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27D" w:rsidRPr="00EE7342" w:rsidRDefault="001A227D" w:rsidP="00111775">
      <w:pPr>
        <w:spacing w:after="0" w:line="240" w:lineRule="auto"/>
        <w:jc w:val="center"/>
        <w:rPr>
          <w:rFonts w:ascii="Times New Roman" w:hAnsi="Times New Roman"/>
          <w:b/>
          <w:bCs/>
          <w:sz w:val="26"/>
          <w:szCs w:val="26"/>
          <w:lang w:eastAsia="ru-RU"/>
        </w:rPr>
      </w:pPr>
    </w:p>
    <w:p w:rsidR="001A227D" w:rsidRPr="00DB74DD" w:rsidRDefault="001A227D" w:rsidP="00EE7342">
      <w:pPr>
        <w:jc w:val="center"/>
        <w:outlineLvl w:val="0"/>
        <w:rPr>
          <w:rFonts w:ascii="Arial" w:hAnsi="Arial" w:cs="Arial"/>
          <w:b/>
        </w:rPr>
      </w:pPr>
      <w:r w:rsidRPr="00DB74DD">
        <w:rPr>
          <w:rFonts w:ascii="Arial" w:hAnsi="Arial" w:cs="Arial"/>
          <w:b/>
        </w:rPr>
        <w:t>ГУБКИНСКИЙ ГОРОДСКОЙ ОКРУГ</w:t>
      </w:r>
    </w:p>
    <w:p w:rsidR="001A227D" w:rsidRPr="00DB74DD" w:rsidRDefault="001A227D" w:rsidP="00EE7342">
      <w:pPr>
        <w:jc w:val="center"/>
        <w:rPr>
          <w:rFonts w:ascii="Arial" w:hAnsi="Arial" w:cs="Arial"/>
        </w:rPr>
      </w:pPr>
      <w:r w:rsidRPr="00DB74DD">
        <w:rPr>
          <w:rFonts w:ascii="Arial" w:hAnsi="Arial" w:cs="Arial"/>
          <w:b/>
        </w:rPr>
        <w:t>БЕЛГОРОДСКОЙ ОБЛАСТИ</w:t>
      </w:r>
    </w:p>
    <w:p w:rsidR="001A227D" w:rsidRPr="00DB74DD" w:rsidRDefault="001A227D" w:rsidP="00EE7342">
      <w:pPr>
        <w:jc w:val="center"/>
        <w:outlineLvl w:val="0"/>
        <w:rPr>
          <w:rFonts w:ascii="Arial Narrow" w:hAnsi="Arial Narrow" w:cs="Arial"/>
          <w:b/>
          <w:sz w:val="36"/>
          <w:szCs w:val="36"/>
        </w:rPr>
      </w:pPr>
      <w:r w:rsidRPr="00DB74DD">
        <w:rPr>
          <w:rFonts w:ascii="Arial Narrow" w:hAnsi="Arial Narrow" w:cs="Arial"/>
          <w:b/>
          <w:sz w:val="36"/>
          <w:szCs w:val="36"/>
        </w:rPr>
        <w:t>АДМИНИСТРАЦИЯ ГУБКИНСКОГО ГОРОДСКОГО ОКРУГА</w:t>
      </w:r>
    </w:p>
    <w:p w:rsidR="001A227D" w:rsidRPr="00DB74DD" w:rsidRDefault="001A227D" w:rsidP="00EE7342">
      <w:pPr>
        <w:jc w:val="center"/>
        <w:outlineLvl w:val="0"/>
        <w:rPr>
          <w:rFonts w:ascii="Arial" w:hAnsi="Arial" w:cs="Arial"/>
          <w:sz w:val="32"/>
          <w:szCs w:val="32"/>
        </w:rPr>
      </w:pPr>
      <w:r w:rsidRPr="00DB74DD">
        <w:rPr>
          <w:rFonts w:ascii="Arial" w:hAnsi="Arial" w:cs="Arial"/>
          <w:sz w:val="32"/>
          <w:szCs w:val="32"/>
        </w:rPr>
        <w:t>П О С Т А Н О В Л Е Н И Е</w:t>
      </w:r>
    </w:p>
    <w:p w:rsidR="001A227D" w:rsidRPr="00DB74DD" w:rsidRDefault="001A227D" w:rsidP="00EE7342">
      <w:pPr>
        <w:jc w:val="center"/>
        <w:rPr>
          <w:rFonts w:ascii="Arial" w:hAnsi="Arial" w:cs="Arial"/>
          <w:b/>
          <w:sz w:val="17"/>
          <w:szCs w:val="17"/>
        </w:rPr>
      </w:pPr>
      <w:r w:rsidRPr="00DB74DD">
        <w:rPr>
          <w:rFonts w:ascii="Arial" w:hAnsi="Arial" w:cs="Arial"/>
          <w:b/>
          <w:sz w:val="17"/>
          <w:szCs w:val="17"/>
        </w:rPr>
        <w:t>Губкин</w:t>
      </w:r>
    </w:p>
    <w:p w:rsidR="001A227D" w:rsidRPr="00DB74DD" w:rsidRDefault="001A227D" w:rsidP="00EE7342">
      <w:pPr>
        <w:jc w:val="center"/>
        <w:rPr>
          <w:rFonts w:ascii="Arial" w:hAnsi="Arial" w:cs="Arial"/>
          <w:b/>
        </w:rPr>
      </w:pPr>
    </w:p>
    <w:p w:rsidR="001A227D" w:rsidRPr="00DB74DD" w:rsidRDefault="001A227D" w:rsidP="00EE7342">
      <w:pPr>
        <w:jc w:val="both"/>
        <w:rPr>
          <w:rFonts w:ascii="Arial" w:hAnsi="Arial" w:cs="Arial"/>
          <w:b/>
          <w:sz w:val="18"/>
          <w:szCs w:val="18"/>
        </w:rPr>
      </w:pPr>
      <w:r w:rsidRPr="00DB74DD">
        <w:rPr>
          <w:rFonts w:ascii="Arial" w:hAnsi="Arial" w:cs="Arial"/>
          <w:b/>
          <w:sz w:val="18"/>
          <w:szCs w:val="18"/>
        </w:rPr>
        <w:t xml:space="preserve"> “________” _____________________ </w:t>
      </w:r>
      <w:smartTag w:uri="urn:schemas-microsoft-com:office:smarttags" w:element="metricconverter">
        <w:smartTagPr>
          <w:attr w:name="ProductID" w:val="2023 г"/>
        </w:smartTagPr>
        <w:r w:rsidRPr="00DB74DD">
          <w:rPr>
            <w:rFonts w:ascii="Arial" w:hAnsi="Arial" w:cs="Arial"/>
            <w:b/>
            <w:sz w:val="18"/>
            <w:szCs w:val="18"/>
          </w:rPr>
          <w:t>2023 г</w:t>
        </w:r>
      </w:smartTag>
      <w:r w:rsidRPr="00DB74DD">
        <w:rPr>
          <w:rFonts w:ascii="Arial" w:hAnsi="Arial" w:cs="Arial"/>
          <w:b/>
          <w:sz w:val="18"/>
          <w:szCs w:val="18"/>
        </w:rPr>
        <w:t xml:space="preserve">.                              </w:t>
      </w:r>
      <w:r w:rsidRPr="00DB74DD">
        <w:rPr>
          <w:rFonts w:ascii="Arial" w:hAnsi="Arial" w:cs="Arial"/>
          <w:b/>
          <w:sz w:val="18"/>
          <w:szCs w:val="18"/>
        </w:rPr>
        <w:tab/>
      </w:r>
      <w:r w:rsidRPr="00DB74DD">
        <w:rPr>
          <w:rFonts w:ascii="Arial" w:hAnsi="Arial" w:cs="Arial"/>
          <w:b/>
          <w:sz w:val="18"/>
          <w:szCs w:val="18"/>
        </w:rPr>
        <w:tab/>
      </w:r>
      <w:r w:rsidRPr="00DB74DD">
        <w:rPr>
          <w:rFonts w:ascii="Arial" w:hAnsi="Arial" w:cs="Arial"/>
          <w:b/>
          <w:sz w:val="18"/>
          <w:szCs w:val="18"/>
        </w:rPr>
        <w:tab/>
        <w:t xml:space="preserve">                № ___________</w:t>
      </w:r>
    </w:p>
    <w:p w:rsidR="001A227D" w:rsidRPr="00DB74DD" w:rsidRDefault="001A227D" w:rsidP="00EE7342">
      <w:pPr>
        <w:jc w:val="both"/>
        <w:rPr>
          <w:rFonts w:ascii="Arial" w:hAnsi="Arial" w:cs="Arial"/>
          <w:sz w:val="12"/>
        </w:rPr>
      </w:pPr>
    </w:p>
    <w:p w:rsidR="001A227D" w:rsidRPr="00DB74DD" w:rsidRDefault="00B16CD3" w:rsidP="00EE7342">
      <w:pPr>
        <w:jc w:val="center"/>
        <w:rPr>
          <w:rFonts w:ascii="Arial" w:hAnsi="Arial" w:cs="Arial"/>
          <w:sz w:val="28"/>
          <w:szCs w:val="28"/>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243pt;margin-top:10.75pt;width:81pt;height:18pt;z-index:251658240" filled="f" stroked="f">
            <v:textbox style="mso-next-textbox:#_x0000_s1026">
              <w:txbxContent>
                <w:p w:rsidR="001A227D" w:rsidRPr="00DD3EE8" w:rsidRDefault="001A227D" w:rsidP="00EE7342">
                  <w:pPr>
                    <w:rPr>
                      <w:i/>
                    </w:rPr>
                  </w:pPr>
                  <w:r w:rsidRPr="00DD3EE8">
                    <w:rPr>
                      <w:i/>
                    </w:rPr>
                    <w:t xml:space="preserve"> </w:t>
                  </w:r>
                </w:p>
              </w:txbxContent>
            </v:textbox>
          </v:shape>
        </w:pict>
      </w:r>
    </w:p>
    <w:p w:rsidR="001A227D" w:rsidRPr="003B1F6C" w:rsidRDefault="001A227D" w:rsidP="007B68DC">
      <w:pPr>
        <w:spacing w:after="0" w:line="214" w:lineRule="auto"/>
        <w:rPr>
          <w:rFonts w:ascii="Times New Roman" w:hAnsi="Times New Roman"/>
          <w:b/>
          <w:color w:val="000000"/>
          <w:sz w:val="28"/>
          <w:szCs w:val="28"/>
        </w:rPr>
      </w:pPr>
      <w:r w:rsidRPr="003B1F6C">
        <w:rPr>
          <w:rFonts w:ascii="Times New Roman" w:hAnsi="Times New Roman"/>
          <w:b/>
          <w:color w:val="000000"/>
          <w:sz w:val="28"/>
          <w:szCs w:val="28"/>
        </w:rPr>
        <w:t>Об утверждении административного</w:t>
      </w:r>
    </w:p>
    <w:p w:rsidR="001A227D" w:rsidRPr="003B1F6C" w:rsidRDefault="001A227D" w:rsidP="007B68DC">
      <w:pPr>
        <w:spacing w:after="0" w:line="214" w:lineRule="auto"/>
        <w:rPr>
          <w:rFonts w:ascii="Times New Roman" w:hAnsi="Times New Roman"/>
          <w:b/>
          <w:color w:val="000000"/>
          <w:sz w:val="28"/>
          <w:szCs w:val="28"/>
        </w:rPr>
      </w:pPr>
      <w:r w:rsidRPr="003B1F6C">
        <w:rPr>
          <w:rFonts w:ascii="Times New Roman" w:hAnsi="Times New Roman"/>
          <w:b/>
          <w:color w:val="000000"/>
          <w:sz w:val="28"/>
          <w:szCs w:val="28"/>
        </w:rPr>
        <w:t>регламента предоставления</w:t>
      </w:r>
    </w:p>
    <w:p w:rsidR="001A227D" w:rsidRPr="003B1F6C" w:rsidRDefault="001A227D" w:rsidP="007B68DC">
      <w:pPr>
        <w:spacing w:after="0" w:line="214" w:lineRule="auto"/>
        <w:rPr>
          <w:rFonts w:ascii="Times New Roman" w:hAnsi="Times New Roman"/>
          <w:b/>
          <w:color w:val="000000"/>
          <w:sz w:val="28"/>
          <w:szCs w:val="28"/>
        </w:rPr>
      </w:pPr>
      <w:r w:rsidRPr="003B1F6C">
        <w:rPr>
          <w:rFonts w:ascii="Times New Roman" w:hAnsi="Times New Roman"/>
          <w:b/>
          <w:color w:val="000000"/>
          <w:sz w:val="28"/>
          <w:szCs w:val="28"/>
        </w:rPr>
        <w:t xml:space="preserve">муниципальной услуги </w:t>
      </w:r>
    </w:p>
    <w:p w:rsidR="001A227D" w:rsidRPr="003B1F6C" w:rsidRDefault="001A227D" w:rsidP="007B68DC">
      <w:pPr>
        <w:spacing w:after="0" w:line="214" w:lineRule="auto"/>
        <w:rPr>
          <w:rFonts w:ascii="Times New Roman" w:hAnsi="Times New Roman"/>
          <w:b/>
          <w:sz w:val="28"/>
          <w:szCs w:val="28"/>
        </w:rPr>
      </w:pPr>
      <w:r w:rsidRPr="003B1F6C">
        <w:rPr>
          <w:rFonts w:ascii="Times New Roman" w:hAnsi="Times New Roman"/>
          <w:b/>
          <w:color w:val="000000"/>
          <w:sz w:val="28"/>
          <w:szCs w:val="28"/>
        </w:rPr>
        <w:t>«</w:t>
      </w:r>
      <w:r w:rsidRPr="003B1F6C">
        <w:rPr>
          <w:rFonts w:ascii="Times New Roman" w:hAnsi="Times New Roman"/>
          <w:b/>
          <w:sz w:val="28"/>
          <w:szCs w:val="28"/>
        </w:rPr>
        <w:t xml:space="preserve">Предоставление в собственность, </w:t>
      </w:r>
    </w:p>
    <w:p w:rsidR="001A227D" w:rsidRPr="003B1F6C" w:rsidRDefault="001A227D" w:rsidP="007B68DC">
      <w:pPr>
        <w:spacing w:after="0" w:line="214" w:lineRule="auto"/>
        <w:rPr>
          <w:rFonts w:ascii="Times New Roman" w:hAnsi="Times New Roman"/>
          <w:b/>
          <w:sz w:val="28"/>
          <w:szCs w:val="28"/>
        </w:rPr>
      </w:pPr>
      <w:r w:rsidRPr="003B1F6C">
        <w:rPr>
          <w:rFonts w:ascii="Times New Roman" w:hAnsi="Times New Roman"/>
          <w:b/>
          <w:sz w:val="28"/>
          <w:szCs w:val="28"/>
        </w:rPr>
        <w:t>аренду, постоянное (бессрочное) пользование,</w:t>
      </w:r>
    </w:p>
    <w:p w:rsidR="001A227D" w:rsidRPr="003B1F6C" w:rsidRDefault="001A227D" w:rsidP="007B68DC">
      <w:pPr>
        <w:spacing w:after="0" w:line="214" w:lineRule="auto"/>
        <w:rPr>
          <w:rFonts w:ascii="Times New Roman" w:hAnsi="Times New Roman"/>
          <w:b/>
          <w:sz w:val="28"/>
          <w:szCs w:val="28"/>
        </w:rPr>
      </w:pPr>
      <w:r w:rsidRPr="003B1F6C">
        <w:rPr>
          <w:rFonts w:ascii="Times New Roman" w:hAnsi="Times New Roman"/>
          <w:b/>
          <w:sz w:val="28"/>
          <w:szCs w:val="28"/>
        </w:rPr>
        <w:t>безвозмездное пользование земельного</w:t>
      </w:r>
    </w:p>
    <w:p w:rsidR="001A227D" w:rsidRPr="003B1F6C" w:rsidRDefault="001A227D" w:rsidP="007B68DC">
      <w:pPr>
        <w:spacing w:after="0" w:line="214" w:lineRule="auto"/>
        <w:rPr>
          <w:rFonts w:ascii="Times New Roman" w:hAnsi="Times New Roman"/>
          <w:b/>
          <w:sz w:val="28"/>
          <w:szCs w:val="28"/>
        </w:rPr>
      </w:pPr>
      <w:r w:rsidRPr="003B1F6C">
        <w:rPr>
          <w:rFonts w:ascii="Times New Roman" w:hAnsi="Times New Roman"/>
          <w:b/>
          <w:sz w:val="28"/>
          <w:szCs w:val="28"/>
        </w:rPr>
        <w:t>участка, находящегося в муниципальной</w:t>
      </w:r>
    </w:p>
    <w:p w:rsidR="001A227D" w:rsidRPr="003B1F6C" w:rsidRDefault="001A227D" w:rsidP="007B68DC">
      <w:pPr>
        <w:spacing w:after="0" w:line="214" w:lineRule="auto"/>
        <w:rPr>
          <w:rFonts w:ascii="Times New Roman" w:hAnsi="Times New Roman"/>
          <w:b/>
          <w:sz w:val="28"/>
          <w:szCs w:val="28"/>
        </w:rPr>
      </w:pPr>
      <w:r w:rsidRPr="003B1F6C">
        <w:rPr>
          <w:rFonts w:ascii="Times New Roman" w:hAnsi="Times New Roman"/>
          <w:b/>
          <w:sz w:val="28"/>
          <w:szCs w:val="28"/>
        </w:rPr>
        <w:t xml:space="preserve">собственности или государственная </w:t>
      </w:r>
    </w:p>
    <w:p w:rsidR="001A227D" w:rsidRPr="003B1F6C" w:rsidRDefault="001A227D" w:rsidP="007B68DC">
      <w:pPr>
        <w:spacing w:after="0" w:line="214" w:lineRule="auto"/>
        <w:rPr>
          <w:rFonts w:ascii="Times New Roman" w:hAnsi="Times New Roman"/>
          <w:b/>
          <w:sz w:val="28"/>
          <w:szCs w:val="28"/>
        </w:rPr>
      </w:pPr>
      <w:r w:rsidRPr="003B1F6C">
        <w:rPr>
          <w:rFonts w:ascii="Times New Roman" w:hAnsi="Times New Roman"/>
          <w:b/>
          <w:sz w:val="28"/>
          <w:szCs w:val="28"/>
        </w:rPr>
        <w:t xml:space="preserve">собственность на который не разграничена, </w:t>
      </w:r>
    </w:p>
    <w:p w:rsidR="001A227D" w:rsidRPr="003B1F6C" w:rsidRDefault="001A227D" w:rsidP="007B68DC">
      <w:pPr>
        <w:spacing w:after="0" w:line="214" w:lineRule="auto"/>
        <w:rPr>
          <w:rFonts w:ascii="Times New Roman" w:hAnsi="Times New Roman"/>
          <w:b/>
          <w:sz w:val="28"/>
          <w:szCs w:val="28"/>
        </w:rPr>
      </w:pPr>
      <w:r w:rsidRPr="003B1F6C">
        <w:rPr>
          <w:rFonts w:ascii="Times New Roman" w:hAnsi="Times New Roman"/>
          <w:b/>
          <w:sz w:val="28"/>
          <w:szCs w:val="28"/>
        </w:rPr>
        <w:t>без проведения торгов</w:t>
      </w:r>
      <w:r w:rsidRPr="003B1F6C">
        <w:rPr>
          <w:rFonts w:ascii="Times New Roman" w:hAnsi="Times New Roman"/>
          <w:b/>
          <w:color w:val="000000"/>
          <w:sz w:val="28"/>
          <w:szCs w:val="28"/>
        </w:rPr>
        <w:t xml:space="preserve">» </w:t>
      </w:r>
    </w:p>
    <w:p w:rsidR="001A227D" w:rsidRPr="007B68DC" w:rsidRDefault="001A227D" w:rsidP="007B68DC">
      <w:pPr>
        <w:spacing w:line="214" w:lineRule="auto"/>
        <w:rPr>
          <w:rFonts w:ascii="Times New Roman" w:hAnsi="Times New Roman"/>
          <w:b/>
          <w:color w:val="000000"/>
          <w:sz w:val="28"/>
          <w:szCs w:val="28"/>
        </w:rPr>
      </w:pPr>
    </w:p>
    <w:p w:rsidR="001A227D" w:rsidRPr="007B68DC" w:rsidRDefault="001A227D" w:rsidP="007B68DC">
      <w:pPr>
        <w:spacing w:line="214" w:lineRule="auto"/>
        <w:ind w:firstLine="720"/>
        <w:jc w:val="both"/>
        <w:rPr>
          <w:rFonts w:ascii="Times New Roman" w:hAnsi="Times New Roman"/>
          <w:sz w:val="28"/>
          <w:szCs w:val="28"/>
        </w:rPr>
      </w:pPr>
    </w:p>
    <w:p w:rsidR="001A227D" w:rsidRPr="007B68DC" w:rsidRDefault="001A227D" w:rsidP="007B68DC">
      <w:pPr>
        <w:pStyle w:val="aff5"/>
        <w:spacing w:before="0" w:beforeAutospacing="0" w:after="0" w:afterAutospacing="0" w:line="214" w:lineRule="auto"/>
        <w:jc w:val="both"/>
        <w:rPr>
          <w:rFonts w:ascii="Times New Roman" w:hAnsi="Times New Roman"/>
          <w:color w:val="000000"/>
          <w:sz w:val="28"/>
          <w:szCs w:val="28"/>
        </w:rPr>
      </w:pPr>
      <w:r w:rsidRPr="007B68DC">
        <w:rPr>
          <w:rFonts w:ascii="Times New Roman" w:hAnsi="Times New Roman"/>
          <w:sz w:val="28"/>
          <w:szCs w:val="28"/>
        </w:rPr>
        <w:t xml:space="preserve">            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Уставом  Губкинского  городского  округа Белгородской области, </w:t>
      </w:r>
      <w:r w:rsidRPr="007B68DC">
        <w:rPr>
          <w:rFonts w:ascii="Times New Roman" w:hAnsi="Times New Roman"/>
          <w:color w:val="000000"/>
          <w:sz w:val="28"/>
          <w:szCs w:val="28"/>
        </w:rPr>
        <w:t>постановлением администрации Губкинского городского округа от 19 сентября 2022 года                   № 2099-па «О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 администрация Губкинского городского округа</w:t>
      </w:r>
    </w:p>
    <w:p w:rsidR="001A227D" w:rsidRPr="007B68DC" w:rsidRDefault="001A227D" w:rsidP="007B68DC">
      <w:pPr>
        <w:tabs>
          <w:tab w:val="left" w:pos="3402"/>
        </w:tabs>
        <w:spacing w:line="214" w:lineRule="auto"/>
        <w:ind w:firstLine="851"/>
        <w:jc w:val="both"/>
        <w:rPr>
          <w:rFonts w:ascii="Times New Roman" w:hAnsi="Times New Roman"/>
          <w:sz w:val="28"/>
          <w:szCs w:val="28"/>
        </w:rPr>
      </w:pPr>
    </w:p>
    <w:p w:rsidR="001A227D" w:rsidRPr="007B68DC" w:rsidRDefault="001A227D" w:rsidP="007B68DC">
      <w:pPr>
        <w:tabs>
          <w:tab w:val="left" w:pos="3045"/>
        </w:tabs>
        <w:spacing w:line="214" w:lineRule="auto"/>
        <w:jc w:val="both"/>
        <w:rPr>
          <w:rFonts w:ascii="Times New Roman" w:hAnsi="Times New Roman"/>
          <w:b/>
          <w:sz w:val="28"/>
          <w:szCs w:val="28"/>
        </w:rPr>
      </w:pPr>
      <w:r w:rsidRPr="007B68DC">
        <w:rPr>
          <w:rFonts w:ascii="Times New Roman" w:hAnsi="Times New Roman"/>
          <w:b/>
          <w:sz w:val="28"/>
          <w:szCs w:val="28"/>
        </w:rPr>
        <w:t>ПОСТАНОВЛЯЕТ:</w:t>
      </w:r>
    </w:p>
    <w:p w:rsidR="001A227D" w:rsidRPr="007B68DC" w:rsidRDefault="001A227D" w:rsidP="004A6B8B">
      <w:pPr>
        <w:spacing w:after="0" w:line="214" w:lineRule="auto"/>
        <w:jc w:val="both"/>
        <w:rPr>
          <w:rFonts w:ascii="Times New Roman" w:hAnsi="Times New Roman"/>
          <w:sz w:val="28"/>
          <w:szCs w:val="28"/>
        </w:rPr>
      </w:pPr>
    </w:p>
    <w:p w:rsidR="001A227D" w:rsidRPr="007B68DC" w:rsidRDefault="001A227D" w:rsidP="004A6B8B">
      <w:pPr>
        <w:spacing w:after="0" w:line="214" w:lineRule="auto"/>
        <w:ind w:firstLine="851"/>
        <w:jc w:val="both"/>
        <w:rPr>
          <w:rFonts w:ascii="Times New Roman" w:hAnsi="Times New Roman"/>
          <w:sz w:val="28"/>
          <w:szCs w:val="28"/>
        </w:rPr>
      </w:pPr>
      <w:r w:rsidRPr="007B68DC">
        <w:rPr>
          <w:rFonts w:ascii="Times New Roman" w:hAnsi="Times New Roman"/>
          <w:sz w:val="28"/>
          <w:szCs w:val="28"/>
        </w:rPr>
        <w:t>1. Утвердить административный регламент предоставления муниципальной услуги «</w:t>
      </w:r>
      <w:r>
        <w:rPr>
          <w:rFonts w:ascii="Times New Roman" w:hAnsi="Times New Roman"/>
          <w:sz w:val="28"/>
          <w:szCs w:val="28"/>
        </w:rPr>
        <w:t>П</w:t>
      </w:r>
      <w:r w:rsidRPr="002F486B">
        <w:rPr>
          <w:rFonts w:ascii="Times New Roman" w:hAnsi="Times New Roman"/>
          <w:sz w:val="28"/>
          <w:szCs w:val="28"/>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7B68DC">
        <w:rPr>
          <w:rFonts w:ascii="Times New Roman" w:hAnsi="Times New Roman"/>
          <w:sz w:val="28"/>
          <w:szCs w:val="28"/>
        </w:rPr>
        <w:t xml:space="preserve">». </w:t>
      </w:r>
    </w:p>
    <w:p w:rsidR="001A227D" w:rsidRPr="004B3604" w:rsidRDefault="001A227D" w:rsidP="004B3604">
      <w:pPr>
        <w:spacing w:after="0" w:line="264" w:lineRule="auto"/>
        <w:ind w:firstLine="709"/>
        <w:jc w:val="both"/>
        <w:rPr>
          <w:rFonts w:ascii="Times New Roman" w:hAnsi="Times New Roman"/>
          <w:sz w:val="28"/>
          <w:szCs w:val="28"/>
        </w:rPr>
      </w:pPr>
      <w:r>
        <w:rPr>
          <w:rFonts w:ascii="Times New Roman" w:hAnsi="Times New Roman"/>
          <w:sz w:val="28"/>
          <w:szCs w:val="28"/>
        </w:rPr>
        <w:t xml:space="preserve"> </w:t>
      </w:r>
      <w:r w:rsidRPr="004B3604">
        <w:rPr>
          <w:rFonts w:ascii="Times New Roman" w:hAnsi="Times New Roman"/>
          <w:sz w:val="28"/>
          <w:szCs w:val="28"/>
        </w:rPr>
        <w:t xml:space="preserve"> 2</w:t>
      </w:r>
      <w:r w:rsidRPr="004B3604">
        <w:rPr>
          <w:rFonts w:ascii="Times New Roman" w:hAnsi="Times New Roman"/>
          <w:sz w:val="28"/>
          <w:szCs w:val="28"/>
          <w:lang w:eastAsia="ar-SA"/>
        </w:rPr>
        <w:t xml:space="preserve">. </w:t>
      </w:r>
      <w:r w:rsidRPr="004B3604">
        <w:rPr>
          <w:rFonts w:ascii="Times New Roman" w:hAnsi="Times New Roman"/>
          <w:sz w:val="28"/>
          <w:szCs w:val="28"/>
        </w:rPr>
        <w:t>Признать утратившим силу постановление администрации Губкинского городского округа от 26 декабря 2022 года № 261</w:t>
      </w:r>
      <w:r>
        <w:rPr>
          <w:rFonts w:ascii="Times New Roman" w:hAnsi="Times New Roman"/>
          <w:sz w:val="28"/>
          <w:szCs w:val="28"/>
        </w:rPr>
        <w:t>7</w:t>
      </w:r>
      <w:r w:rsidRPr="004B3604">
        <w:rPr>
          <w:rFonts w:ascii="Times New Roman" w:hAnsi="Times New Roman"/>
          <w:sz w:val="28"/>
          <w:szCs w:val="28"/>
        </w:rPr>
        <w:t xml:space="preserve">-па </w:t>
      </w:r>
      <w:r>
        <w:rPr>
          <w:rFonts w:ascii="Times New Roman" w:hAnsi="Times New Roman"/>
          <w:sz w:val="28"/>
          <w:szCs w:val="28"/>
        </w:rPr>
        <w:t xml:space="preserve">            </w:t>
      </w:r>
      <w:r w:rsidRPr="004B3604">
        <w:rPr>
          <w:rFonts w:ascii="Times New Roman" w:hAnsi="Times New Roman"/>
          <w:sz w:val="28"/>
          <w:szCs w:val="28"/>
        </w:rPr>
        <w:lastRenderedPageBreak/>
        <w:t>«Об утверждении временного порядка предоставления муниципальной услуги «</w:t>
      </w:r>
      <w:r>
        <w:rPr>
          <w:rFonts w:ascii="Times New Roman" w:hAnsi="Times New Roman"/>
          <w:sz w:val="28"/>
          <w:szCs w:val="28"/>
        </w:rPr>
        <w:t>П</w:t>
      </w:r>
      <w:r w:rsidRPr="004B3604">
        <w:rPr>
          <w:rFonts w:ascii="Times New Roman" w:hAnsi="Times New Roman"/>
          <w:sz w:val="28"/>
          <w:szCs w:val="28"/>
        </w:rPr>
        <w:t>редоставлени</w:t>
      </w:r>
      <w:r>
        <w:rPr>
          <w:rFonts w:ascii="Times New Roman" w:hAnsi="Times New Roman"/>
          <w:sz w:val="28"/>
          <w:szCs w:val="28"/>
        </w:rPr>
        <w:t xml:space="preserve">е в собственность, аренду, постоянное (бессрочное) пользование, безвозмездное пользование </w:t>
      </w:r>
      <w:r w:rsidRPr="004B3604">
        <w:rPr>
          <w:rFonts w:ascii="Times New Roman" w:hAnsi="Times New Roman"/>
          <w:sz w:val="28"/>
          <w:szCs w:val="28"/>
        </w:rPr>
        <w:t>земельного участка, находящегося в муниципальной собственности или государственная собственность на который не разграничена</w:t>
      </w:r>
      <w:r>
        <w:rPr>
          <w:rFonts w:ascii="Times New Roman" w:hAnsi="Times New Roman"/>
          <w:sz w:val="28"/>
          <w:szCs w:val="28"/>
        </w:rPr>
        <w:t>, без проведения торгов</w:t>
      </w:r>
      <w:r w:rsidRPr="004B3604">
        <w:rPr>
          <w:rFonts w:ascii="Times New Roman" w:hAnsi="Times New Roman"/>
          <w:sz w:val="28"/>
          <w:szCs w:val="28"/>
        </w:rPr>
        <w:t>».</w:t>
      </w:r>
    </w:p>
    <w:p w:rsidR="001A227D" w:rsidRPr="007B68DC" w:rsidRDefault="001A227D" w:rsidP="004B3604">
      <w:pPr>
        <w:spacing w:after="0" w:line="214" w:lineRule="auto"/>
        <w:ind w:firstLine="720"/>
        <w:jc w:val="both"/>
        <w:rPr>
          <w:rFonts w:ascii="Times New Roman" w:hAnsi="Times New Roman"/>
          <w:sz w:val="28"/>
          <w:szCs w:val="28"/>
          <w:lang w:eastAsia="ar-SA"/>
        </w:rPr>
      </w:pPr>
      <w:r>
        <w:rPr>
          <w:rFonts w:ascii="Times New Roman" w:hAnsi="Times New Roman"/>
          <w:sz w:val="28"/>
          <w:szCs w:val="28"/>
          <w:lang w:eastAsia="ar-SA"/>
        </w:rPr>
        <w:t xml:space="preserve"> 3. </w:t>
      </w:r>
      <w:r w:rsidRPr="007B68DC">
        <w:rPr>
          <w:rFonts w:ascii="Times New Roman" w:hAnsi="Times New Roman"/>
          <w:sz w:val="28"/>
          <w:szCs w:val="28"/>
          <w:lang w:eastAsia="ar-SA"/>
        </w:rPr>
        <w:t>Опубликовать постановление в средствах массовой информации.</w:t>
      </w:r>
    </w:p>
    <w:p w:rsidR="001A227D" w:rsidRPr="007B68DC" w:rsidRDefault="001A227D" w:rsidP="004A6B8B">
      <w:pPr>
        <w:tabs>
          <w:tab w:val="left" w:pos="709"/>
        </w:tabs>
        <w:spacing w:after="0" w:line="214" w:lineRule="auto"/>
        <w:jc w:val="both"/>
        <w:rPr>
          <w:rFonts w:ascii="Times New Roman" w:hAnsi="Times New Roman"/>
          <w:sz w:val="28"/>
          <w:szCs w:val="28"/>
        </w:rPr>
      </w:pPr>
      <w:r w:rsidRPr="007B68DC">
        <w:rPr>
          <w:rFonts w:ascii="Times New Roman" w:hAnsi="Times New Roman"/>
          <w:color w:val="000000"/>
          <w:sz w:val="28"/>
          <w:szCs w:val="28"/>
        </w:rPr>
        <w:t xml:space="preserve">           </w:t>
      </w:r>
      <w:r>
        <w:rPr>
          <w:rFonts w:ascii="Times New Roman" w:hAnsi="Times New Roman"/>
          <w:color w:val="000000"/>
          <w:sz w:val="28"/>
          <w:szCs w:val="28"/>
        </w:rPr>
        <w:t>4</w:t>
      </w:r>
      <w:r w:rsidRPr="007B68DC">
        <w:rPr>
          <w:rFonts w:ascii="Times New Roman" w:hAnsi="Times New Roman"/>
          <w:color w:val="000000"/>
          <w:sz w:val="28"/>
          <w:szCs w:val="28"/>
        </w:rPr>
        <w:t xml:space="preserve">. Контроль за исполнением постановления возложить на </w:t>
      </w:r>
      <w:r w:rsidR="00B16CD3">
        <w:rPr>
          <w:rFonts w:ascii="Times New Roman" w:hAnsi="Times New Roman"/>
          <w:color w:val="000000"/>
          <w:sz w:val="28"/>
          <w:szCs w:val="28"/>
        </w:rPr>
        <w:t xml:space="preserve">председателя </w:t>
      </w:r>
      <w:r w:rsidRPr="007B68DC">
        <w:rPr>
          <w:rFonts w:ascii="Times New Roman" w:hAnsi="Times New Roman"/>
          <w:color w:val="000000"/>
          <w:sz w:val="28"/>
          <w:szCs w:val="28"/>
        </w:rPr>
        <w:t>комитет</w:t>
      </w:r>
      <w:r w:rsidR="00B16CD3">
        <w:rPr>
          <w:rFonts w:ascii="Times New Roman" w:hAnsi="Times New Roman"/>
          <w:color w:val="000000"/>
          <w:sz w:val="28"/>
          <w:szCs w:val="28"/>
        </w:rPr>
        <w:t>а</w:t>
      </w:r>
      <w:r w:rsidRPr="007B68DC">
        <w:rPr>
          <w:rFonts w:ascii="Times New Roman" w:hAnsi="Times New Roman"/>
          <w:color w:val="000000"/>
          <w:sz w:val="28"/>
          <w:szCs w:val="28"/>
        </w:rPr>
        <w:t xml:space="preserve"> по управлению муниципальной собственностью Викторов</w:t>
      </w:r>
      <w:r w:rsidR="00B16CD3">
        <w:rPr>
          <w:rFonts w:ascii="Times New Roman" w:hAnsi="Times New Roman"/>
          <w:color w:val="000000"/>
          <w:sz w:val="28"/>
          <w:szCs w:val="28"/>
        </w:rPr>
        <w:t>у</w:t>
      </w:r>
      <w:bookmarkStart w:id="0" w:name="_GoBack"/>
      <w:bookmarkEnd w:id="0"/>
      <w:r w:rsidRPr="007B68DC">
        <w:rPr>
          <w:rFonts w:ascii="Times New Roman" w:hAnsi="Times New Roman"/>
          <w:color w:val="000000"/>
          <w:sz w:val="28"/>
          <w:szCs w:val="28"/>
        </w:rPr>
        <w:t xml:space="preserve"> О.В.</w:t>
      </w:r>
    </w:p>
    <w:p w:rsidR="001A227D" w:rsidRDefault="001A227D" w:rsidP="004A6B8B">
      <w:pPr>
        <w:spacing w:after="0" w:line="214" w:lineRule="auto"/>
        <w:ind w:firstLine="720"/>
        <w:jc w:val="both"/>
        <w:rPr>
          <w:rFonts w:ascii="Times New Roman" w:hAnsi="Times New Roman"/>
          <w:sz w:val="28"/>
          <w:szCs w:val="28"/>
        </w:rPr>
      </w:pPr>
    </w:p>
    <w:p w:rsidR="001A227D" w:rsidRPr="007B68DC" w:rsidRDefault="001A227D" w:rsidP="004A6B8B">
      <w:pPr>
        <w:spacing w:after="0" w:line="214" w:lineRule="auto"/>
        <w:ind w:firstLine="720"/>
        <w:jc w:val="both"/>
        <w:rPr>
          <w:rFonts w:ascii="Times New Roman" w:hAnsi="Times New Roman"/>
          <w:sz w:val="28"/>
          <w:szCs w:val="28"/>
        </w:rPr>
      </w:pPr>
    </w:p>
    <w:p w:rsidR="001A227D" w:rsidRPr="007B68DC" w:rsidRDefault="001A227D" w:rsidP="004A6B8B">
      <w:pPr>
        <w:spacing w:after="0" w:line="214" w:lineRule="auto"/>
        <w:ind w:firstLine="720"/>
        <w:jc w:val="both"/>
        <w:rPr>
          <w:rFonts w:ascii="Times New Roman" w:hAnsi="Times New Roman"/>
          <w:sz w:val="28"/>
          <w:szCs w:val="28"/>
        </w:rPr>
      </w:pPr>
    </w:p>
    <w:p w:rsidR="001A227D" w:rsidRPr="007B68DC" w:rsidRDefault="001A227D" w:rsidP="00EB076A">
      <w:pPr>
        <w:spacing w:after="0" w:line="214" w:lineRule="auto"/>
        <w:rPr>
          <w:rFonts w:ascii="Times New Roman" w:hAnsi="Times New Roman"/>
          <w:b/>
          <w:sz w:val="28"/>
          <w:szCs w:val="28"/>
        </w:rPr>
      </w:pPr>
      <w:r w:rsidRPr="007B68DC">
        <w:rPr>
          <w:rFonts w:ascii="Times New Roman" w:hAnsi="Times New Roman"/>
          <w:b/>
          <w:sz w:val="28"/>
          <w:szCs w:val="28"/>
        </w:rPr>
        <w:t>Глава администрации</w:t>
      </w:r>
    </w:p>
    <w:p w:rsidR="001A227D" w:rsidRPr="007B68DC" w:rsidRDefault="001A227D" w:rsidP="00EB076A">
      <w:pPr>
        <w:spacing w:after="0" w:line="214" w:lineRule="auto"/>
        <w:rPr>
          <w:rFonts w:ascii="Times New Roman" w:hAnsi="Times New Roman"/>
          <w:b/>
          <w:sz w:val="28"/>
          <w:szCs w:val="28"/>
        </w:rPr>
      </w:pPr>
      <w:r w:rsidRPr="007B68DC">
        <w:rPr>
          <w:rFonts w:ascii="Times New Roman" w:hAnsi="Times New Roman"/>
          <w:b/>
          <w:sz w:val="28"/>
          <w:szCs w:val="28"/>
        </w:rPr>
        <w:t xml:space="preserve">Губкинского городского округа </w:t>
      </w:r>
      <w:r w:rsidRPr="007B68DC">
        <w:rPr>
          <w:rFonts w:ascii="Times New Roman" w:hAnsi="Times New Roman"/>
          <w:b/>
          <w:sz w:val="28"/>
          <w:szCs w:val="28"/>
        </w:rPr>
        <w:tab/>
      </w:r>
      <w:r w:rsidRPr="007B68DC">
        <w:rPr>
          <w:rFonts w:ascii="Times New Roman" w:hAnsi="Times New Roman"/>
          <w:b/>
          <w:sz w:val="28"/>
          <w:szCs w:val="28"/>
        </w:rPr>
        <w:tab/>
      </w:r>
      <w:r w:rsidRPr="007B68DC">
        <w:rPr>
          <w:rFonts w:ascii="Times New Roman" w:hAnsi="Times New Roman"/>
          <w:b/>
          <w:sz w:val="28"/>
          <w:szCs w:val="28"/>
        </w:rPr>
        <w:tab/>
        <w:t xml:space="preserve">                          М.А. Лобазнов</w:t>
      </w:r>
    </w:p>
    <w:p w:rsidR="001A227D" w:rsidRPr="007B68DC" w:rsidRDefault="001A227D" w:rsidP="00EB076A">
      <w:pPr>
        <w:spacing w:after="0" w:line="214" w:lineRule="auto"/>
        <w:rPr>
          <w:rFonts w:ascii="Times New Roman" w:hAnsi="Times New Roman"/>
          <w:b/>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7B68DC">
      <w:pPr>
        <w:tabs>
          <w:tab w:val="left" w:pos="709"/>
        </w:tabs>
        <w:jc w:val="center"/>
        <w:rPr>
          <w:b/>
          <w:bCs/>
          <w:sz w:val="28"/>
          <w:szCs w:val="28"/>
        </w:rPr>
      </w:pPr>
    </w:p>
    <w:p w:rsidR="001A227D" w:rsidRDefault="001A227D" w:rsidP="00CE37AC">
      <w:pPr>
        <w:tabs>
          <w:tab w:val="left" w:pos="709"/>
        </w:tabs>
        <w:rPr>
          <w:b/>
          <w:bCs/>
          <w:sz w:val="28"/>
          <w:szCs w:val="28"/>
        </w:rPr>
      </w:pPr>
      <w:r>
        <w:rPr>
          <w:b/>
          <w:bCs/>
          <w:sz w:val="28"/>
          <w:szCs w:val="28"/>
        </w:rPr>
        <w:t xml:space="preserve">                                                                               </w:t>
      </w:r>
    </w:p>
    <w:p w:rsidR="001A227D" w:rsidRDefault="001A227D" w:rsidP="007B68DC">
      <w:pPr>
        <w:tabs>
          <w:tab w:val="left" w:pos="709"/>
        </w:tabs>
        <w:jc w:val="center"/>
        <w:rPr>
          <w:b/>
          <w:bCs/>
          <w:sz w:val="26"/>
          <w:szCs w:val="26"/>
        </w:rPr>
      </w:pPr>
      <w:r w:rsidRPr="00ED53EA">
        <w:rPr>
          <w:b/>
          <w:bCs/>
          <w:sz w:val="26"/>
          <w:szCs w:val="26"/>
        </w:rPr>
        <w:t xml:space="preserve">                                                                            </w:t>
      </w:r>
    </w:p>
    <w:p w:rsidR="001A227D" w:rsidRPr="001779CE" w:rsidRDefault="001A227D" w:rsidP="00F93C8C">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1A227D" w:rsidRDefault="001A227D" w:rsidP="00F93C8C">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1A227D" w:rsidRPr="001779CE" w:rsidRDefault="001A227D" w:rsidP="002F486B">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«П</w:t>
      </w:r>
      <w:r w:rsidRPr="002F486B">
        <w:rPr>
          <w:rFonts w:ascii="Times New Roman" w:hAnsi="Times New Roman" w:cs="Times New Roman"/>
          <w:sz w:val="28"/>
          <w:szCs w:val="28"/>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Pr>
          <w:rFonts w:ascii="Times New Roman" w:hAnsi="Times New Roman" w:cs="Times New Roman"/>
          <w:sz w:val="28"/>
          <w:szCs w:val="28"/>
        </w:rPr>
        <w:t xml:space="preserve">» </w:t>
      </w:r>
    </w:p>
    <w:p w:rsidR="001A227D" w:rsidRPr="00492179" w:rsidRDefault="001A227D" w:rsidP="00492179">
      <w:pPr>
        <w:widowControl w:val="0"/>
        <w:autoSpaceDE w:val="0"/>
        <w:autoSpaceDN w:val="0"/>
        <w:adjustRightInd w:val="0"/>
        <w:spacing w:after="0" w:line="240" w:lineRule="auto"/>
        <w:jc w:val="both"/>
        <w:rPr>
          <w:rFonts w:ascii="Times New Roman" w:hAnsi="Times New Roman"/>
          <w:b/>
          <w:sz w:val="26"/>
          <w:szCs w:val="26"/>
          <w:lang w:eastAsia="ru-RU"/>
        </w:rPr>
      </w:pPr>
    </w:p>
    <w:p w:rsidR="001A227D" w:rsidRPr="00492179" w:rsidRDefault="001A227D" w:rsidP="00492179">
      <w:pPr>
        <w:widowControl w:val="0"/>
        <w:numPr>
          <w:ilvl w:val="0"/>
          <w:numId w:val="1"/>
        </w:numPr>
        <w:autoSpaceDE w:val="0"/>
        <w:autoSpaceDN w:val="0"/>
        <w:adjustRightInd w:val="0"/>
        <w:spacing w:after="0" w:line="240" w:lineRule="auto"/>
        <w:jc w:val="center"/>
        <w:outlineLvl w:val="1"/>
        <w:rPr>
          <w:rFonts w:ascii="Times New Roman" w:hAnsi="Times New Roman"/>
          <w:b/>
          <w:sz w:val="26"/>
          <w:szCs w:val="26"/>
        </w:rPr>
      </w:pPr>
      <w:bookmarkStart w:id="1" w:name="Par559"/>
      <w:bookmarkEnd w:id="1"/>
      <w:r w:rsidRPr="00492179">
        <w:rPr>
          <w:rFonts w:ascii="Times New Roman" w:hAnsi="Times New Roman"/>
          <w:b/>
          <w:sz w:val="26"/>
          <w:szCs w:val="26"/>
        </w:rPr>
        <w:t>Общие положения</w:t>
      </w:r>
    </w:p>
    <w:p w:rsidR="001A227D" w:rsidRPr="00492179" w:rsidRDefault="001A227D" w:rsidP="00492179">
      <w:pPr>
        <w:widowControl w:val="0"/>
        <w:autoSpaceDE w:val="0"/>
        <w:autoSpaceDN w:val="0"/>
        <w:adjustRightInd w:val="0"/>
        <w:spacing w:after="0" w:line="240" w:lineRule="auto"/>
        <w:ind w:left="357"/>
        <w:outlineLvl w:val="1"/>
        <w:rPr>
          <w:rFonts w:ascii="Times New Roman" w:hAnsi="Times New Roman"/>
          <w:color w:val="000000"/>
          <w:sz w:val="26"/>
          <w:szCs w:val="26"/>
        </w:rPr>
      </w:pPr>
    </w:p>
    <w:p w:rsidR="001A227D" w:rsidRDefault="001A227D" w:rsidP="00193B37">
      <w:pPr>
        <w:widowControl w:val="0"/>
        <w:numPr>
          <w:ilvl w:val="1"/>
          <w:numId w:val="5"/>
        </w:numPr>
        <w:tabs>
          <w:tab w:val="center" w:pos="4818"/>
          <w:tab w:val="left" w:pos="8649"/>
        </w:tabs>
        <w:autoSpaceDE w:val="0"/>
        <w:autoSpaceDN w:val="0"/>
        <w:adjustRightInd w:val="0"/>
        <w:spacing w:after="0" w:line="240" w:lineRule="auto"/>
        <w:outlineLvl w:val="1"/>
        <w:rPr>
          <w:rFonts w:ascii="Times New Roman" w:hAnsi="Times New Roman"/>
          <w:b/>
          <w:sz w:val="26"/>
          <w:szCs w:val="26"/>
        </w:rPr>
      </w:pPr>
      <w:r w:rsidRPr="00193B37">
        <w:rPr>
          <w:rFonts w:ascii="Times New Roman" w:hAnsi="Times New Roman"/>
          <w:b/>
          <w:sz w:val="26"/>
          <w:szCs w:val="26"/>
        </w:rPr>
        <w:t xml:space="preserve">Предмет регулирования административного регламента </w:t>
      </w:r>
    </w:p>
    <w:p w:rsidR="001A227D" w:rsidRPr="00193B37" w:rsidRDefault="001A227D" w:rsidP="00193B37">
      <w:pPr>
        <w:widowControl w:val="0"/>
        <w:tabs>
          <w:tab w:val="center" w:pos="4818"/>
          <w:tab w:val="left" w:pos="8649"/>
        </w:tabs>
        <w:autoSpaceDE w:val="0"/>
        <w:autoSpaceDN w:val="0"/>
        <w:adjustRightInd w:val="0"/>
        <w:spacing w:after="0" w:line="240" w:lineRule="auto"/>
        <w:ind w:left="1230"/>
        <w:outlineLvl w:val="1"/>
        <w:rPr>
          <w:rFonts w:ascii="Times New Roman" w:hAnsi="Times New Roman"/>
          <w:b/>
          <w:color w:val="000000"/>
          <w:sz w:val="26"/>
          <w:szCs w:val="26"/>
        </w:rPr>
      </w:pPr>
    </w:p>
    <w:p w:rsidR="001A227D" w:rsidRPr="006D73D8" w:rsidRDefault="001A227D" w:rsidP="006D73D8">
      <w:pPr>
        <w:pStyle w:val="ConsPlusTitle"/>
        <w:ind w:firstLine="709"/>
        <w:jc w:val="both"/>
        <w:outlineLvl w:val="0"/>
        <w:rPr>
          <w:rFonts w:ascii="Times New Roman" w:hAnsi="Times New Roman" w:cs="Times New Roman"/>
          <w:b w:val="0"/>
          <w:color w:val="000000"/>
          <w:sz w:val="26"/>
          <w:szCs w:val="26"/>
        </w:rPr>
      </w:pPr>
      <w:r>
        <w:rPr>
          <w:rFonts w:ascii="Times New Roman" w:hAnsi="Times New Roman" w:cs="Times New Roman"/>
          <w:b w:val="0"/>
          <w:sz w:val="26"/>
          <w:szCs w:val="26"/>
        </w:rPr>
        <w:t xml:space="preserve">1.1.1. </w:t>
      </w:r>
      <w:r w:rsidRPr="006D73D8">
        <w:rPr>
          <w:rFonts w:ascii="Times New Roman" w:hAnsi="Times New Roman" w:cs="Times New Roman"/>
          <w:b w:val="0"/>
          <w:sz w:val="26"/>
          <w:szCs w:val="26"/>
        </w:rPr>
        <w:t>Настоящий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6D73D8">
        <w:rPr>
          <w:rFonts w:ascii="Times New Roman" w:hAnsi="Times New Roman" w:cs="Times New Roman"/>
          <w:b w:val="0"/>
          <w:spacing w:val="2"/>
          <w:sz w:val="26"/>
          <w:szCs w:val="26"/>
        </w:rPr>
        <w:t>»</w:t>
      </w:r>
      <w:r w:rsidRPr="006D73D8">
        <w:rPr>
          <w:rFonts w:ascii="Times New Roman" w:hAnsi="Times New Roman" w:cs="Times New Roman"/>
          <w:b w:val="0"/>
          <w:sz w:val="26"/>
          <w:szCs w:val="26"/>
        </w:rPr>
        <w:t xml:space="preserve">  (далее-Регламент) определяет стандарт предоставления муниципальной услуги, состав, последовательность и сроки выполнения административных процедур (действий) при предоставлении муниципальной услуги, формы контроля за исполнением Регламента, досудебный </w:t>
      </w:r>
      <w:r w:rsidRPr="006D73D8">
        <w:rPr>
          <w:rFonts w:ascii="Times New Roman" w:hAnsi="Times New Roman" w:cs="Times New Roman"/>
          <w:b w:val="0"/>
          <w:color w:val="000000"/>
          <w:sz w:val="26"/>
          <w:szCs w:val="26"/>
        </w:rPr>
        <w:t>(внесудебный) порядок обжалования решений и действий (бездействия) органа, предоставляющего муниципальную услугу, должностных лиц, муниципальных служащих, работников.</w:t>
      </w:r>
    </w:p>
    <w:p w:rsidR="001A227D" w:rsidRPr="002F486B" w:rsidRDefault="001A227D" w:rsidP="00492179">
      <w:pPr>
        <w:autoSpaceDE w:val="0"/>
        <w:autoSpaceDN w:val="0"/>
        <w:adjustRightInd w:val="0"/>
        <w:spacing w:after="0" w:line="240" w:lineRule="auto"/>
        <w:rPr>
          <w:rFonts w:ascii="Times New Roman" w:hAnsi="Times New Roman"/>
          <w:color w:val="000000"/>
          <w:sz w:val="24"/>
          <w:szCs w:val="24"/>
          <w:lang w:eastAsia="ru-RU"/>
        </w:rPr>
      </w:pPr>
    </w:p>
    <w:p w:rsidR="001A227D" w:rsidRDefault="001A227D" w:rsidP="005A073B">
      <w:pPr>
        <w:widowControl w:val="0"/>
        <w:autoSpaceDE w:val="0"/>
        <w:autoSpaceDN w:val="0"/>
        <w:adjustRightInd w:val="0"/>
        <w:spacing w:after="0"/>
        <w:ind w:firstLine="540"/>
        <w:jc w:val="center"/>
        <w:rPr>
          <w:rFonts w:ascii="Times New Roman" w:hAnsi="Times New Roman"/>
          <w:b/>
          <w:color w:val="000000"/>
          <w:sz w:val="26"/>
          <w:szCs w:val="26"/>
        </w:rPr>
      </w:pPr>
      <w:r w:rsidRPr="00492179">
        <w:rPr>
          <w:rFonts w:ascii="Times New Roman" w:hAnsi="Times New Roman"/>
          <w:b/>
          <w:color w:val="000000"/>
          <w:sz w:val="26"/>
          <w:szCs w:val="26"/>
        </w:rPr>
        <w:t>1.2. Круг заявителей</w:t>
      </w:r>
    </w:p>
    <w:p w:rsidR="001A227D" w:rsidRPr="00492179" w:rsidRDefault="001A227D" w:rsidP="005A073B">
      <w:pPr>
        <w:widowControl w:val="0"/>
        <w:autoSpaceDE w:val="0"/>
        <w:autoSpaceDN w:val="0"/>
        <w:adjustRightInd w:val="0"/>
        <w:spacing w:after="0"/>
        <w:ind w:firstLine="540"/>
        <w:jc w:val="center"/>
        <w:rPr>
          <w:rFonts w:ascii="Times New Roman" w:hAnsi="Times New Roman"/>
          <w:b/>
          <w:color w:val="000000"/>
          <w:sz w:val="26"/>
          <w:szCs w:val="26"/>
        </w:rPr>
      </w:pPr>
    </w:p>
    <w:p w:rsidR="001A227D" w:rsidRPr="005A073B" w:rsidRDefault="001A227D" w:rsidP="005A073B">
      <w:pPr>
        <w:spacing w:after="0"/>
        <w:ind w:firstLine="709"/>
        <w:jc w:val="both"/>
        <w:rPr>
          <w:rFonts w:ascii="Times New Roman" w:hAnsi="Times New Roman"/>
          <w:sz w:val="26"/>
          <w:szCs w:val="26"/>
        </w:rPr>
      </w:pPr>
      <w:bookmarkStart w:id="2" w:name="Par61"/>
      <w:bookmarkEnd w:id="2"/>
      <w:r w:rsidRPr="005A073B">
        <w:rPr>
          <w:rFonts w:ascii="Times New Roman" w:hAnsi="Times New Roman"/>
          <w:sz w:val="26"/>
          <w:szCs w:val="26"/>
        </w:rPr>
        <w:t xml:space="preserve">1.2.1. В качестве заявителей могут выступать </w:t>
      </w:r>
      <w:r>
        <w:rPr>
          <w:rFonts w:ascii="Times New Roman" w:hAnsi="Times New Roman"/>
          <w:sz w:val="26"/>
          <w:szCs w:val="26"/>
        </w:rPr>
        <w:t>физические</w:t>
      </w:r>
      <w:r w:rsidRPr="005A073B">
        <w:rPr>
          <w:rFonts w:ascii="Times New Roman" w:hAnsi="Times New Roman"/>
          <w:sz w:val="26"/>
          <w:szCs w:val="26"/>
        </w:rPr>
        <w:t xml:space="preserve"> лица</w:t>
      </w:r>
      <w:r>
        <w:rPr>
          <w:rFonts w:ascii="Times New Roman" w:hAnsi="Times New Roman"/>
          <w:sz w:val="26"/>
          <w:szCs w:val="26"/>
        </w:rPr>
        <w:t>, индивидуальные предприниматели, юридические лица.</w:t>
      </w:r>
    </w:p>
    <w:p w:rsidR="001A227D" w:rsidRPr="005A073B" w:rsidRDefault="001A227D" w:rsidP="005A073B">
      <w:pPr>
        <w:widowControl w:val="0"/>
        <w:tabs>
          <w:tab w:val="left" w:pos="1422"/>
        </w:tabs>
        <w:spacing w:after="0" w:line="317" w:lineRule="exact"/>
        <w:ind w:right="-1" w:firstLine="851"/>
        <w:jc w:val="both"/>
        <w:rPr>
          <w:rFonts w:ascii="Times New Roman" w:hAnsi="Times New Roman"/>
          <w:sz w:val="26"/>
          <w:szCs w:val="26"/>
        </w:rPr>
      </w:pPr>
      <w:r w:rsidRPr="005A073B">
        <w:rPr>
          <w:rStyle w:val="13"/>
          <w:rFonts w:ascii="Times New Roman" w:hAnsi="Times New Roman"/>
          <w:color w:val="000000"/>
          <w:sz w:val="26"/>
          <w:szCs w:val="26"/>
        </w:rPr>
        <w:t xml:space="preserve">1.2.2. </w:t>
      </w:r>
      <w:r w:rsidRPr="005A073B">
        <w:rPr>
          <w:rFonts w:ascii="Times New Roman" w:hAnsi="Times New Roman"/>
          <w:sz w:val="26"/>
          <w:szCs w:val="26"/>
        </w:rPr>
        <w:t>Интересы заявителей, указанных в пункте 1.2.1 Регламента, могут представлять их уполномоченные представители,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заявителя при получении муниципальной услуги (далее – представитель).</w:t>
      </w:r>
    </w:p>
    <w:p w:rsidR="001A227D" w:rsidRPr="00492179" w:rsidRDefault="001A227D" w:rsidP="00492179">
      <w:pPr>
        <w:widowControl w:val="0"/>
        <w:autoSpaceDE w:val="0"/>
        <w:autoSpaceDN w:val="0"/>
        <w:adjustRightInd w:val="0"/>
        <w:spacing w:after="0" w:line="240" w:lineRule="auto"/>
        <w:jc w:val="center"/>
        <w:rPr>
          <w:rFonts w:ascii="Times New Roman" w:hAnsi="Times New Roman"/>
          <w:b/>
          <w:color w:val="000000"/>
          <w:sz w:val="26"/>
          <w:szCs w:val="26"/>
        </w:rPr>
      </w:pPr>
    </w:p>
    <w:p w:rsidR="001A227D" w:rsidRPr="00A074D5" w:rsidRDefault="001A227D" w:rsidP="005B1C65">
      <w:pPr>
        <w:widowControl w:val="0"/>
        <w:autoSpaceDE w:val="0"/>
        <w:autoSpaceDN w:val="0"/>
        <w:adjustRightInd w:val="0"/>
        <w:spacing w:after="0" w:line="240" w:lineRule="auto"/>
        <w:jc w:val="center"/>
        <w:rPr>
          <w:rFonts w:ascii="Times New Roman" w:hAnsi="Times New Roman"/>
          <w:b/>
          <w:color w:val="000000"/>
          <w:sz w:val="26"/>
          <w:szCs w:val="26"/>
        </w:rPr>
      </w:pPr>
      <w:r w:rsidRPr="00A074D5">
        <w:rPr>
          <w:rFonts w:ascii="Times New Roman" w:hAnsi="Times New Roman"/>
          <w:b/>
          <w:color w:val="000000"/>
          <w:sz w:val="26"/>
          <w:szCs w:val="26"/>
        </w:rPr>
        <w:t>1.3. Требование предоставления заявителю</w:t>
      </w:r>
      <w:r w:rsidRPr="00A074D5">
        <w:rPr>
          <w:rFonts w:ascii="Times New Roman" w:hAnsi="Times New Roman"/>
          <w:b/>
          <w:color w:val="000000"/>
          <w:sz w:val="26"/>
          <w:szCs w:val="26"/>
        </w:rPr>
        <w:br/>
        <w:t>муниципальной услуги в соответствии</w:t>
      </w:r>
      <w:r w:rsidRPr="00A074D5">
        <w:rPr>
          <w:rFonts w:ascii="Times New Roman" w:hAnsi="Times New Roman"/>
          <w:b/>
          <w:color w:val="000000"/>
          <w:sz w:val="26"/>
          <w:szCs w:val="26"/>
        </w:rPr>
        <w:br/>
        <w:t>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w:t>
      </w:r>
      <w:r w:rsidRPr="00A074D5">
        <w:rPr>
          <w:rFonts w:ascii="Times New Roman" w:hAnsi="Times New Roman"/>
          <w:b/>
          <w:color w:val="000000"/>
          <w:sz w:val="26"/>
          <w:szCs w:val="26"/>
        </w:rPr>
        <w:br/>
        <w:t>за предоставлением которого обратился заявитель</w:t>
      </w:r>
    </w:p>
    <w:p w:rsidR="001A227D" w:rsidRPr="00492179" w:rsidRDefault="001A227D" w:rsidP="00492179">
      <w:pPr>
        <w:widowControl w:val="0"/>
        <w:autoSpaceDE w:val="0"/>
        <w:autoSpaceDN w:val="0"/>
        <w:adjustRightInd w:val="0"/>
        <w:spacing w:after="0" w:line="240" w:lineRule="auto"/>
        <w:ind w:firstLine="709"/>
        <w:jc w:val="center"/>
        <w:outlineLvl w:val="2"/>
        <w:rPr>
          <w:rFonts w:ascii="Times New Roman" w:hAnsi="Times New Roman"/>
          <w:color w:val="000000"/>
          <w:sz w:val="26"/>
          <w:szCs w:val="26"/>
        </w:rPr>
      </w:pPr>
    </w:p>
    <w:p w:rsidR="001A227D" w:rsidRPr="00730EF8" w:rsidRDefault="001A227D" w:rsidP="00730EF8">
      <w:pPr>
        <w:pStyle w:val="afa"/>
        <w:widowControl w:val="0"/>
        <w:spacing w:after="0" w:line="228" w:lineRule="auto"/>
        <w:ind w:firstLine="851"/>
        <w:rPr>
          <w:rStyle w:val="13"/>
          <w:rFonts w:ascii="Times New Roman" w:hAnsi="Times New Roman"/>
          <w:color w:val="000000"/>
          <w:sz w:val="26"/>
          <w:szCs w:val="26"/>
        </w:rPr>
      </w:pPr>
      <w:r w:rsidRPr="00730EF8">
        <w:rPr>
          <w:rStyle w:val="13"/>
          <w:rFonts w:ascii="Times New Roman" w:hAnsi="Times New Roman"/>
          <w:color w:val="000000"/>
          <w:sz w:val="26"/>
          <w:szCs w:val="26"/>
        </w:rPr>
        <w:t>1.3.1. Муниципальная услуга предоставляется заявителю в соответствии                     с вариантом предоставления муниципальной услуги.</w:t>
      </w:r>
    </w:p>
    <w:p w:rsidR="001A227D" w:rsidRPr="00730EF8" w:rsidRDefault="001A227D" w:rsidP="00730EF8">
      <w:pPr>
        <w:widowControl w:val="0"/>
        <w:tabs>
          <w:tab w:val="left" w:pos="1422"/>
        </w:tabs>
        <w:spacing w:after="0" w:line="228" w:lineRule="auto"/>
        <w:ind w:firstLine="851"/>
        <w:jc w:val="both"/>
        <w:rPr>
          <w:rFonts w:ascii="Times New Roman" w:hAnsi="Times New Roman"/>
          <w:sz w:val="26"/>
          <w:szCs w:val="26"/>
        </w:rPr>
      </w:pPr>
      <w:r w:rsidRPr="00730EF8">
        <w:rPr>
          <w:rStyle w:val="13"/>
          <w:rFonts w:ascii="Times New Roman" w:hAnsi="Times New Roman"/>
          <w:color w:val="000000"/>
          <w:sz w:val="26"/>
          <w:szCs w:val="26"/>
        </w:rPr>
        <w:t xml:space="preserve">1.3.2. </w:t>
      </w:r>
      <w:r w:rsidRPr="00730EF8">
        <w:rPr>
          <w:rFonts w:ascii="Times New Roman" w:hAnsi="Times New Roman"/>
          <w:sz w:val="26"/>
          <w:szCs w:val="26"/>
        </w:rPr>
        <w:t xml:space="preserve">Вариант предоставления муниципальной услуги определяется исходя из установленных в соответствии с приложением № </w:t>
      </w:r>
      <w:r>
        <w:rPr>
          <w:rFonts w:ascii="Times New Roman" w:hAnsi="Times New Roman"/>
          <w:sz w:val="26"/>
          <w:szCs w:val="26"/>
        </w:rPr>
        <w:t>1</w:t>
      </w:r>
      <w:r w:rsidRPr="00730EF8">
        <w:rPr>
          <w:rFonts w:ascii="Times New Roman" w:hAnsi="Times New Roman"/>
          <w:sz w:val="26"/>
          <w:szCs w:val="26"/>
        </w:rPr>
        <w:t xml:space="preserve"> к настоящему Регламенту, признаков заявителя, а также из результата предоставления муниципальной услуги, за предоставлением которой обратился заявитель.</w:t>
      </w:r>
    </w:p>
    <w:p w:rsidR="001A227D" w:rsidRPr="00730EF8" w:rsidRDefault="001A227D" w:rsidP="00730EF8">
      <w:pPr>
        <w:widowControl w:val="0"/>
        <w:tabs>
          <w:tab w:val="left" w:pos="1422"/>
        </w:tabs>
        <w:spacing w:after="0" w:line="228" w:lineRule="auto"/>
        <w:ind w:firstLine="851"/>
        <w:jc w:val="both"/>
        <w:rPr>
          <w:rFonts w:ascii="Times New Roman" w:hAnsi="Times New Roman"/>
          <w:color w:val="000000"/>
          <w:sz w:val="26"/>
          <w:szCs w:val="26"/>
        </w:rPr>
      </w:pPr>
      <w:r w:rsidRPr="00730EF8">
        <w:rPr>
          <w:rFonts w:ascii="Times New Roman" w:hAnsi="Times New Roman"/>
          <w:sz w:val="26"/>
          <w:szCs w:val="26"/>
        </w:rPr>
        <w:t>1.3.3. Признаки заявителя определяются путем профилирования, осуществляемого в соответствии с настоящим Регламентом</w:t>
      </w:r>
      <w:r>
        <w:rPr>
          <w:rFonts w:ascii="Times New Roman" w:hAnsi="Times New Roman"/>
          <w:sz w:val="26"/>
          <w:szCs w:val="26"/>
        </w:rPr>
        <w:t>.</w:t>
      </w:r>
    </w:p>
    <w:p w:rsidR="001A227D" w:rsidRPr="004E1170" w:rsidRDefault="001A227D" w:rsidP="00492179">
      <w:pPr>
        <w:widowControl w:val="0"/>
        <w:autoSpaceDE w:val="0"/>
        <w:autoSpaceDN w:val="0"/>
        <w:adjustRightInd w:val="0"/>
        <w:spacing w:after="0" w:line="240" w:lineRule="auto"/>
        <w:jc w:val="both"/>
        <w:rPr>
          <w:rFonts w:ascii="Times New Roman" w:hAnsi="Times New Roman"/>
          <w:color w:val="2E74B5"/>
          <w:sz w:val="26"/>
          <w:szCs w:val="26"/>
        </w:rPr>
      </w:pPr>
    </w:p>
    <w:p w:rsidR="001A227D" w:rsidRPr="00492179" w:rsidRDefault="001A227D" w:rsidP="00492179">
      <w:pPr>
        <w:widowControl w:val="0"/>
        <w:numPr>
          <w:ilvl w:val="0"/>
          <w:numId w:val="1"/>
        </w:numPr>
        <w:autoSpaceDE w:val="0"/>
        <w:autoSpaceDN w:val="0"/>
        <w:adjustRightInd w:val="0"/>
        <w:spacing w:after="0" w:line="240" w:lineRule="auto"/>
        <w:jc w:val="center"/>
        <w:outlineLvl w:val="1"/>
        <w:rPr>
          <w:rFonts w:ascii="Times New Roman" w:hAnsi="Times New Roman"/>
          <w:b/>
          <w:color w:val="000000"/>
          <w:sz w:val="26"/>
          <w:szCs w:val="26"/>
          <w:lang w:eastAsia="ru-RU"/>
        </w:rPr>
      </w:pPr>
      <w:bookmarkStart w:id="3" w:name="Par566"/>
      <w:bookmarkEnd w:id="3"/>
      <w:r w:rsidRPr="00492179">
        <w:rPr>
          <w:rFonts w:ascii="Times New Roman" w:hAnsi="Times New Roman"/>
          <w:b/>
          <w:color w:val="000000"/>
          <w:sz w:val="26"/>
          <w:szCs w:val="26"/>
          <w:lang w:eastAsia="ru-RU"/>
        </w:rPr>
        <w:t>Стандарт предоставления</w:t>
      </w:r>
      <w:r>
        <w:rPr>
          <w:rFonts w:ascii="Times New Roman" w:hAnsi="Times New Roman"/>
          <w:b/>
          <w:color w:val="000000"/>
          <w:sz w:val="26"/>
          <w:szCs w:val="26"/>
          <w:lang w:eastAsia="ru-RU"/>
        </w:rPr>
        <w:t xml:space="preserve"> муниципальной</w:t>
      </w:r>
      <w:r w:rsidRPr="00492179">
        <w:rPr>
          <w:rFonts w:ascii="Times New Roman" w:hAnsi="Times New Roman"/>
          <w:b/>
          <w:color w:val="000000"/>
          <w:sz w:val="26"/>
          <w:szCs w:val="26"/>
          <w:lang w:eastAsia="ru-RU"/>
        </w:rPr>
        <w:t xml:space="preserve"> услуги</w:t>
      </w:r>
    </w:p>
    <w:p w:rsidR="001A227D" w:rsidRPr="00492179" w:rsidRDefault="001A227D" w:rsidP="00492179">
      <w:pPr>
        <w:widowControl w:val="0"/>
        <w:autoSpaceDE w:val="0"/>
        <w:autoSpaceDN w:val="0"/>
        <w:adjustRightInd w:val="0"/>
        <w:spacing w:after="0" w:line="240" w:lineRule="auto"/>
        <w:ind w:left="1080"/>
        <w:outlineLvl w:val="1"/>
        <w:rPr>
          <w:rFonts w:ascii="Times New Roman" w:hAnsi="Times New Roman"/>
          <w:b/>
          <w:color w:val="000000"/>
          <w:sz w:val="26"/>
          <w:szCs w:val="26"/>
          <w:lang w:eastAsia="ru-RU"/>
        </w:rPr>
      </w:pP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2.1. Наименование</w:t>
      </w:r>
      <w:r>
        <w:rPr>
          <w:rFonts w:ascii="Times New Roman" w:hAnsi="Times New Roman"/>
          <w:b/>
          <w:color w:val="000000"/>
          <w:sz w:val="26"/>
          <w:szCs w:val="26"/>
          <w:lang w:eastAsia="ru-RU"/>
        </w:rPr>
        <w:t xml:space="preserve"> муниципальной</w:t>
      </w:r>
      <w:r w:rsidRPr="00492179">
        <w:rPr>
          <w:rFonts w:ascii="Times New Roman" w:hAnsi="Times New Roman"/>
          <w:b/>
          <w:color w:val="000000"/>
          <w:sz w:val="26"/>
          <w:szCs w:val="26"/>
          <w:lang w:eastAsia="ru-RU"/>
        </w:rPr>
        <w:t xml:space="preserve"> услуги</w:t>
      </w: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color w:val="000000"/>
          <w:sz w:val="26"/>
          <w:szCs w:val="26"/>
          <w:lang w:eastAsia="ru-RU"/>
        </w:rPr>
      </w:pPr>
    </w:p>
    <w:p w:rsidR="001A227D" w:rsidRPr="00667F70" w:rsidRDefault="001A227D" w:rsidP="00667F70">
      <w:pPr>
        <w:pStyle w:val="ConsPlusNormal"/>
        <w:ind w:firstLine="540"/>
        <w:jc w:val="both"/>
        <w:rPr>
          <w:rFonts w:ascii="Times New Roman" w:hAnsi="Times New Roman"/>
          <w:sz w:val="26"/>
          <w:szCs w:val="26"/>
        </w:rPr>
      </w:pPr>
      <w:r w:rsidRPr="004E1170">
        <w:rPr>
          <w:rFonts w:ascii="Times New Roman" w:hAnsi="Times New Roman"/>
          <w:color w:val="000000"/>
          <w:sz w:val="26"/>
          <w:szCs w:val="26"/>
        </w:rPr>
        <w:t>2.1.1.</w:t>
      </w:r>
      <w:r w:rsidRPr="004E1170">
        <w:rPr>
          <w:rFonts w:ascii="Times New Roman" w:hAnsi="Times New Roman"/>
          <w:sz w:val="26"/>
          <w:szCs w:val="26"/>
        </w:rPr>
        <w:t xml:space="preserve"> </w:t>
      </w:r>
      <w:r>
        <w:rPr>
          <w:rFonts w:ascii="Times New Roman" w:hAnsi="Times New Roman"/>
          <w:sz w:val="26"/>
          <w:szCs w:val="26"/>
        </w:rPr>
        <w:t>Муниципальная</w:t>
      </w:r>
      <w:r w:rsidRPr="004E1170">
        <w:rPr>
          <w:rFonts w:ascii="Times New Roman" w:hAnsi="Times New Roman"/>
          <w:sz w:val="26"/>
          <w:szCs w:val="26"/>
        </w:rPr>
        <w:t xml:space="preserve"> услуга: </w:t>
      </w:r>
      <w:r w:rsidRPr="002F486B">
        <w:rPr>
          <w:rFonts w:ascii="Times New Roman" w:hAnsi="Times New Roman"/>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Pr>
          <w:rFonts w:ascii="Times New Roman" w:hAnsi="Times New Roman"/>
          <w:sz w:val="26"/>
          <w:szCs w:val="26"/>
        </w:rPr>
        <w:t xml:space="preserve"> </w:t>
      </w:r>
      <w:r w:rsidRPr="00C075B3">
        <w:rPr>
          <w:rFonts w:ascii="Times New Roman" w:hAnsi="Times New Roman"/>
          <w:sz w:val="26"/>
          <w:szCs w:val="26"/>
        </w:rPr>
        <w:t>(далее</w:t>
      </w:r>
      <w:r w:rsidRPr="00C075B3">
        <w:rPr>
          <w:rFonts w:ascii="Arial" w:hAnsi="Arial" w:cs="Arial"/>
          <w:sz w:val="26"/>
          <w:szCs w:val="26"/>
        </w:rPr>
        <w:t xml:space="preserve">– </w:t>
      </w:r>
      <w:r w:rsidRPr="00C075B3">
        <w:rPr>
          <w:rFonts w:ascii="Times New Roman" w:hAnsi="Times New Roman"/>
          <w:sz w:val="26"/>
          <w:szCs w:val="26"/>
        </w:rPr>
        <w:t>Услуга).</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p>
    <w:p w:rsidR="001A227D" w:rsidRPr="00492179" w:rsidRDefault="001A227D" w:rsidP="00492179">
      <w:pPr>
        <w:widowControl w:val="0"/>
        <w:autoSpaceDE w:val="0"/>
        <w:autoSpaceDN w:val="0"/>
        <w:adjustRightInd w:val="0"/>
        <w:spacing w:after="0" w:line="240" w:lineRule="auto"/>
        <w:jc w:val="center"/>
        <w:outlineLvl w:val="2"/>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2.2.</w:t>
      </w:r>
      <w:r w:rsidRPr="00492179">
        <w:rPr>
          <w:rFonts w:ascii="Times New Roman" w:hAnsi="Times New Roman"/>
          <w:color w:val="000000"/>
          <w:sz w:val="26"/>
          <w:szCs w:val="26"/>
          <w:lang w:eastAsia="ru-RU"/>
        </w:rPr>
        <w:t> </w:t>
      </w:r>
      <w:r w:rsidRPr="00492179">
        <w:rPr>
          <w:rFonts w:ascii="Times New Roman" w:hAnsi="Times New Roman"/>
          <w:b/>
          <w:color w:val="000000"/>
          <w:sz w:val="26"/>
          <w:szCs w:val="26"/>
          <w:lang w:eastAsia="ru-RU"/>
        </w:rPr>
        <w:t>Наименование органа, предоставляющего Услугу</w:t>
      </w:r>
    </w:p>
    <w:p w:rsidR="001A227D" w:rsidRPr="00492179" w:rsidRDefault="001A227D" w:rsidP="00492179">
      <w:pPr>
        <w:widowControl w:val="0"/>
        <w:autoSpaceDE w:val="0"/>
        <w:autoSpaceDN w:val="0"/>
        <w:adjustRightInd w:val="0"/>
        <w:spacing w:after="0" w:line="240" w:lineRule="auto"/>
        <w:jc w:val="center"/>
        <w:outlineLvl w:val="2"/>
        <w:rPr>
          <w:rFonts w:ascii="Times New Roman" w:hAnsi="Times New Roman"/>
          <w:color w:val="000000"/>
          <w:sz w:val="26"/>
          <w:szCs w:val="26"/>
          <w:lang w:eastAsia="ru-RU"/>
        </w:rPr>
      </w:pPr>
    </w:p>
    <w:p w:rsidR="001A227D" w:rsidRPr="00290C7E" w:rsidRDefault="001A227D" w:rsidP="00DB1971">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2.2.1. </w:t>
      </w:r>
      <w:r w:rsidRPr="00290C7E">
        <w:rPr>
          <w:rStyle w:val="13"/>
          <w:rFonts w:ascii="Times New Roman" w:hAnsi="Times New Roman"/>
          <w:color w:val="000000"/>
          <w:sz w:val="26"/>
          <w:szCs w:val="26"/>
        </w:rPr>
        <w:t xml:space="preserve">Муниципальную услугу предоставляет – </w:t>
      </w:r>
      <w:r w:rsidRPr="00290C7E">
        <w:rPr>
          <w:rFonts w:ascii="Times New Roman" w:hAnsi="Times New Roman"/>
          <w:color w:val="000000"/>
          <w:sz w:val="26"/>
          <w:szCs w:val="26"/>
        </w:rPr>
        <w:t xml:space="preserve">администрация Губкинского городского округа через структурное подразделение - комитет по управлению муниципальной собственностью администрации Губкинского городского округа </w:t>
      </w:r>
      <w:r w:rsidRPr="00290C7E">
        <w:rPr>
          <w:rFonts w:ascii="Times New Roman" w:hAnsi="Times New Roman"/>
          <w:bCs/>
          <w:color w:val="000000"/>
          <w:sz w:val="26"/>
          <w:szCs w:val="26"/>
        </w:rPr>
        <w:t xml:space="preserve">(далее – </w:t>
      </w:r>
      <w:r>
        <w:rPr>
          <w:rFonts w:ascii="Times New Roman" w:hAnsi="Times New Roman"/>
          <w:bCs/>
          <w:color w:val="000000"/>
          <w:sz w:val="26"/>
          <w:szCs w:val="26"/>
        </w:rPr>
        <w:t>Комитет</w:t>
      </w:r>
      <w:r w:rsidRPr="00290C7E">
        <w:rPr>
          <w:rFonts w:ascii="Times New Roman" w:hAnsi="Times New Roman"/>
          <w:bCs/>
          <w:color w:val="000000"/>
          <w:sz w:val="26"/>
          <w:szCs w:val="26"/>
        </w:rPr>
        <w:t>)</w:t>
      </w:r>
      <w:r w:rsidRPr="00290C7E">
        <w:rPr>
          <w:rFonts w:ascii="Times New Roman" w:hAnsi="Times New Roman"/>
          <w:color w:val="000000"/>
          <w:sz w:val="26"/>
          <w:szCs w:val="26"/>
        </w:rPr>
        <w:t>.</w:t>
      </w:r>
      <w:r w:rsidRPr="00290C7E">
        <w:rPr>
          <w:rFonts w:ascii="Times New Roman" w:hAnsi="Times New Roman"/>
          <w:color w:val="000000"/>
          <w:sz w:val="26"/>
          <w:szCs w:val="26"/>
          <w:lang w:eastAsia="ru-RU"/>
        </w:rPr>
        <w:t xml:space="preserve"> </w:t>
      </w:r>
    </w:p>
    <w:p w:rsidR="001A227D" w:rsidRDefault="001A227D" w:rsidP="005D4DCC">
      <w:pPr>
        <w:autoSpaceDE w:val="0"/>
        <w:autoSpaceDN w:val="0"/>
        <w:adjustRightInd w:val="0"/>
        <w:spacing w:after="0" w:line="240" w:lineRule="auto"/>
        <w:ind w:firstLine="709"/>
        <w:jc w:val="both"/>
        <w:rPr>
          <w:rFonts w:ascii="Times New Roman" w:hAnsi="Times New Roman"/>
          <w:sz w:val="26"/>
          <w:szCs w:val="26"/>
          <w:lang w:eastAsia="ru-RU"/>
        </w:rPr>
      </w:pPr>
      <w:r w:rsidRPr="00492179">
        <w:rPr>
          <w:rFonts w:ascii="Times New Roman" w:hAnsi="Times New Roman"/>
          <w:color w:val="000000"/>
          <w:sz w:val="26"/>
          <w:szCs w:val="26"/>
          <w:lang w:eastAsia="ru-RU"/>
        </w:rPr>
        <w:t>2.2.</w:t>
      </w:r>
      <w:r>
        <w:rPr>
          <w:rFonts w:ascii="Times New Roman" w:hAnsi="Times New Roman"/>
          <w:color w:val="000000"/>
          <w:sz w:val="26"/>
          <w:szCs w:val="26"/>
          <w:lang w:eastAsia="ru-RU"/>
        </w:rPr>
        <w:t>2.</w:t>
      </w:r>
      <w:r w:rsidRPr="00492179">
        <w:rPr>
          <w:rFonts w:ascii="Times New Roman" w:hAnsi="Times New Roman"/>
          <w:color w:val="000000"/>
          <w:sz w:val="26"/>
          <w:szCs w:val="26"/>
          <w:lang w:eastAsia="ru-RU"/>
        </w:rPr>
        <w:t> </w:t>
      </w:r>
      <w:r>
        <w:rPr>
          <w:rFonts w:ascii="Times New Roman" w:hAnsi="Times New Roman"/>
          <w:color w:val="000000"/>
          <w:sz w:val="26"/>
          <w:szCs w:val="26"/>
          <w:lang w:eastAsia="ru-RU"/>
        </w:rPr>
        <w:t>Запрос о предоставлении муниципальной услуги может быть подан в многофункциональный центр предоставления государственных и муниципальных услуг (далее – МФЦ)</w:t>
      </w:r>
      <w:r>
        <w:rPr>
          <w:rFonts w:ascii="Times New Roman" w:hAnsi="Times New Roman"/>
          <w:sz w:val="26"/>
          <w:szCs w:val="26"/>
          <w:lang w:eastAsia="ru-RU"/>
        </w:rPr>
        <w:t>.</w:t>
      </w:r>
      <w:r w:rsidRPr="005D4DCC">
        <w:rPr>
          <w:rFonts w:ascii="Times New Roman" w:hAnsi="Times New Roman"/>
          <w:sz w:val="26"/>
          <w:szCs w:val="26"/>
          <w:lang w:eastAsia="ru-RU"/>
        </w:rPr>
        <w:t xml:space="preserve"> </w:t>
      </w:r>
    </w:p>
    <w:p w:rsidR="001A227D" w:rsidRPr="00492179" w:rsidRDefault="001A227D" w:rsidP="00492179">
      <w:pPr>
        <w:widowControl w:val="0"/>
        <w:autoSpaceDE w:val="0"/>
        <w:autoSpaceDN w:val="0"/>
        <w:adjustRightInd w:val="0"/>
        <w:spacing w:after="0" w:line="240" w:lineRule="auto"/>
        <w:ind w:firstLine="709"/>
        <w:jc w:val="both"/>
        <w:rPr>
          <w:rFonts w:ascii="Times New Roman" w:hAnsi="Times New Roman"/>
          <w:color w:val="002060"/>
          <w:sz w:val="26"/>
          <w:szCs w:val="26"/>
          <w:lang w:eastAsia="ru-RU"/>
        </w:rPr>
      </w:pPr>
    </w:p>
    <w:p w:rsidR="001A227D" w:rsidRPr="00492179" w:rsidRDefault="001A227D" w:rsidP="00492179">
      <w:pPr>
        <w:widowControl w:val="0"/>
        <w:autoSpaceDE w:val="0"/>
        <w:autoSpaceDN w:val="0"/>
        <w:adjustRightInd w:val="0"/>
        <w:spacing w:after="0" w:line="240" w:lineRule="auto"/>
        <w:jc w:val="center"/>
        <w:outlineLvl w:val="2"/>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2.3. Результат предоставления Услуги</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p>
    <w:p w:rsidR="001A227D" w:rsidRDefault="001A227D" w:rsidP="00492179">
      <w:pPr>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2.3.1. В соответствии с вариантами, приведенными в п</w:t>
      </w:r>
      <w:r>
        <w:rPr>
          <w:rFonts w:ascii="Times New Roman" w:hAnsi="Times New Roman"/>
          <w:color w:val="000000"/>
          <w:sz w:val="26"/>
          <w:szCs w:val="26"/>
          <w:lang w:eastAsia="ru-RU"/>
        </w:rPr>
        <w:t>ункт</w:t>
      </w:r>
      <w:r w:rsidRPr="00492179">
        <w:rPr>
          <w:rFonts w:ascii="Times New Roman" w:hAnsi="Times New Roman"/>
          <w:color w:val="000000"/>
          <w:sz w:val="26"/>
          <w:szCs w:val="26"/>
          <w:lang w:eastAsia="ru-RU"/>
        </w:rPr>
        <w:t xml:space="preserve">е 3.1 настоящего </w:t>
      </w:r>
      <w:r>
        <w:rPr>
          <w:rFonts w:ascii="Times New Roman" w:hAnsi="Times New Roman"/>
          <w:color w:val="000000"/>
          <w:sz w:val="26"/>
          <w:szCs w:val="26"/>
          <w:lang w:eastAsia="ru-RU"/>
        </w:rPr>
        <w:t>Р</w:t>
      </w:r>
      <w:r w:rsidRPr="00492179">
        <w:rPr>
          <w:rFonts w:ascii="Times New Roman" w:hAnsi="Times New Roman"/>
          <w:color w:val="000000"/>
          <w:sz w:val="26"/>
          <w:szCs w:val="26"/>
          <w:lang w:eastAsia="ru-RU"/>
        </w:rPr>
        <w:t>егламента, результатом предоставления Услуги являются:</w:t>
      </w:r>
    </w:p>
    <w:p w:rsidR="001A227D" w:rsidRDefault="001A227D" w:rsidP="00D84B9A">
      <w:pPr>
        <w:pStyle w:val="23"/>
        <w:shd w:val="clear" w:color="auto" w:fill="auto"/>
        <w:tabs>
          <w:tab w:val="left" w:pos="709"/>
        </w:tabs>
        <w:spacing w:after="0"/>
        <w:ind w:firstLine="0"/>
        <w:jc w:val="both"/>
      </w:pPr>
      <w:r>
        <w:tab/>
        <w:t xml:space="preserve">- проект договора купли-продажи земельного участка, </w:t>
      </w:r>
      <w:r w:rsidRPr="002F486B">
        <w:t xml:space="preserve">находящегося </w:t>
      </w:r>
      <w:r>
        <w:t xml:space="preserve">                                    </w:t>
      </w:r>
      <w:r w:rsidRPr="002F486B">
        <w:t xml:space="preserve">в муниципальной собственности или государственная собственность на который </w:t>
      </w:r>
      <w:r>
        <w:t xml:space="preserve">                        </w:t>
      </w:r>
      <w:r w:rsidRPr="002F486B">
        <w:t>не разграничена, без проведения торгов по форме</w:t>
      </w:r>
      <w:r>
        <w:t>,</w:t>
      </w:r>
      <w:r w:rsidRPr="002F486B">
        <w:t xml:space="preserve"> согласно Приложению</w:t>
      </w:r>
      <w:r>
        <w:t xml:space="preserve"> № 2 к настоящему Регламенту;</w:t>
      </w:r>
    </w:p>
    <w:p w:rsidR="001A227D" w:rsidRDefault="001A227D" w:rsidP="00D6306B">
      <w:pPr>
        <w:pStyle w:val="23"/>
        <w:shd w:val="clear" w:color="auto" w:fill="auto"/>
        <w:tabs>
          <w:tab w:val="left" w:pos="709"/>
        </w:tabs>
        <w:spacing w:after="0"/>
        <w:ind w:firstLine="0"/>
        <w:jc w:val="both"/>
      </w:pPr>
      <w:r>
        <w:tab/>
        <w:t xml:space="preserve">- проект договора аренды земельного участка, </w:t>
      </w:r>
      <w:r w:rsidRPr="002F486B">
        <w:t xml:space="preserve">находящегося </w:t>
      </w:r>
      <w:r>
        <w:t xml:space="preserve">                                    </w:t>
      </w:r>
      <w:r w:rsidRPr="002F486B">
        <w:t xml:space="preserve">в муниципальной собственности или государственная собственность на который </w:t>
      </w:r>
      <w:r>
        <w:t xml:space="preserve">                        </w:t>
      </w:r>
      <w:r w:rsidRPr="002F486B">
        <w:t>не разграничена, без проведения торгов по форме</w:t>
      </w:r>
      <w:r>
        <w:t>,</w:t>
      </w:r>
      <w:r w:rsidRPr="002F486B">
        <w:t xml:space="preserve"> согласно Приложению</w:t>
      </w:r>
      <w:r>
        <w:t xml:space="preserve"> № 3 к настоящему Регламенту;</w:t>
      </w:r>
    </w:p>
    <w:p w:rsidR="001A227D" w:rsidRDefault="001A227D" w:rsidP="00D84B9A">
      <w:pPr>
        <w:pStyle w:val="23"/>
        <w:shd w:val="clear" w:color="auto" w:fill="auto"/>
        <w:tabs>
          <w:tab w:val="left" w:pos="709"/>
        </w:tabs>
        <w:spacing w:after="0"/>
        <w:ind w:firstLine="0"/>
        <w:jc w:val="both"/>
      </w:pPr>
      <w:r>
        <w:tab/>
        <w:t xml:space="preserve">- решение о предоставлении земельного участка, находящегося                                         </w:t>
      </w:r>
      <w:r w:rsidRPr="002F486B">
        <w:rPr>
          <w:b/>
        </w:rPr>
        <w:t xml:space="preserve"> </w:t>
      </w:r>
      <w:r w:rsidRPr="002F486B">
        <w:t>в муниципальной собственности или государственная собственность на который не разграничена, в</w:t>
      </w:r>
      <w:r>
        <w:t xml:space="preserve"> постоянное (бессрочное) пользование по форме, согласно Приложению № 4 к настоящему Регламенту;</w:t>
      </w:r>
    </w:p>
    <w:p w:rsidR="001A227D" w:rsidRDefault="001A227D" w:rsidP="00D84B9A">
      <w:pPr>
        <w:pStyle w:val="23"/>
        <w:shd w:val="clear" w:color="auto" w:fill="auto"/>
        <w:tabs>
          <w:tab w:val="left" w:pos="709"/>
        </w:tabs>
        <w:spacing w:after="0"/>
        <w:ind w:firstLine="0"/>
        <w:jc w:val="both"/>
      </w:pPr>
      <w:r>
        <w:tab/>
        <w:t xml:space="preserve">- проект договора безвозмездного пользования земельным участком, </w:t>
      </w:r>
      <w:r w:rsidRPr="002F486B">
        <w:t>находящегося в муниципальной собственности или государственная собственность на который не разграничена</w:t>
      </w:r>
      <w:r>
        <w:t>, по форме согласно Приложению № 5 к настоящему Регламенту;</w:t>
      </w:r>
    </w:p>
    <w:p w:rsidR="001A227D" w:rsidRDefault="001A227D" w:rsidP="00D84B9A">
      <w:pPr>
        <w:pStyle w:val="23"/>
        <w:shd w:val="clear" w:color="auto" w:fill="auto"/>
        <w:tabs>
          <w:tab w:val="left" w:pos="709"/>
        </w:tabs>
        <w:spacing w:after="0"/>
        <w:ind w:firstLine="0"/>
        <w:jc w:val="both"/>
        <w:rPr>
          <w:color w:val="000000"/>
          <w:lang w:eastAsia="ru-RU"/>
        </w:rPr>
      </w:pPr>
      <w:r>
        <w:tab/>
        <w:t>- решение об отказе в предоставлении услуги по форме согласно Приложению № 6 к настоящему Регламенту</w:t>
      </w:r>
    </w:p>
    <w:p w:rsidR="001A227D"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2.3.</w:t>
      </w:r>
      <w:r>
        <w:rPr>
          <w:rFonts w:ascii="Times New Roman" w:hAnsi="Times New Roman"/>
          <w:color w:val="000000"/>
          <w:sz w:val="26"/>
          <w:szCs w:val="26"/>
          <w:lang w:eastAsia="ru-RU"/>
        </w:rPr>
        <w:t>2</w:t>
      </w:r>
      <w:r w:rsidRPr="00492179">
        <w:rPr>
          <w:rFonts w:ascii="Times New Roman" w:hAnsi="Times New Roman"/>
          <w:color w:val="000000"/>
          <w:sz w:val="26"/>
          <w:szCs w:val="26"/>
          <w:lang w:eastAsia="ru-RU"/>
        </w:rPr>
        <w:t xml:space="preserve">. Результат </w:t>
      </w:r>
      <w:r>
        <w:rPr>
          <w:rFonts w:ascii="Times New Roman" w:hAnsi="Times New Roman"/>
          <w:color w:val="000000"/>
          <w:sz w:val="26"/>
          <w:szCs w:val="26"/>
          <w:lang w:eastAsia="ru-RU"/>
        </w:rPr>
        <w:t>оказания услуги можно получить следующими способами:</w:t>
      </w:r>
    </w:p>
    <w:p w:rsidR="001A227D" w:rsidRDefault="001A227D" w:rsidP="00F006A5">
      <w:pPr>
        <w:widowControl w:val="0"/>
        <w:autoSpaceDE w:val="0"/>
        <w:autoSpaceDN w:val="0"/>
        <w:adjustRightInd w:val="0"/>
        <w:spacing w:after="0" w:line="240"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 в</w:t>
      </w:r>
      <w:r w:rsidRPr="00F006A5">
        <w:rPr>
          <w:rFonts w:ascii="Times New Roman" w:hAnsi="Times New Roman"/>
          <w:color w:val="000000"/>
          <w:sz w:val="26"/>
          <w:szCs w:val="26"/>
          <w:lang w:eastAsia="ru-RU"/>
        </w:rPr>
        <w:t xml:space="preserve"> форме электронного документа в </w:t>
      </w:r>
      <w:r>
        <w:rPr>
          <w:rFonts w:ascii="Times New Roman" w:hAnsi="Times New Roman"/>
          <w:color w:val="000000"/>
          <w:sz w:val="26"/>
          <w:szCs w:val="26"/>
          <w:lang w:eastAsia="ru-RU"/>
        </w:rPr>
        <w:t>«личный кабинет» Заявителя на ЕПГУ;</w:t>
      </w:r>
    </w:p>
    <w:p w:rsidR="001A227D" w:rsidRDefault="001A227D" w:rsidP="00F006A5">
      <w:pPr>
        <w:widowControl w:val="0"/>
        <w:autoSpaceDE w:val="0"/>
        <w:autoSpaceDN w:val="0"/>
        <w:adjustRightInd w:val="0"/>
        <w:spacing w:after="0" w:line="240"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w:t>
      </w:r>
      <w:r w:rsidRPr="00F006A5">
        <w:rPr>
          <w:rFonts w:ascii="Times New Roman" w:hAnsi="Times New Roman"/>
          <w:color w:val="000000"/>
          <w:sz w:val="26"/>
          <w:szCs w:val="26"/>
          <w:lang w:eastAsia="ru-RU"/>
        </w:rPr>
        <w:t xml:space="preserve"> </w:t>
      </w:r>
      <w:r>
        <w:rPr>
          <w:rFonts w:ascii="Times New Roman" w:hAnsi="Times New Roman"/>
          <w:color w:val="000000"/>
          <w:sz w:val="26"/>
          <w:szCs w:val="26"/>
          <w:lang w:eastAsia="ru-RU"/>
        </w:rPr>
        <w:t>в</w:t>
      </w:r>
      <w:r w:rsidRPr="00F006A5">
        <w:rPr>
          <w:rFonts w:ascii="Times New Roman" w:hAnsi="Times New Roman"/>
          <w:color w:val="000000"/>
          <w:sz w:val="26"/>
          <w:szCs w:val="26"/>
          <w:lang w:eastAsia="ru-RU"/>
        </w:rPr>
        <w:t xml:space="preserve"> форме электронного документа </w:t>
      </w:r>
      <w:r>
        <w:rPr>
          <w:rFonts w:ascii="Times New Roman" w:hAnsi="Times New Roman"/>
          <w:color w:val="000000"/>
          <w:sz w:val="26"/>
          <w:szCs w:val="26"/>
          <w:lang w:eastAsia="ru-RU"/>
        </w:rPr>
        <w:t xml:space="preserve">на </w:t>
      </w:r>
      <w:r w:rsidRPr="00F006A5">
        <w:rPr>
          <w:rFonts w:ascii="Times New Roman" w:hAnsi="Times New Roman"/>
          <w:color w:val="000000"/>
          <w:sz w:val="26"/>
          <w:szCs w:val="26"/>
          <w:lang w:eastAsia="ru-RU"/>
        </w:rPr>
        <w:t>адрес электронной почты, указанны</w:t>
      </w:r>
      <w:r>
        <w:rPr>
          <w:rFonts w:ascii="Times New Roman" w:hAnsi="Times New Roman"/>
          <w:color w:val="000000"/>
          <w:sz w:val="26"/>
          <w:szCs w:val="26"/>
          <w:lang w:eastAsia="ru-RU"/>
        </w:rPr>
        <w:t>й Заявителем;</w:t>
      </w:r>
    </w:p>
    <w:p w:rsidR="001A227D" w:rsidRDefault="001A227D" w:rsidP="00F006A5">
      <w:pPr>
        <w:widowControl w:val="0"/>
        <w:autoSpaceDE w:val="0"/>
        <w:autoSpaceDN w:val="0"/>
        <w:adjustRightInd w:val="0"/>
        <w:spacing w:after="0" w:line="240"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 н</w:t>
      </w:r>
      <w:r w:rsidRPr="00F006A5">
        <w:rPr>
          <w:rFonts w:ascii="Times New Roman" w:hAnsi="Times New Roman"/>
          <w:color w:val="000000"/>
          <w:sz w:val="26"/>
          <w:szCs w:val="26"/>
          <w:lang w:eastAsia="ru-RU"/>
        </w:rPr>
        <w:t>а бумажном носителе при личном обращении в Уполномоченный орган л</w:t>
      </w:r>
      <w:r>
        <w:rPr>
          <w:rFonts w:ascii="Times New Roman" w:hAnsi="Times New Roman"/>
          <w:color w:val="000000"/>
          <w:sz w:val="26"/>
          <w:szCs w:val="26"/>
          <w:lang w:eastAsia="ru-RU"/>
        </w:rPr>
        <w:t>ибо в МФЦ;</w:t>
      </w:r>
    </w:p>
    <w:p w:rsidR="001A227D" w:rsidRPr="00F006A5" w:rsidRDefault="001A227D" w:rsidP="00F006A5">
      <w:pPr>
        <w:widowControl w:val="0"/>
        <w:autoSpaceDE w:val="0"/>
        <w:autoSpaceDN w:val="0"/>
        <w:adjustRightInd w:val="0"/>
        <w:spacing w:after="0" w:line="240"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 н</w:t>
      </w:r>
      <w:r w:rsidRPr="00F006A5">
        <w:rPr>
          <w:rFonts w:ascii="Times New Roman" w:hAnsi="Times New Roman"/>
          <w:color w:val="000000"/>
          <w:sz w:val="26"/>
          <w:szCs w:val="26"/>
          <w:lang w:eastAsia="ru-RU"/>
        </w:rPr>
        <w:t>а бумажном носителе на почтовый адрес</w:t>
      </w:r>
      <w:r>
        <w:rPr>
          <w:rFonts w:ascii="Times New Roman" w:hAnsi="Times New Roman"/>
          <w:color w:val="000000"/>
          <w:sz w:val="26"/>
          <w:szCs w:val="26"/>
          <w:lang w:eastAsia="ru-RU"/>
        </w:rPr>
        <w:t>,</w:t>
      </w:r>
      <w:r w:rsidRPr="00F006A5">
        <w:rPr>
          <w:rFonts w:ascii="Times New Roman" w:hAnsi="Times New Roman"/>
          <w:color w:val="000000"/>
          <w:sz w:val="26"/>
          <w:szCs w:val="26"/>
          <w:lang w:eastAsia="ru-RU"/>
        </w:rPr>
        <w:t xml:space="preserve"> указанны</w:t>
      </w:r>
      <w:r>
        <w:rPr>
          <w:rFonts w:ascii="Times New Roman" w:hAnsi="Times New Roman"/>
          <w:color w:val="000000"/>
          <w:sz w:val="26"/>
          <w:szCs w:val="26"/>
          <w:lang w:eastAsia="ru-RU"/>
        </w:rPr>
        <w:t>й</w:t>
      </w:r>
      <w:r w:rsidRPr="00F006A5">
        <w:rPr>
          <w:rFonts w:ascii="Times New Roman" w:hAnsi="Times New Roman"/>
          <w:color w:val="000000"/>
          <w:sz w:val="26"/>
          <w:szCs w:val="26"/>
          <w:lang w:eastAsia="ru-RU"/>
        </w:rPr>
        <w:t xml:space="preserve"> Заявителем.</w:t>
      </w:r>
    </w:p>
    <w:p w:rsidR="001A227D" w:rsidRDefault="001A227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2.4. Срок предоставления Услуги</w:t>
      </w: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color w:val="000000"/>
          <w:sz w:val="26"/>
          <w:szCs w:val="26"/>
          <w:lang w:eastAsia="ru-RU"/>
        </w:rPr>
      </w:pPr>
    </w:p>
    <w:p w:rsidR="001A227D" w:rsidRPr="00492179" w:rsidRDefault="001A227D" w:rsidP="00492179">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2.4.1. Максимальный срок предоставления Ус</w:t>
      </w:r>
      <w:r>
        <w:rPr>
          <w:rFonts w:ascii="Times New Roman" w:hAnsi="Times New Roman"/>
          <w:color w:val="000000"/>
          <w:sz w:val="26"/>
          <w:szCs w:val="26"/>
        </w:rPr>
        <w:t xml:space="preserve">луги со дня регистрации запроса </w:t>
      </w:r>
      <w:r w:rsidRPr="00492179">
        <w:rPr>
          <w:rFonts w:ascii="Times New Roman" w:hAnsi="Times New Roman"/>
          <w:color w:val="000000"/>
          <w:sz w:val="26"/>
          <w:szCs w:val="26"/>
        </w:rPr>
        <w:t>и документов и (или) информации, необходимых для предоставления Услуги:</w:t>
      </w:r>
    </w:p>
    <w:p w:rsidR="001A227D" w:rsidRDefault="001A227D" w:rsidP="00492179">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а) в органе, предоставляющем Услугу, в том числе в случае, если запрос</w:t>
      </w:r>
      <w:r w:rsidRPr="00492179">
        <w:rPr>
          <w:rFonts w:ascii="Times New Roman" w:hAnsi="Times New Roman"/>
          <w:color w:val="000000"/>
          <w:sz w:val="26"/>
          <w:szCs w:val="26"/>
        </w:rPr>
        <w:br/>
        <w:t>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w:t>
      </w:r>
      <w:r>
        <w:rPr>
          <w:rFonts w:ascii="Times New Roman" w:hAnsi="Times New Roman"/>
          <w:color w:val="000000"/>
          <w:sz w:val="26"/>
          <w:szCs w:val="26"/>
        </w:rPr>
        <w:t>:</w:t>
      </w:r>
    </w:p>
    <w:p w:rsidR="001A227D" w:rsidRDefault="001A227D" w:rsidP="00492179">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- 51 календарных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p>
    <w:p w:rsidR="001A227D" w:rsidRPr="00492179" w:rsidRDefault="001A227D" w:rsidP="00492179">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- 14 календарных дней со дня поступления заявления о предоставлении муниципальной услуги в иных случаях.</w:t>
      </w:r>
    </w:p>
    <w:p w:rsidR="001A227D" w:rsidRDefault="001A227D" w:rsidP="00492179">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б) в федеральной государственной информационной системе «Единый портал государственных и муниципальных услуг (функций)» (далее – ЕПГУ),</w:t>
      </w:r>
      <w:r w:rsidRPr="00492179">
        <w:rPr>
          <w:rFonts w:ascii="Times New Roman" w:hAnsi="Times New Roman"/>
          <w:color w:val="000000"/>
          <w:sz w:val="26"/>
          <w:szCs w:val="26"/>
        </w:rPr>
        <w:br/>
        <w:t>на официальном сайте органа,</w:t>
      </w:r>
      <w:r>
        <w:rPr>
          <w:rFonts w:ascii="Times New Roman" w:hAnsi="Times New Roman"/>
          <w:color w:val="000000"/>
          <w:sz w:val="26"/>
          <w:szCs w:val="26"/>
        </w:rPr>
        <w:t xml:space="preserve"> предоставляющего Услугу:</w:t>
      </w:r>
    </w:p>
    <w:p w:rsidR="001A227D" w:rsidRDefault="001A227D" w:rsidP="00351B52">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- 51 календарных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p>
    <w:p w:rsidR="001A227D" w:rsidRPr="00492179" w:rsidRDefault="001A227D" w:rsidP="00351B52">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- 14 календарных дней со дня поступления заявления о предоставлении муниципальной услуги в иных случаях.</w:t>
      </w:r>
    </w:p>
    <w:p w:rsidR="001A227D" w:rsidRDefault="001A227D" w:rsidP="00351B52">
      <w:pPr>
        <w:autoSpaceDE w:val="0"/>
        <w:autoSpaceDN w:val="0"/>
        <w:adjustRightInd w:val="0"/>
        <w:spacing w:after="0" w:line="240" w:lineRule="auto"/>
        <w:ind w:firstLine="540"/>
        <w:jc w:val="both"/>
        <w:rPr>
          <w:rFonts w:ascii="Times New Roman" w:hAnsi="Times New Roman"/>
          <w:color w:val="000000"/>
          <w:sz w:val="26"/>
          <w:szCs w:val="26"/>
        </w:rPr>
      </w:pPr>
      <w:r>
        <w:rPr>
          <w:rFonts w:ascii="Times New Roman" w:hAnsi="Times New Roman"/>
          <w:color w:val="000000"/>
          <w:sz w:val="26"/>
          <w:szCs w:val="26"/>
        </w:rPr>
        <w:t>в</w:t>
      </w:r>
      <w:r w:rsidRPr="00492179">
        <w:rPr>
          <w:rFonts w:ascii="Times New Roman" w:hAnsi="Times New Roman"/>
          <w:color w:val="000000"/>
          <w:sz w:val="26"/>
          <w:szCs w:val="26"/>
        </w:rPr>
        <w:t>) в МФЦ в случае, если запрос и документы и (или) информация, необходимые для предоставления Услуги, поданы заявителем в МФЦ</w:t>
      </w:r>
      <w:r>
        <w:rPr>
          <w:rFonts w:ascii="Times New Roman" w:hAnsi="Times New Roman"/>
          <w:color w:val="000000"/>
          <w:sz w:val="26"/>
          <w:szCs w:val="26"/>
        </w:rPr>
        <w:t>:</w:t>
      </w:r>
    </w:p>
    <w:p w:rsidR="001A227D" w:rsidRDefault="001A227D" w:rsidP="00351B52">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- 51 календарных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p>
    <w:p w:rsidR="001A227D" w:rsidRPr="00492179" w:rsidRDefault="001A227D" w:rsidP="00351B52">
      <w:pPr>
        <w:autoSpaceDE w:val="0"/>
        <w:autoSpaceDN w:val="0"/>
        <w:adjustRightInd w:val="0"/>
        <w:spacing w:after="0" w:line="240" w:lineRule="auto"/>
        <w:ind w:firstLine="540"/>
        <w:jc w:val="both"/>
        <w:rPr>
          <w:rFonts w:ascii="Times New Roman" w:hAnsi="Times New Roman"/>
          <w:color w:val="000000"/>
          <w:sz w:val="26"/>
          <w:szCs w:val="26"/>
        </w:rPr>
      </w:pPr>
      <w:r>
        <w:rPr>
          <w:rFonts w:ascii="Times New Roman" w:hAnsi="Times New Roman"/>
          <w:color w:val="000000"/>
          <w:sz w:val="26"/>
          <w:szCs w:val="26"/>
        </w:rPr>
        <w:t>- 14 календарных дней со дня поступления заявления о предоставлении муниципальной услуги в иных случаях.</w:t>
      </w:r>
    </w:p>
    <w:p w:rsidR="001A227D" w:rsidRPr="00492179" w:rsidRDefault="001A227D" w:rsidP="00192202">
      <w:pPr>
        <w:widowControl w:val="0"/>
        <w:autoSpaceDE w:val="0"/>
        <w:autoSpaceDN w:val="0"/>
        <w:adjustRightInd w:val="0"/>
        <w:spacing w:after="0" w:line="240" w:lineRule="auto"/>
        <w:jc w:val="both"/>
        <w:rPr>
          <w:rFonts w:ascii="Times New Roman" w:hAnsi="Times New Roman"/>
          <w:color w:val="000000"/>
          <w:sz w:val="26"/>
          <w:szCs w:val="26"/>
          <w:lang w:eastAsia="ru-RU"/>
        </w:rPr>
      </w:pP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2.5. Правовые основания предоставления Услуги</w:t>
      </w: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492179">
        <w:rPr>
          <w:rFonts w:ascii="Times New Roman" w:hAnsi="Times New Roman" w:cs="Arial"/>
          <w:color w:val="000000"/>
          <w:sz w:val="26"/>
          <w:szCs w:val="26"/>
          <w:lang w:eastAsia="ru-RU"/>
        </w:rPr>
        <w:t>2.5.1</w:t>
      </w:r>
      <w:r w:rsidRPr="00492179">
        <w:rPr>
          <w:rFonts w:ascii="Times New Roman" w:hAnsi="Times New Roman"/>
          <w:color w:val="000000"/>
          <w:sz w:val="26"/>
          <w:szCs w:val="26"/>
          <w:lang w:eastAsia="ru-RU"/>
        </w:rPr>
        <w:t>. Перечень нормативных правовых актов, регулирующих предоставление Услуги</w:t>
      </w:r>
      <w:r w:rsidRPr="00667F70">
        <w:rPr>
          <w:rFonts w:ascii="Times New Roman" w:hAnsi="Times New Roman"/>
          <w:sz w:val="26"/>
          <w:szCs w:val="26"/>
          <w:lang w:eastAsia="ru-RU"/>
        </w:rPr>
        <w:t xml:space="preserve">, </w:t>
      </w:r>
      <w:r w:rsidRPr="00492179">
        <w:rPr>
          <w:rFonts w:ascii="Times New Roman" w:hAnsi="Times New Roman"/>
          <w:color w:val="000000"/>
          <w:sz w:val="26"/>
          <w:szCs w:val="26"/>
          <w:lang w:eastAsia="ru-RU"/>
        </w:rPr>
        <w:t>информация о порядке досудебного (внесудебного) обжалования решений</w:t>
      </w:r>
      <w:r w:rsidRPr="00492179">
        <w:rPr>
          <w:rFonts w:ascii="Times New Roman" w:hAnsi="Times New Roman"/>
          <w:color w:val="000000"/>
          <w:sz w:val="26"/>
          <w:szCs w:val="26"/>
          <w:lang w:eastAsia="ru-RU"/>
        </w:rPr>
        <w:br/>
        <w:t>и действий (бездействия) органа, предоставляющего Услугу, а также его должностных лиц</w:t>
      </w:r>
      <w:r>
        <w:rPr>
          <w:rFonts w:ascii="Times New Roman" w:hAnsi="Times New Roman"/>
          <w:color w:val="000000"/>
          <w:sz w:val="26"/>
          <w:szCs w:val="26"/>
          <w:lang w:eastAsia="ru-RU"/>
        </w:rPr>
        <w:t>, муниципальных служащих, работников,</w:t>
      </w:r>
      <w:r w:rsidRPr="00492179">
        <w:rPr>
          <w:rFonts w:ascii="Times New Roman" w:hAnsi="Times New Roman"/>
          <w:color w:val="000000"/>
          <w:sz w:val="26"/>
          <w:szCs w:val="26"/>
          <w:lang w:eastAsia="ru-RU"/>
        </w:rPr>
        <w:t xml:space="preserve"> </w:t>
      </w:r>
      <w:r>
        <w:rPr>
          <w:rFonts w:ascii="Times New Roman" w:hAnsi="Times New Roman"/>
          <w:color w:val="000000"/>
          <w:sz w:val="26"/>
          <w:szCs w:val="26"/>
          <w:lang w:eastAsia="ru-RU"/>
        </w:rPr>
        <w:t>размещен</w:t>
      </w:r>
      <w:r w:rsidRPr="00492179">
        <w:rPr>
          <w:rFonts w:ascii="Times New Roman" w:hAnsi="Times New Roman"/>
          <w:color w:val="000000"/>
          <w:sz w:val="26"/>
          <w:szCs w:val="26"/>
          <w:lang w:eastAsia="ru-RU"/>
        </w:rPr>
        <w:t xml:space="preserve"> на </w:t>
      </w:r>
      <w:r>
        <w:rPr>
          <w:rFonts w:ascii="Times New Roman" w:hAnsi="Times New Roman"/>
          <w:color w:val="000000"/>
          <w:sz w:val="26"/>
          <w:szCs w:val="26"/>
          <w:lang w:eastAsia="ru-RU"/>
        </w:rPr>
        <w:t>ЕПГУ в сети Интернет.</w:t>
      </w:r>
    </w:p>
    <w:p w:rsidR="001A227D" w:rsidRDefault="001A227D" w:rsidP="00492179">
      <w:pPr>
        <w:widowControl w:val="0"/>
        <w:autoSpaceDE w:val="0"/>
        <w:autoSpaceDN w:val="0"/>
        <w:adjustRightInd w:val="0"/>
        <w:spacing w:after="0" w:line="240" w:lineRule="auto"/>
        <w:jc w:val="center"/>
        <w:outlineLvl w:val="2"/>
        <w:rPr>
          <w:rFonts w:ascii="Times New Roman" w:hAnsi="Times New Roman"/>
          <w:b/>
          <w:color w:val="000000"/>
          <w:sz w:val="26"/>
          <w:szCs w:val="26"/>
          <w:lang w:eastAsia="ru-RU"/>
        </w:rPr>
      </w:pPr>
    </w:p>
    <w:p w:rsidR="001A227D" w:rsidRPr="00492179" w:rsidRDefault="001A227D" w:rsidP="00492179">
      <w:pPr>
        <w:widowControl w:val="0"/>
        <w:autoSpaceDE w:val="0"/>
        <w:autoSpaceDN w:val="0"/>
        <w:adjustRightInd w:val="0"/>
        <w:spacing w:after="0" w:line="240" w:lineRule="auto"/>
        <w:jc w:val="center"/>
        <w:outlineLvl w:val="2"/>
        <w:rPr>
          <w:rFonts w:ascii="Times New Roman" w:hAnsi="Times New Roman"/>
          <w:b/>
          <w:sz w:val="26"/>
          <w:szCs w:val="26"/>
          <w:lang w:eastAsia="ru-RU"/>
        </w:rPr>
      </w:pPr>
      <w:r w:rsidRPr="00492179">
        <w:rPr>
          <w:rFonts w:ascii="Times New Roman" w:hAnsi="Times New Roman"/>
          <w:b/>
          <w:color w:val="000000"/>
          <w:sz w:val="26"/>
          <w:szCs w:val="26"/>
          <w:lang w:eastAsia="ru-RU"/>
        </w:rPr>
        <w:t xml:space="preserve">2.6. Исчерпывающий перечень документов, </w:t>
      </w:r>
      <w:r w:rsidRPr="00492179">
        <w:rPr>
          <w:rFonts w:ascii="Times New Roman" w:hAnsi="Times New Roman"/>
          <w:b/>
          <w:color w:val="000000"/>
          <w:sz w:val="26"/>
          <w:szCs w:val="26"/>
          <w:lang w:eastAsia="ru-RU"/>
        </w:rPr>
        <w:br/>
        <w:t>необходимых для предоставления Услуги</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p>
    <w:p w:rsidR="001A227D" w:rsidRPr="00492179" w:rsidRDefault="001A227D" w:rsidP="00492179">
      <w:pPr>
        <w:autoSpaceDE w:val="0"/>
        <w:autoSpaceDN w:val="0"/>
        <w:adjustRightInd w:val="0"/>
        <w:spacing w:after="0" w:line="240" w:lineRule="auto"/>
        <w:ind w:firstLine="709"/>
        <w:jc w:val="both"/>
        <w:rPr>
          <w:rFonts w:ascii="Times New Roman" w:hAnsi="Times New Roman"/>
          <w:color w:val="000000"/>
          <w:sz w:val="26"/>
          <w:szCs w:val="26"/>
          <w:lang w:eastAsia="ru-RU"/>
        </w:rPr>
      </w:pPr>
      <w:bookmarkStart w:id="4" w:name="Par577"/>
      <w:bookmarkEnd w:id="4"/>
      <w:r w:rsidRPr="00492179">
        <w:rPr>
          <w:rFonts w:ascii="Times New Roman" w:hAnsi="Times New Roman"/>
          <w:color w:val="000000"/>
          <w:sz w:val="26"/>
          <w:szCs w:val="26"/>
          <w:lang w:eastAsia="ru-RU"/>
        </w:rPr>
        <w:t>2.6.1. Для получения Услуги Заявитель представляет в орган, предоставляющий Услугу:</w:t>
      </w:r>
    </w:p>
    <w:p w:rsidR="001A227D" w:rsidRDefault="001A227D" w:rsidP="00F006A5">
      <w:pPr>
        <w:autoSpaceDE w:val="0"/>
        <w:autoSpaceDN w:val="0"/>
        <w:adjustRightInd w:val="0"/>
        <w:spacing w:after="0" w:line="240" w:lineRule="auto"/>
        <w:ind w:firstLine="540"/>
        <w:jc w:val="both"/>
        <w:rPr>
          <w:rFonts w:ascii="Times New Roman" w:hAnsi="Times New Roman"/>
          <w:color w:val="000000"/>
          <w:sz w:val="26"/>
          <w:szCs w:val="26"/>
          <w:lang w:eastAsia="ru-RU"/>
        </w:rPr>
      </w:pPr>
      <w:r>
        <w:rPr>
          <w:rFonts w:ascii="Times New Roman" w:hAnsi="Times New Roman"/>
          <w:color w:val="000000"/>
          <w:sz w:val="26"/>
          <w:szCs w:val="26"/>
          <w:lang w:eastAsia="ru-RU"/>
        </w:rPr>
        <w:t>2.6.1.1. З</w:t>
      </w:r>
      <w:r w:rsidRPr="00F006A5">
        <w:rPr>
          <w:rFonts w:ascii="Times New Roman" w:hAnsi="Times New Roman"/>
          <w:color w:val="000000"/>
          <w:sz w:val="26"/>
          <w:szCs w:val="26"/>
          <w:lang w:eastAsia="ru-RU"/>
        </w:rPr>
        <w:t xml:space="preserve">аявление о предоставлении Услуги по форме согласно Приложению </w:t>
      </w:r>
      <w:r>
        <w:rPr>
          <w:rFonts w:ascii="Times New Roman" w:hAnsi="Times New Roman"/>
          <w:color w:val="000000"/>
          <w:sz w:val="26"/>
          <w:szCs w:val="26"/>
          <w:lang w:eastAsia="ru-RU"/>
        </w:rPr>
        <w:t xml:space="preserve">                   </w:t>
      </w:r>
      <w:r w:rsidRPr="00F006A5">
        <w:rPr>
          <w:rFonts w:ascii="Times New Roman" w:hAnsi="Times New Roman"/>
          <w:color w:val="000000"/>
          <w:sz w:val="26"/>
          <w:szCs w:val="26"/>
          <w:lang w:eastAsia="ru-RU"/>
        </w:rPr>
        <w:t xml:space="preserve">№ </w:t>
      </w:r>
      <w:r>
        <w:rPr>
          <w:rFonts w:ascii="Times New Roman" w:hAnsi="Times New Roman"/>
          <w:color w:val="000000"/>
          <w:sz w:val="26"/>
          <w:szCs w:val="26"/>
          <w:lang w:eastAsia="ru-RU"/>
        </w:rPr>
        <w:t xml:space="preserve">6 </w:t>
      </w:r>
      <w:r w:rsidRPr="00F006A5">
        <w:rPr>
          <w:rFonts w:ascii="Times New Roman" w:hAnsi="Times New Roman"/>
          <w:color w:val="000000"/>
          <w:sz w:val="26"/>
          <w:szCs w:val="26"/>
          <w:lang w:eastAsia="ru-RU"/>
        </w:rPr>
        <w:t>к настояще</w:t>
      </w:r>
      <w:r>
        <w:rPr>
          <w:rFonts w:ascii="Times New Roman" w:hAnsi="Times New Roman"/>
          <w:color w:val="000000"/>
          <w:sz w:val="26"/>
          <w:szCs w:val="26"/>
          <w:lang w:eastAsia="ru-RU"/>
        </w:rPr>
        <w:t xml:space="preserve">му Регламенту. </w:t>
      </w:r>
    </w:p>
    <w:p w:rsidR="001A227D" w:rsidRDefault="001A227D" w:rsidP="004E1DFD">
      <w:pPr>
        <w:autoSpaceDE w:val="0"/>
        <w:autoSpaceDN w:val="0"/>
        <w:adjustRightInd w:val="0"/>
        <w:spacing w:after="0" w:line="240" w:lineRule="auto"/>
        <w:ind w:firstLine="709"/>
        <w:jc w:val="both"/>
        <w:rPr>
          <w:rFonts w:ascii="Times New Roman" w:hAnsi="Times New Roman"/>
          <w:color w:val="000000"/>
          <w:sz w:val="26"/>
          <w:szCs w:val="26"/>
          <w:lang w:eastAsia="ru-RU"/>
        </w:rPr>
      </w:pPr>
      <w:r w:rsidRPr="004E1DFD">
        <w:rPr>
          <w:rFonts w:ascii="Times New Roman" w:hAnsi="Times New Roman"/>
          <w:color w:val="000000"/>
          <w:sz w:val="26"/>
          <w:szCs w:val="26"/>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Pr>
          <w:rFonts w:ascii="Times New Roman" w:hAnsi="Times New Roman"/>
          <w:color w:val="000000"/>
          <w:sz w:val="26"/>
          <w:szCs w:val="26"/>
          <w:lang w:eastAsia="ru-RU"/>
        </w:rPr>
        <w:t xml:space="preserve"> </w:t>
      </w:r>
    </w:p>
    <w:p w:rsidR="001A227D" w:rsidRDefault="001A227D" w:rsidP="004E1DFD">
      <w:pPr>
        <w:autoSpaceDE w:val="0"/>
        <w:autoSpaceDN w:val="0"/>
        <w:adjustRightInd w:val="0"/>
        <w:spacing w:after="0" w:line="240" w:lineRule="auto"/>
        <w:ind w:firstLine="709"/>
        <w:jc w:val="both"/>
        <w:rPr>
          <w:rFonts w:ascii="Times New Roman" w:hAnsi="Times New Roman"/>
          <w:color w:val="000000"/>
          <w:sz w:val="26"/>
          <w:szCs w:val="26"/>
          <w:lang w:eastAsia="ru-RU"/>
        </w:rPr>
      </w:pPr>
      <w:r w:rsidRPr="007257CA">
        <w:rPr>
          <w:rFonts w:ascii="Times New Roman" w:hAnsi="Times New Roman"/>
          <w:color w:val="000000"/>
          <w:sz w:val="26"/>
          <w:szCs w:val="26"/>
          <w:lang w:eastAsia="ru-RU"/>
        </w:rPr>
        <w:t xml:space="preserve">В заявлении о предоставлении </w:t>
      </w:r>
      <w:r>
        <w:rPr>
          <w:rFonts w:ascii="Times New Roman" w:hAnsi="Times New Roman"/>
          <w:color w:val="000000"/>
          <w:sz w:val="26"/>
          <w:szCs w:val="26"/>
          <w:lang w:eastAsia="ru-RU"/>
        </w:rPr>
        <w:t>У</w:t>
      </w:r>
      <w:r w:rsidRPr="007257CA">
        <w:rPr>
          <w:rFonts w:ascii="Times New Roman" w:hAnsi="Times New Roman"/>
          <w:color w:val="000000"/>
          <w:sz w:val="26"/>
          <w:szCs w:val="26"/>
          <w:lang w:eastAsia="ru-RU"/>
        </w:rPr>
        <w:t>слуги указываются:</w:t>
      </w:r>
    </w:p>
    <w:p w:rsidR="001A227D" w:rsidRDefault="001A227D" w:rsidP="00AB7593">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1) фамилия, имя, отчество, место жительства заявителя и реквизиты документа, удостоверяющего личность заявителя (для гражданина);</w:t>
      </w:r>
    </w:p>
    <w:p w:rsidR="001A227D" w:rsidRDefault="001A227D" w:rsidP="00AB7593">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A227D" w:rsidRDefault="001A227D" w:rsidP="00AB7593">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3) кадастровый номер испрашиваемого земельного участка;</w:t>
      </w:r>
    </w:p>
    <w:p w:rsidR="001A227D" w:rsidRDefault="001A227D" w:rsidP="00AB7593">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 xml:space="preserve">4) основание предоставления земельного участка без проведения торгов из числа предусмотренных </w:t>
      </w:r>
      <w:hyperlink r:id="rId7" w:history="1">
        <w:r>
          <w:rPr>
            <w:rFonts w:ascii="Times New Roman" w:hAnsi="Times New Roman"/>
            <w:color w:val="0000FF"/>
            <w:sz w:val="26"/>
            <w:szCs w:val="26"/>
            <w:lang w:eastAsia="ru-RU"/>
          </w:rPr>
          <w:t>пунктом 2 статьи 39.3</w:t>
        </w:r>
      </w:hyperlink>
      <w:r>
        <w:rPr>
          <w:rFonts w:ascii="Times New Roman" w:hAnsi="Times New Roman"/>
          <w:sz w:val="26"/>
          <w:szCs w:val="26"/>
          <w:lang w:eastAsia="ru-RU"/>
        </w:rPr>
        <w:t xml:space="preserve">, </w:t>
      </w:r>
      <w:hyperlink r:id="rId8" w:history="1">
        <w:r>
          <w:rPr>
            <w:rFonts w:ascii="Times New Roman" w:hAnsi="Times New Roman"/>
            <w:color w:val="0000FF"/>
            <w:sz w:val="26"/>
            <w:szCs w:val="26"/>
            <w:lang w:eastAsia="ru-RU"/>
          </w:rPr>
          <w:t>статьей 39.5</w:t>
        </w:r>
      </w:hyperlink>
      <w:r>
        <w:rPr>
          <w:rFonts w:ascii="Times New Roman" w:hAnsi="Times New Roman"/>
          <w:sz w:val="26"/>
          <w:szCs w:val="26"/>
          <w:lang w:eastAsia="ru-RU"/>
        </w:rPr>
        <w:t xml:space="preserve">, </w:t>
      </w:r>
      <w:hyperlink r:id="rId9" w:history="1">
        <w:r>
          <w:rPr>
            <w:rFonts w:ascii="Times New Roman" w:hAnsi="Times New Roman"/>
            <w:color w:val="0000FF"/>
            <w:sz w:val="26"/>
            <w:szCs w:val="26"/>
            <w:lang w:eastAsia="ru-RU"/>
          </w:rPr>
          <w:t>пунктом 2 статьи 39.6</w:t>
        </w:r>
      </w:hyperlink>
      <w:r>
        <w:rPr>
          <w:rFonts w:ascii="Times New Roman" w:hAnsi="Times New Roman"/>
          <w:sz w:val="26"/>
          <w:szCs w:val="26"/>
          <w:lang w:eastAsia="ru-RU"/>
        </w:rPr>
        <w:t xml:space="preserve"> или </w:t>
      </w:r>
      <w:hyperlink r:id="rId10" w:history="1">
        <w:r>
          <w:rPr>
            <w:rFonts w:ascii="Times New Roman" w:hAnsi="Times New Roman"/>
            <w:color w:val="0000FF"/>
            <w:sz w:val="26"/>
            <w:szCs w:val="26"/>
            <w:lang w:eastAsia="ru-RU"/>
          </w:rPr>
          <w:t>пунктом 2 статьи 39.10</w:t>
        </w:r>
      </w:hyperlink>
      <w:r>
        <w:rPr>
          <w:rFonts w:ascii="Times New Roman" w:hAnsi="Times New Roman"/>
          <w:sz w:val="26"/>
          <w:szCs w:val="26"/>
          <w:lang w:eastAsia="ru-RU"/>
        </w:rPr>
        <w:t xml:space="preserve"> Земельного Кодекса Российской Федерации;</w:t>
      </w:r>
    </w:p>
    <w:p w:rsidR="001A227D" w:rsidRDefault="001A227D" w:rsidP="00AB7593">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A227D" w:rsidRDefault="001A227D" w:rsidP="00AB7593">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A227D" w:rsidRDefault="001A227D" w:rsidP="00AB7593">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7) цель использования земельного участка;</w:t>
      </w:r>
    </w:p>
    <w:p w:rsidR="001A227D" w:rsidRDefault="001A227D" w:rsidP="00AB7593">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A227D" w:rsidRDefault="001A227D" w:rsidP="00AB7593">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A227D" w:rsidRDefault="001A227D" w:rsidP="00AB7593">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10) почтовый адрес и (или) адрес электронной почты для связи с заявителем.</w:t>
      </w:r>
    </w:p>
    <w:p w:rsidR="001A227D" w:rsidRPr="00EE15BB" w:rsidRDefault="001A227D" w:rsidP="00EE15BB">
      <w:pPr>
        <w:spacing w:after="0" w:line="228" w:lineRule="auto"/>
        <w:ind w:firstLine="709"/>
        <w:jc w:val="both"/>
        <w:rPr>
          <w:rFonts w:ascii="Times New Roman" w:hAnsi="Times New Roman"/>
          <w:sz w:val="26"/>
          <w:szCs w:val="26"/>
        </w:rPr>
      </w:pPr>
      <w:r>
        <w:rPr>
          <w:rFonts w:ascii="Times New Roman" w:hAnsi="Times New Roman"/>
          <w:sz w:val="26"/>
          <w:szCs w:val="26"/>
        </w:rPr>
        <w:t xml:space="preserve">2.6.1.2. </w:t>
      </w:r>
      <w:r w:rsidRPr="00EE15BB">
        <w:rPr>
          <w:rFonts w:ascii="Times New Roman" w:hAnsi="Times New Roman"/>
          <w:iCs/>
          <w:sz w:val="26"/>
          <w:szCs w:val="26"/>
        </w:rPr>
        <w:t>Документы, необходимые для предоставления Услуги, которые подлежат представлению в рамках межведомственного информационного взаимодействия</w:t>
      </w:r>
      <w:r w:rsidRPr="00EE15BB">
        <w:rPr>
          <w:rFonts w:ascii="Times New Roman" w:hAnsi="Times New Roman"/>
          <w:sz w:val="26"/>
          <w:szCs w:val="26"/>
        </w:rPr>
        <w:t xml:space="preserve">: </w:t>
      </w:r>
    </w:p>
    <w:p w:rsidR="001A227D" w:rsidRPr="00EE15BB" w:rsidRDefault="001A227D" w:rsidP="00EE15BB">
      <w:pPr>
        <w:spacing w:after="0" w:line="228" w:lineRule="auto"/>
        <w:ind w:firstLine="709"/>
        <w:jc w:val="both"/>
        <w:rPr>
          <w:rFonts w:ascii="Times New Roman" w:hAnsi="Times New Roman"/>
          <w:sz w:val="26"/>
          <w:szCs w:val="26"/>
        </w:rPr>
      </w:pPr>
      <w:r w:rsidRPr="00EE15BB">
        <w:rPr>
          <w:rFonts w:ascii="Times New Roman" w:hAnsi="Times New Roman"/>
          <w:sz w:val="26"/>
          <w:szCs w:val="26"/>
        </w:rPr>
        <w:t xml:space="preserve">- сведения из Единого государственного реестра юридических лиц; </w:t>
      </w:r>
    </w:p>
    <w:p w:rsidR="001A227D" w:rsidRPr="00EE15BB" w:rsidRDefault="001A227D" w:rsidP="00EE15BB">
      <w:pPr>
        <w:spacing w:after="0" w:line="228" w:lineRule="auto"/>
        <w:ind w:firstLine="709"/>
        <w:jc w:val="both"/>
        <w:rPr>
          <w:rFonts w:ascii="Times New Roman" w:hAnsi="Times New Roman"/>
          <w:sz w:val="26"/>
          <w:szCs w:val="26"/>
        </w:rPr>
      </w:pPr>
      <w:r w:rsidRPr="00EE15BB">
        <w:rPr>
          <w:rFonts w:ascii="Times New Roman" w:hAnsi="Times New Roman"/>
          <w:sz w:val="26"/>
          <w:szCs w:val="26"/>
        </w:rPr>
        <w:t xml:space="preserve">- сведения из Единого государственного реестра недвижимости об объектах недвижимости; </w:t>
      </w:r>
    </w:p>
    <w:p w:rsidR="001A227D" w:rsidRPr="00EE15BB" w:rsidRDefault="001A227D" w:rsidP="00EE15BB">
      <w:pPr>
        <w:spacing w:after="0" w:line="228" w:lineRule="auto"/>
        <w:ind w:firstLine="709"/>
        <w:jc w:val="both"/>
        <w:rPr>
          <w:rFonts w:ascii="Times New Roman" w:hAnsi="Times New Roman"/>
          <w:sz w:val="26"/>
          <w:szCs w:val="26"/>
        </w:rPr>
      </w:pPr>
      <w:r w:rsidRPr="00EE15BB">
        <w:rPr>
          <w:rFonts w:ascii="Times New Roman" w:hAnsi="Times New Roman"/>
          <w:sz w:val="26"/>
          <w:szCs w:val="26"/>
        </w:rPr>
        <w:t>- сведения о документах территориального планирования.</w:t>
      </w:r>
    </w:p>
    <w:p w:rsidR="001A227D" w:rsidRPr="00EE15BB" w:rsidRDefault="001A227D" w:rsidP="00EE15BB">
      <w:pPr>
        <w:autoSpaceDE w:val="0"/>
        <w:autoSpaceDN w:val="0"/>
        <w:adjustRightInd w:val="0"/>
        <w:spacing w:after="0" w:line="228" w:lineRule="auto"/>
        <w:ind w:firstLine="709"/>
        <w:jc w:val="both"/>
        <w:rPr>
          <w:rFonts w:ascii="Times New Roman" w:hAnsi="Times New Roman"/>
          <w:sz w:val="26"/>
          <w:szCs w:val="26"/>
          <w:u w:val="single"/>
        </w:rPr>
      </w:pPr>
      <w:r w:rsidRPr="00EE15BB">
        <w:rPr>
          <w:rFonts w:ascii="Times New Roman" w:hAnsi="Times New Roman"/>
          <w:sz w:val="26"/>
          <w:szCs w:val="26"/>
        </w:rPr>
        <w:t>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w:t>
      </w:r>
    </w:p>
    <w:p w:rsidR="001A227D" w:rsidRPr="00592D70" w:rsidRDefault="001A227D" w:rsidP="00592D70">
      <w:pPr>
        <w:pStyle w:val="ConsPlusNormal"/>
        <w:spacing w:line="228" w:lineRule="auto"/>
        <w:ind w:firstLine="708"/>
        <w:jc w:val="both"/>
        <w:rPr>
          <w:rFonts w:ascii="Times New Roman" w:hAnsi="Times New Roman"/>
          <w:sz w:val="26"/>
          <w:szCs w:val="26"/>
        </w:rPr>
      </w:pPr>
      <w:r w:rsidRPr="00592D70">
        <w:rPr>
          <w:rFonts w:ascii="Times New Roman" w:hAnsi="Times New Roman"/>
          <w:sz w:val="26"/>
          <w:szCs w:val="26"/>
        </w:rPr>
        <w:t>2.6.1.3.  Заявитель вправе представить по собственной инициативе документы, указанные в пункте 2.6.2 настоящего раздела Регламента.</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2.6.4. Требования к предоставлению документов, необходимых для оказания Услуги:</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xml:space="preserve">- текст заявления должен быть написан на русском языке синими </w:t>
      </w:r>
      <w:r w:rsidRPr="00592D70">
        <w:rPr>
          <w:rFonts w:ascii="Times New Roman" w:hAnsi="Times New Roman"/>
          <w:sz w:val="26"/>
          <w:szCs w:val="26"/>
        </w:rPr>
        <w:br/>
        <w:t>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текст заявления может быть оформлен машинописным способом.</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Электронные документы представляются в следующих форматах: xml, doc, docx, odt, xls, xlsx, ods, pdf, jpg, jpeg, zip, rar, sig, png, bmp, tiff.</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«черно-белый» (при отсутствии в документе графических изображений и (или) цветного текста);</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«оттенки серого» (при наличии в документе графических изображений, отличных от цветного графического изображения);</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«цветной» или «режим полной цветопередачи» (при наличии                          в документе цветных графических изображений либо цветного текста);</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сохранением всех аутентичных признаков подлинности, а именно: графической подписи лица, печати, углового штампа бланка;</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количество файлов должно соответствовать количеству документов, каждый из которых содержит текстовую и (или) графическую информацию.</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Электронные документы должны обеспечивать:</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возможность идентифицировать документ и количество листов в документе;</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A227D" w:rsidRPr="00592D70" w:rsidRDefault="001A227D" w:rsidP="00592D70">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Документы, подлежащие представлению в форматах xls, xlsx или ods, формируются в виде отдельного электронного документа.</w:t>
      </w:r>
    </w:p>
    <w:p w:rsidR="001A227D" w:rsidRPr="00592D70" w:rsidRDefault="001A227D" w:rsidP="00592D70">
      <w:pPr>
        <w:pStyle w:val="ConsPlusNormal"/>
        <w:spacing w:line="228" w:lineRule="auto"/>
        <w:jc w:val="both"/>
        <w:rPr>
          <w:rFonts w:ascii="Times New Roman" w:hAnsi="Times New Roman"/>
          <w:sz w:val="26"/>
          <w:szCs w:val="26"/>
        </w:rPr>
      </w:pPr>
    </w:p>
    <w:p w:rsidR="001A227D" w:rsidRDefault="001A227D" w:rsidP="00492179">
      <w:pPr>
        <w:widowControl w:val="0"/>
        <w:autoSpaceDE w:val="0"/>
        <w:autoSpaceDN w:val="0"/>
        <w:adjustRightInd w:val="0"/>
        <w:spacing w:after="0" w:line="240" w:lineRule="auto"/>
        <w:ind w:firstLine="540"/>
        <w:jc w:val="center"/>
        <w:rPr>
          <w:rFonts w:ascii="Times New Roman" w:hAnsi="Times New Roman"/>
          <w:b/>
          <w:sz w:val="26"/>
          <w:szCs w:val="26"/>
          <w:lang w:eastAsia="ru-RU"/>
        </w:rPr>
      </w:pPr>
      <w:bookmarkStart w:id="5" w:name="Par590"/>
      <w:bookmarkEnd w:id="5"/>
      <w:r w:rsidRPr="00492179">
        <w:rPr>
          <w:rFonts w:ascii="Times New Roman" w:hAnsi="Times New Roman"/>
          <w:b/>
          <w:color w:val="000000"/>
          <w:sz w:val="26"/>
          <w:szCs w:val="26"/>
          <w:lang w:eastAsia="ru-RU"/>
        </w:rPr>
        <w:t>2.7. Исчерпывающий перечень оснований для о</w:t>
      </w:r>
      <w:r w:rsidRPr="00492179">
        <w:rPr>
          <w:rFonts w:ascii="Times New Roman" w:hAnsi="Times New Roman"/>
          <w:b/>
          <w:sz w:val="26"/>
          <w:szCs w:val="26"/>
          <w:lang w:eastAsia="ru-RU"/>
        </w:rPr>
        <w:t>тказа</w:t>
      </w:r>
      <w:r w:rsidRPr="00492179">
        <w:rPr>
          <w:rFonts w:ascii="Times New Roman" w:hAnsi="Times New Roman"/>
          <w:b/>
          <w:sz w:val="26"/>
          <w:szCs w:val="26"/>
          <w:lang w:eastAsia="ru-RU"/>
        </w:rPr>
        <w:br/>
        <w:t xml:space="preserve">в приеме </w:t>
      </w:r>
      <w:r>
        <w:rPr>
          <w:rFonts w:ascii="Times New Roman" w:hAnsi="Times New Roman"/>
          <w:b/>
          <w:sz w:val="26"/>
          <w:szCs w:val="26"/>
          <w:lang w:eastAsia="ru-RU"/>
        </w:rPr>
        <w:t xml:space="preserve">(возврате) </w:t>
      </w:r>
      <w:r w:rsidRPr="00492179">
        <w:rPr>
          <w:rFonts w:ascii="Times New Roman" w:hAnsi="Times New Roman"/>
          <w:b/>
          <w:sz w:val="26"/>
          <w:szCs w:val="26"/>
          <w:lang w:eastAsia="ru-RU"/>
        </w:rPr>
        <w:t>документов, необходимых для предоставления Услуги</w:t>
      </w: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rsidR="001A227D" w:rsidRPr="007A2CB3" w:rsidRDefault="001A227D" w:rsidP="00CC704C">
      <w:pPr>
        <w:widowControl w:val="0"/>
        <w:autoSpaceDE w:val="0"/>
        <w:autoSpaceDN w:val="0"/>
        <w:adjustRightInd w:val="0"/>
        <w:spacing w:after="0" w:line="240" w:lineRule="auto"/>
        <w:ind w:firstLine="539"/>
        <w:jc w:val="both"/>
        <w:rPr>
          <w:rFonts w:ascii="Times New Roman" w:hAnsi="Times New Roman"/>
          <w:sz w:val="26"/>
          <w:szCs w:val="26"/>
          <w:lang w:eastAsia="ru-RU"/>
        </w:rPr>
      </w:pPr>
      <w:bookmarkStart w:id="6" w:name="Par608"/>
      <w:bookmarkEnd w:id="6"/>
      <w:r w:rsidRPr="007A2CB3">
        <w:rPr>
          <w:rFonts w:ascii="Times New Roman" w:hAnsi="Times New Roman"/>
          <w:color w:val="000000"/>
          <w:sz w:val="26"/>
          <w:szCs w:val="26"/>
          <w:lang w:eastAsia="ru-RU"/>
        </w:rPr>
        <w:t xml:space="preserve">2.7.1. Основания для отказа в приеме документов, </w:t>
      </w:r>
      <w:r>
        <w:rPr>
          <w:rFonts w:ascii="Times New Roman" w:hAnsi="Times New Roman"/>
          <w:color w:val="000000"/>
          <w:sz w:val="26"/>
          <w:szCs w:val="26"/>
          <w:lang w:eastAsia="ru-RU"/>
        </w:rPr>
        <w:t xml:space="preserve">не </w:t>
      </w:r>
      <w:r w:rsidRPr="007A2CB3">
        <w:rPr>
          <w:rFonts w:ascii="Times New Roman" w:hAnsi="Times New Roman"/>
          <w:color w:val="000000"/>
          <w:sz w:val="26"/>
          <w:szCs w:val="26"/>
          <w:lang w:eastAsia="ru-RU"/>
        </w:rPr>
        <w:t>предусмотрено</w:t>
      </w:r>
      <w:r>
        <w:rPr>
          <w:rFonts w:ascii="Times New Roman" w:hAnsi="Times New Roman"/>
          <w:sz w:val="26"/>
          <w:szCs w:val="26"/>
          <w:lang w:eastAsia="ru-RU"/>
        </w:rPr>
        <w:t>.</w:t>
      </w:r>
    </w:p>
    <w:p w:rsidR="001A227D" w:rsidRPr="00273E7F" w:rsidRDefault="001A227D" w:rsidP="005B1C13">
      <w:pPr>
        <w:spacing w:after="0" w:line="228" w:lineRule="auto"/>
        <w:ind w:firstLine="539"/>
        <w:jc w:val="both"/>
        <w:rPr>
          <w:rFonts w:ascii="Times New Roman" w:hAnsi="Times New Roman"/>
          <w:sz w:val="26"/>
          <w:szCs w:val="26"/>
        </w:rPr>
      </w:pPr>
      <w:r>
        <w:rPr>
          <w:rFonts w:ascii="Times New Roman" w:hAnsi="Times New Roman"/>
          <w:sz w:val="26"/>
          <w:szCs w:val="26"/>
          <w:lang w:eastAsia="ru-RU"/>
        </w:rPr>
        <w:t>2</w:t>
      </w:r>
      <w:r w:rsidRPr="00273E7F">
        <w:rPr>
          <w:rFonts w:ascii="Times New Roman" w:hAnsi="Times New Roman"/>
          <w:sz w:val="26"/>
          <w:szCs w:val="26"/>
          <w:lang w:eastAsia="ru-RU"/>
        </w:rPr>
        <w:t xml:space="preserve">.7.2. </w:t>
      </w:r>
      <w:r w:rsidRPr="00273E7F">
        <w:rPr>
          <w:rFonts w:ascii="Times New Roman" w:hAnsi="Times New Roman"/>
          <w:sz w:val="26"/>
          <w:szCs w:val="26"/>
        </w:rPr>
        <w:t xml:space="preserve">Основаниями для возврата документов, необходимых для предоставления муниципальной услуги являются, если: </w:t>
      </w:r>
    </w:p>
    <w:p w:rsidR="001A227D" w:rsidRDefault="001A227D" w:rsidP="003A6BA2">
      <w:pPr>
        <w:autoSpaceDE w:val="0"/>
        <w:autoSpaceDN w:val="0"/>
        <w:adjustRightInd w:val="0"/>
        <w:spacing w:after="0" w:line="228" w:lineRule="auto"/>
        <w:ind w:firstLine="539"/>
        <w:jc w:val="both"/>
        <w:rPr>
          <w:rFonts w:ascii="Times New Roman" w:hAnsi="Times New Roman"/>
          <w:sz w:val="26"/>
          <w:szCs w:val="26"/>
          <w:lang w:eastAsia="ru-RU"/>
        </w:rPr>
      </w:pPr>
      <w:r w:rsidRPr="00273E7F">
        <w:rPr>
          <w:rFonts w:ascii="Times New Roman" w:hAnsi="Times New Roman"/>
          <w:sz w:val="26"/>
          <w:szCs w:val="26"/>
          <w:lang w:eastAsia="ru-RU"/>
        </w:rPr>
        <w:t>1) в заявлении не указаны фамилия, имя</w:t>
      </w:r>
      <w:r>
        <w:rPr>
          <w:rFonts w:ascii="Times New Roman" w:hAnsi="Times New Roman"/>
          <w:sz w:val="26"/>
          <w:szCs w:val="26"/>
          <w:lang w:eastAsia="ru-RU"/>
        </w:rPr>
        <w:t>, отчество, место жительства заявителя и реквизиты документа, удостоверяющего личность заявителя (для гражданина);</w:t>
      </w:r>
    </w:p>
    <w:p w:rsidR="001A227D" w:rsidRDefault="001A227D" w:rsidP="003A6BA2">
      <w:pPr>
        <w:autoSpaceDE w:val="0"/>
        <w:autoSpaceDN w:val="0"/>
        <w:adjustRightInd w:val="0"/>
        <w:spacing w:after="0" w:line="228" w:lineRule="auto"/>
        <w:ind w:firstLine="539"/>
        <w:jc w:val="both"/>
        <w:rPr>
          <w:rFonts w:ascii="Times New Roman" w:hAnsi="Times New Roman"/>
          <w:sz w:val="26"/>
          <w:szCs w:val="26"/>
          <w:lang w:eastAsia="ru-RU"/>
        </w:rPr>
      </w:pPr>
      <w:r>
        <w:rPr>
          <w:rFonts w:ascii="Times New Roman" w:hAnsi="Times New Roman"/>
          <w:sz w:val="26"/>
          <w:szCs w:val="26"/>
          <w:lang w:eastAsia="ru-RU"/>
        </w:rPr>
        <w:t>2) в заявлении не указаны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A227D" w:rsidRDefault="001A227D" w:rsidP="003A6BA2">
      <w:pPr>
        <w:autoSpaceDE w:val="0"/>
        <w:autoSpaceDN w:val="0"/>
        <w:adjustRightInd w:val="0"/>
        <w:spacing w:after="0" w:line="228" w:lineRule="auto"/>
        <w:ind w:firstLine="539"/>
        <w:jc w:val="both"/>
        <w:rPr>
          <w:rFonts w:ascii="Times New Roman" w:hAnsi="Times New Roman"/>
          <w:sz w:val="26"/>
          <w:szCs w:val="26"/>
          <w:lang w:eastAsia="ru-RU"/>
        </w:rPr>
      </w:pPr>
      <w:r>
        <w:rPr>
          <w:rFonts w:ascii="Times New Roman" w:hAnsi="Times New Roman"/>
          <w:sz w:val="26"/>
          <w:szCs w:val="26"/>
          <w:lang w:eastAsia="ru-RU"/>
        </w:rPr>
        <w:t>3) в заявлении не указан кадастровый номер испрашиваемого земельного участка;</w:t>
      </w:r>
    </w:p>
    <w:p w:rsidR="001A227D" w:rsidRDefault="001A227D" w:rsidP="003A6BA2">
      <w:pPr>
        <w:autoSpaceDE w:val="0"/>
        <w:autoSpaceDN w:val="0"/>
        <w:adjustRightInd w:val="0"/>
        <w:spacing w:after="0" w:line="228" w:lineRule="auto"/>
        <w:ind w:firstLine="539"/>
        <w:jc w:val="both"/>
        <w:rPr>
          <w:rFonts w:ascii="Times New Roman" w:hAnsi="Times New Roman"/>
          <w:sz w:val="26"/>
          <w:szCs w:val="26"/>
          <w:lang w:eastAsia="ru-RU"/>
        </w:rPr>
      </w:pPr>
      <w:r>
        <w:rPr>
          <w:rFonts w:ascii="Times New Roman" w:hAnsi="Times New Roman"/>
          <w:sz w:val="26"/>
          <w:szCs w:val="26"/>
          <w:lang w:eastAsia="ru-RU"/>
        </w:rPr>
        <w:t xml:space="preserve">4) в заявлении не указано основание предоставления земельного участка без проведения торгов из числа предусмотренных </w:t>
      </w:r>
      <w:hyperlink r:id="rId11" w:history="1">
        <w:r>
          <w:rPr>
            <w:rFonts w:ascii="Times New Roman" w:hAnsi="Times New Roman"/>
            <w:color w:val="0000FF"/>
            <w:sz w:val="26"/>
            <w:szCs w:val="26"/>
            <w:lang w:eastAsia="ru-RU"/>
          </w:rPr>
          <w:t>пунктом 2 статьи 39.3</w:t>
        </w:r>
      </w:hyperlink>
      <w:r>
        <w:rPr>
          <w:rFonts w:ascii="Times New Roman" w:hAnsi="Times New Roman"/>
          <w:sz w:val="26"/>
          <w:szCs w:val="26"/>
          <w:lang w:eastAsia="ru-RU"/>
        </w:rPr>
        <w:t xml:space="preserve">, </w:t>
      </w:r>
      <w:hyperlink r:id="rId12" w:history="1">
        <w:r>
          <w:rPr>
            <w:rFonts w:ascii="Times New Roman" w:hAnsi="Times New Roman"/>
            <w:color w:val="0000FF"/>
            <w:sz w:val="26"/>
            <w:szCs w:val="26"/>
            <w:lang w:eastAsia="ru-RU"/>
          </w:rPr>
          <w:t>статьей 39.5</w:t>
        </w:r>
      </w:hyperlink>
      <w:r>
        <w:rPr>
          <w:rFonts w:ascii="Times New Roman" w:hAnsi="Times New Roman"/>
          <w:sz w:val="26"/>
          <w:szCs w:val="26"/>
          <w:lang w:eastAsia="ru-RU"/>
        </w:rPr>
        <w:t xml:space="preserve">, </w:t>
      </w:r>
      <w:hyperlink r:id="rId13" w:history="1">
        <w:r>
          <w:rPr>
            <w:rFonts w:ascii="Times New Roman" w:hAnsi="Times New Roman"/>
            <w:color w:val="0000FF"/>
            <w:sz w:val="26"/>
            <w:szCs w:val="26"/>
            <w:lang w:eastAsia="ru-RU"/>
          </w:rPr>
          <w:t>пунктом 2 статьи 39.6</w:t>
        </w:r>
      </w:hyperlink>
      <w:r>
        <w:rPr>
          <w:rFonts w:ascii="Times New Roman" w:hAnsi="Times New Roman"/>
          <w:sz w:val="26"/>
          <w:szCs w:val="26"/>
          <w:lang w:eastAsia="ru-RU"/>
        </w:rPr>
        <w:t xml:space="preserve"> или </w:t>
      </w:r>
      <w:hyperlink r:id="rId14" w:history="1">
        <w:r>
          <w:rPr>
            <w:rFonts w:ascii="Times New Roman" w:hAnsi="Times New Roman"/>
            <w:color w:val="0000FF"/>
            <w:sz w:val="26"/>
            <w:szCs w:val="26"/>
            <w:lang w:eastAsia="ru-RU"/>
          </w:rPr>
          <w:t>пунктом 2 статьи 39.10</w:t>
        </w:r>
      </w:hyperlink>
      <w:r>
        <w:rPr>
          <w:rFonts w:ascii="Times New Roman" w:hAnsi="Times New Roman"/>
          <w:sz w:val="26"/>
          <w:szCs w:val="26"/>
          <w:lang w:eastAsia="ru-RU"/>
        </w:rPr>
        <w:t xml:space="preserve"> Земельного Кодекса Российской Федерации;</w:t>
      </w:r>
    </w:p>
    <w:p w:rsidR="001A227D" w:rsidRDefault="001A227D" w:rsidP="003A6BA2">
      <w:pPr>
        <w:autoSpaceDE w:val="0"/>
        <w:autoSpaceDN w:val="0"/>
        <w:adjustRightInd w:val="0"/>
        <w:spacing w:after="0" w:line="228" w:lineRule="auto"/>
        <w:ind w:firstLine="540"/>
        <w:jc w:val="both"/>
        <w:rPr>
          <w:rFonts w:ascii="Times New Roman" w:hAnsi="Times New Roman"/>
          <w:sz w:val="26"/>
          <w:szCs w:val="26"/>
          <w:lang w:eastAsia="ru-RU"/>
        </w:rPr>
      </w:pPr>
      <w:r>
        <w:rPr>
          <w:rFonts w:ascii="Times New Roman" w:hAnsi="Times New Roman"/>
          <w:sz w:val="26"/>
          <w:szCs w:val="26"/>
          <w:lang w:eastAsia="ru-RU"/>
        </w:rPr>
        <w:t>5) в заявлении не указан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A227D" w:rsidRDefault="001A227D" w:rsidP="003A6BA2">
      <w:pPr>
        <w:autoSpaceDE w:val="0"/>
        <w:autoSpaceDN w:val="0"/>
        <w:adjustRightInd w:val="0"/>
        <w:spacing w:after="0" w:line="228" w:lineRule="auto"/>
        <w:ind w:firstLine="540"/>
        <w:jc w:val="both"/>
        <w:rPr>
          <w:rFonts w:ascii="Times New Roman" w:hAnsi="Times New Roman"/>
          <w:sz w:val="26"/>
          <w:szCs w:val="26"/>
          <w:lang w:eastAsia="ru-RU"/>
        </w:rPr>
      </w:pPr>
      <w:r>
        <w:rPr>
          <w:rFonts w:ascii="Times New Roman" w:hAnsi="Times New Roman"/>
          <w:sz w:val="26"/>
          <w:szCs w:val="26"/>
          <w:lang w:eastAsia="ru-RU"/>
        </w:rPr>
        <w:t>6) в заявлении не указаны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A227D" w:rsidRDefault="001A227D" w:rsidP="003A6BA2">
      <w:pPr>
        <w:autoSpaceDE w:val="0"/>
        <w:autoSpaceDN w:val="0"/>
        <w:adjustRightInd w:val="0"/>
        <w:spacing w:after="0" w:line="228" w:lineRule="auto"/>
        <w:ind w:firstLine="540"/>
        <w:jc w:val="both"/>
        <w:rPr>
          <w:rFonts w:ascii="Times New Roman" w:hAnsi="Times New Roman"/>
          <w:sz w:val="26"/>
          <w:szCs w:val="26"/>
          <w:lang w:eastAsia="ru-RU"/>
        </w:rPr>
      </w:pPr>
      <w:r>
        <w:rPr>
          <w:rFonts w:ascii="Times New Roman" w:hAnsi="Times New Roman"/>
          <w:sz w:val="26"/>
          <w:szCs w:val="26"/>
          <w:lang w:eastAsia="ru-RU"/>
        </w:rPr>
        <w:t>7) в заявлении не указана цель использования земельного участка;</w:t>
      </w:r>
    </w:p>
    <w:p w:rsidR="001A227D" w:rsidRDefault="001A227D" w:rsidP="003A6BA2">
      <w:pPr>
        <w:autoSpaceDE w:val="0"/>
        <w:autoSpaceDN w:val="0"/>
        <w:adjustRightInd w:val="0"/>
        <w:spacing w:after="0" w:line="228" w:lineRule="auto"/>
        <w:ind w:firstLine="540"/>
        <w:jc w:val="both"/>
        <w:rPr>
          <w:rFonts w:ascii="Times New Roman" w:hAnsi="Times New Roman"/>
          <w:sz w:val="26"/>
          <w:szCs w:val="26"/>
          <w:lang w:eastAsia="ru-RU"/>
        </w:rPr>
      </w:pPr>
      <w:r>
        <w:rPr>
          <w:rFonts w:ascii="Times New Roman" w:hAnsi="Times New Roman"/>
          <w:sz w:val="26"/>
          <w:szCs w:val="26"/>
          <w:lang w:eastAsia="ru-RU"/>
        </w:rPr>
        <w:t>8) в заявлении не указаны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A227D" w:rsidRDefault="001A227D" w:rsidP="00B9040B">
      <w:pPr>
        <w:autoSpaceDE w:val="0"/>
        <w:autoSpaceDN w:val="0"/>
        <w:adjustRightInd w:val="0"/>
        <w:spacing w:after="0" w:line="228" w:lineRule="auto"/>
        <w:ind w:firstLine="540"/>
        <w:jc w:val="both"/>
        <w:rPr>
          <w:rFonts w:ascii="Times New Roman" w:hAnsi="Times New Roman"/>
          <w:sz w:val="26"/>
          <w:szCs w:val="26"/>
          <w:lang w:eastAsia="ru-RU"/>
        </w:rPr>
      </w:pPr>
      <w:r>
        <w:rPr>
          <w:rFonts w:ascii="Times New Roman" w:hAnsi="Times New Roman"/>
          <w:sz w:val="26"/>
          <w:szCs w:val="26"/>
          <w:lang w:eastAsia="ru-RU"/>
        </w:rPr>
        <w:t>9) в заявлении не указаны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A227D" w:rsidRDefault="001A227D" w:rsidP="00BD4560">
      <w:pPr>
        <w:autoSpaceDE w:val="0"/>
        <w:autoSpaceDN w:val="0"/>
        <w:adjustRightInd w:val="0"/>
        <w:spacing w:after="0" w:line="240" w:lineRule="auto"/>
        <w:ind w:firstLine="539"/>
        <w:jc w:val="both"/>
        <w:rPr>
          <w:rFonts w:ascii="Times New Roman" w:hAnsi="Times New Roman"/>
          <w:sz w:val="26"/>
          <w:szCs w:val="26"/>
          <w:lang w:eastAsia="ru-RU"/>
        </w:rPr>
      </w:pPr>
      <w:r>
        <w:rPr>
          <w:rFonts w:ascii="Times New Roman" w:hAnsi="Times New Roman"/>
          <w:sz w:val="26"/>
          <w:szCs w:val="26"/>
          <w:lang w:eastAsia="ru-RU"/>
        </w:rPr>
        <w:t xml:space="preserve">В течение </w:t>
      </w:r>
      <w:r w:rsidRPr="00F56C18">
        <w:rPr>
          <w:rFonts w:ascii="Times New Roman" w:hAnsi="Times New Roman"/>
          <w:sz w:val="26"/>
          <w:szCs w:val="26"/>
          <w:lang w:eastAsia="ru-RU"/>
        </w:rPr>
        <w:t>7</w:t>
      </w:r>
      <w:r>
        <w:rPr>
          <w:rFonts w:ascii="Times New Roman" w:hAnsi="Times New Roman"/>
          <w:sz w:val="26"/>
          <w:szCs w:val="26"/>
          <w:lang w:eastAsia="ru-RU"/>
        </w:rPr>
        <w:t xml:space="preserve"> календарных дней со дня поступления заявления о предоставлении земельного участка комитет по управлению муниципальной собственностью возвращает это заявление заявителю, если оно не соответствует положениям настоящей статьи, подано в иной уполномоченный орган или к заявлению не приложены документы, предоставляемые в соответствии с настоящим пунктом. При этом комитетом по управлению муниципальной собственностью должны быть указаны причины возврата заявления о предоставлении земельного участка.</w:t>
      </w:r>
    </w:p>
    <w:p w:rsidR="001A227D" w:rsidRDefault="001A227D" w:rsidP="0075627A">
      <w:pPr>
        <w:autoSpaceDE w:val="0"/>
        <w:autoSpaceDN w:val="0"/>
        <w:adjustRightInd w:val="0"/>
        <w:spacing w:after="0" w:line="240" w:lineRule="auto"/>
        <w:ind w:firstLine="540"/>
        <w:jc w:val="both"/>
        <w:rPr>
          <w:rFonts w:ascii="Times New Roman" w:hAnsi="Times New Roman"/>
          <w:color w:val="000000"/>
          <w:sz w:val="26"/>
          <w:szCs w:val="26"/>
          <w:lang w:eastAsia="ru-RU"/>
        </w:rPr>
      </w:pPr>
      <w:r w:rsidRPr="00F93C8C">
        <w:rPr>
          <w:rFonts w:ascii="Times New Roman" w:hAnsi="Times New Roman"/>
          <w:sz w:val="26"/>
          <w:szCs w:val="26"/>
        </w:rPr>
        <w:t>2.7.</w:t>
      </w:r>
      <w:r>
        <w:rPr>
          <w:rFonts w:ascii="Times New Roman" w:hAnsi="Times New Roman"/>
          <w:sz w:val="26"/>
          <w:szCs w:val="26"/>
        </w:rPr>
        <w:t>3</w:t>
      </w:r>
      <w:r w:rsidRPr="00F93C8C">
        <w:rPr>
          <w:rFonts w:ascii="Times New Roman" w:hAnsi="Times New Roman"/>
          <w:sz w:val="26"/>
          <w:szCs w:val="26"/>
        </w:rPr>
        <w:t xml:space="preserve">. </w:t>
      </w:r>
      <w:r w:rsidRPr="00492179">
        <w:rPr>
          <w:rFonts w:ascii="Times New Roman" w:hAnsi="Times New Roman"/>
          <w:color w:val="000000"/>
          <w:sz w:val="26"/>
          <w:szCs w:val="26"/>
          <w:lang w:eastAsia="ru-RU"/>
        </w:rPr>
        <w:t>Письменное решение о</w:t>
      </w:r>
      <w:r>
        <w:rPr>
          <w:rFonts w:ascii="Times New Roman" w:hAnsi="Times New Roman"/>
          <w:color w:val="000000"/>
          <w:sz w:val="26"/>
          <w:szCs w:val="26"/>
          <w:lang w:eastAsia="ru-RU"/>
        </w:rPr>
        <w:t xml:space="preserve"> возврате заявления и</w:t>
      </w:r>
      <w:r w:rsidRPr="00492179">
        <w:rPr>
          <w:rFonts w:ascii="Times New Roman" w:hAnsi="Times New Roman"/>
          <w:color w:val="000000"/>
          <w:sz w:val="26"/>
          <w:szCs w:val="26"/>
          <w:lang w:eastAsia="ru-RU"/>
        </w:rPr>
        <w:t xml:space="preserve"> документов, необходимых</w:t>
      </w:r>
      <w:r w:rsidRPr="00492179">
        <w:rPr>
          <w:rFonts w:ascii="Times New Roman" w:hAnsi="Times New Roman"/>
          <w:color w:val="000000"/>
          <w:sz w:val="26"/>
          <w:szCs w:val="26"/>
          <w:lang w:eastAsia="ru-RU"/>
        </w:rPr>
        <w:br/>
        <w:t xml:space="preserve">для предоставления Услуги, подписывается уполномоченным должностным лицом и выдается (направляется) заявителю с указанием причин отказа в срок не позднее </w:t>
      </w:r>
      <w:r>
        <w:rPr>
          <w:rFonts w:ascii="Times New Roman" w:hAnsi="Times New Roman"/>
          <w:color w:val="000000"/>
          <w:sz w:val="26"/>
          <w:szCs w:val="26"/>
          <w:lang w:eastAsia="ru-RU"/>
        </w:rPr>
        <w:t xml:space="preserve">7 рабочих дней, </w:t>
      </w:r>
      <w:r w:rsidRPr="00492179">
        <w:rPr>
          <w:rFonts w:ascii="Times New Roman" w:hAnsi="Times New Roman"/>
          <w:color w:val="000000"/>
          <w:sz w:val="26"/>
          <w:szCs w:val="26"/>
          <w:lang w:eastAsia="ru-RU"/>
        </w:rPr>
        <w:t xml:space="preserve">с </w:t>
      </w:r>
      <w:r>
        <w:rPr>
          <w:rFonts w:ascii="Times New Roman" w:hAnsi="Times New Roman"/>
          <w:color w:val="000000"/>
          <w:sz w:val="26"/>
          <w:szCs w:val="26"/>
          <w:lang w:eastAsia="ru-RU"/>
        </w:rPr>
        <w:t xml:space="preserve">даты </w:t>
      </w:r>
      <w:r w:rsidRPr="00492179">
        <w:rPr>
          <w:rFonts w:ascii="Times New Roman" w:hAnsi="Times New Roman"/>
          <w:color w:val="000000"/>
          <w:sz w:val="26"/>
          <w:szCs w:val="26"/>
          <w:lang w:eastAsia="ru-RU"/>
        </w:rPr>
        <w:t xml:space="preserve"> получения от заявителя документов</w:t>
      </w:r>
      <w:r>
        <w:rPr>
          <w:rFonts w:ascii="Times New Roman" w:hAnsi="Times New Roman"/>
          <w:color w:val="000000"/>
          <w:sz w:val="26"/>
          <w:szCs w:val="26"/>
          <w:lang w:eastAsia="ru-RU"/>
        </w:rPr>
        <w:t>,</w:t>
      </w:r>
      <w:r w:rsidRPr="0075627A">
        <w:rPr>
          <w:rFonts w:ascii="Times New Roman" w:hAnsi="Times New Roman"/>
          <w:color w:val="000000"/>
          <w:sz w:val="26"/>
          <w:szCs w:val="26"/>
          <w:lang w:eastAsia="ru-RU"/>
        </w:rPr>
        <w:t xml:space="preserve"> </w:t>
      </w:r>
      <w:r w:rsidRPr="00F006A5">
        <w:rPr>
          <w:rFonts w:ascii="Times New Roman" w:hAnsi="Times New Roman"/>
          <w:color w:val="000000"/>
          <w:sz w:val="26"/>
          <w:szCs w:val="26"/>
          <w:lang w:eastAsia="ru-RU"/>
        </w:rPr>
        <w:t xml:space="preserve">по форме согласно Приложению № </w:t>
      </w:r>
      <w:r>
        <w:rPr>
          <w:rFonts w:ascii="Times New Roman" w:hAnsi="Times New Roman"/>
          <w:color w:val="000000"/>
          <w:sz w:val="26"/>
          <w:szCs w:val="26"/>
          <w:lang w:eastAsia="ru-RU"/>
        </w:rPr>
        <w:t xml:space="preserve">7 </w:t>
      </w:r>
      <w:r w:rsidRPr="00F006A5">
        <w:rPr>
          <w:rFonts w:ascii="Times New Roman" w:hAnsi="Times New Roman"/>
          <w:color w:val="000000"/>
          <w:sz w:val="26"/>
          <w:szCs w:val="26"/>
          <w:lang w:eastAsia="ru-RU"/>
        </w:rPr>
        <w:t>к настояще</w:t>
      </w:r>
      <w:r>
        <w:rPr>
          <w:rFonts w:ascii="Times New Roman" w:hAnsi="Times New Roman"/>
          <w:color w:val="000000"/>
          <w:sz w:val="26"/>
          <w:szCs w:val="26"/>
          <w:lang w:eastAsia="ru-RU"/>
        </w:rPr>
        <w:t xml:space="preserve">му Регламенту. </w:t>
      </w:r>
    </w:p>
    <w:p w:rsidR="001A227D" w:rsidRPr="00492179" w:rsidRDefault="001A227D" w:rsidP="00F93C8C">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F93C8C">
        <w:rPr>
          <w:rFonts w:ascii="Times New Roman" w:hAnsi="Times New Roman"/>
          <w:sz w:val="26"/>
          <w:szCs w:val="26"/>
        </w:rPr>
        <w:t>2.7.</w:t>
      </w:r>
      <w:r>
        <w:rPr>
          <w:rFonts w:ascii="Times New Roman" w:hAnsi="Times New Roman"/>
          <w:sz w:val="26"/>
          <w:szCs w:val="26"/>
        </w:rPr>
        <w:t>4</w:t>
      </w:r>
      <w:r w:rsidRPr="00F93C8C">
        <w:rPr>
          <w:rFonts w:ascii="Times New Roman" w:hAnsi="Times New Roman"/>
          <w:sz w:val="26"/>
          <w:szCs w:val="26"/>
        </w:rPr>
        <w:t>.</w:t>
      </w:r>
      <w:r>
        <w:rPr>
          <w:rFonts w:ascii="Times New Roman" w:hAnsi="Times New Roman"/>
          <w:sz w:val="26"/>
          <w:szCs w:val="26"/>
        </w:rPr>
        <w:t xml:space="preserve"> </w:t>
      </w:r>
      <w:r w:rsidRPr="00492179">
        <w:rPr>
          <w:rFonts w:ascii="Times New Roman" w:hAnsi="Times New Roman"/>
          <w:color w:val="000000"/>
          <w:sz w:val="26"/>
          <w:szCs w:val="26"/>
          <w:lang w:eastAsia="ru-RU"/>
        </w:rPr>
        <w:t>В случае подачи запроса в электронной форме с использованием</w:t>
      </w:r>
      <w:r w:rsidRPr="00492179">
        <w:rPr>
          <w:rFonts w:ascii="Times New Roman" w:hAnsi="Times New Roman"/>
          <w:color w:val="000000"/>
          <w:sz w:val="26"/>
          <w:szCs w:val="26"/>
          <w:lang w:eastAsia="ru-RU"/>
        </w:rPr>
        <w:br/>
        <w:t>ЕПГУ решение об отказе в приеме документов, необходимых для предоставления Услуги, подписывается уполномоченным должностным лицом с использованием электронной подписи и направляется в «личный кабинет» заявителя на ЕПГУ</w:t>
      </w:r>
      <w:r>
        <w:rPr>
          <w:rFonts w:ascii="Times New Roman" w:hAnsi="Times New Roman"/>
          <w:color w:val="000000"/>
          <w:sz w:val="26"/>
          <w:szCs w:val="26"/>
          <w:lang w:eastAsia="ru-RU"/>
        </w:rPr>
        <w:t xml:space="preserve">                                                        не позднее 7 рабочих дней, с даты </w:t>
      </w:r>
      <w:r w:rsidRPr="00492179">
        <w:rPr>
          <w:rFonts w:ascii="Times New Roman" w:hAnsi="Times New Roman"/>
          <w:color w:val="000000"/>
          <w:sz w:val="26"/>
          <w:szCs w:val="26"/>
          <w:lang w:eastAsia="ru-RU"/>
        </w:rPr>
        <w:t>регистрации запроса.</w:t>
      </w:r>
    </w:p>
    <w:p w:rsidR="001A227D" w:rsidRPr="00492179" w:rsidRDefault="001A227D" w:rsidP="00F93C8C">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F93C8C">
        <w:rPr>
          <w:rFonts w:ascii="Times New Roman" w:hAnsi="Times New Roman"/>
          <w:sz w:val="26"/>
          <w:szCs w:val="26"/>
        </w:rPr>
        <w:t>2.7.</w:t>
      </w:r>
      <w:r>
        <w:rPr>
          <w:rFonts w:ascii="Times New Roman" w:hAnsi="Times New Roman"/>
          <w:sz w:val="26"/>
          <w:szCs w:val="26"/>
        </w:rPr>
        <w:t>5</w:t>
      </w:r>
      <w:r w:rsidRPr="00F93C8C">
        <w:rPr>
          <w:rFonts w:ascii="Times New Roman" w:hAnsi="Times New Roman"/>
          <w:sz w:val="26"/>
          <w:szCs w:val="26"/>
        </w:rPr>
        <w:t>.</w:t>
      </w:r>
      <w:r>
        <w:rPr>
          <w:rFonts w:ascii="Times New Roman" w:hAnsi="Times New Roman"/>
          <w:sz w:val="26"/>
          <w:szCs w:val="26"/>
        </w:rPr>
        <w:t xml:space="preserve"> </w:t>
      </w:r>
      <w:r w:rsidRPr="00F93C8C">
        <w:rPr>
          <w:rFonts w:ascii="Times New Roman" w:hAnsi="Times New Roman"/>
          <w:sz w:val="26"/>
          <w:szCs w:val="26"/>
        </w:rPr>
        <w:t xml:space="preserve">Отказ в </w:t>
      </w:r>
      <w:r>
        <w:rPr>
          <w:rFonts w:ascii="Times New Roman" w:hAnsi="Times New Roman"/>
          <w:sz w:val="26"/>
          <w:szCs w:val="26"/>
        </w:rPr>
        <w:t xml:space="preserve">возврате заявления и </w:t>
      </w:r>
      <w:r w:rsidRPr="00F93C8C">
        <w:rPr>
          <w:rFonts w:ascii="Times New Roman" w:hAnsi="Times New Roman"/>
          <w:sz w:val="26"/>
          <w:szCs w:val="26"/>
        </w:rPr>
        <w:t>документов, необходимых для предоставления</w:t>
      </w:r>
      <w:r>
        <w:rPr>
          <w:rFonts w:ascii="Times New Roman" w:hAnsi="Times New Roman"/>
          <w:sz w:val="26"/>
          <w:szCs w:val="26"/>
        </w:rPr>
        <w:t xml:space="preserve"> государственной У</w:t>
      </w:r>
      <w:r w:rsidRPr="00F93C8C">
        <w:rPr>
          <w:rFonts w:ascii="Times New Roman" w:hAnsi="Times New Roman"/>
          <w:sz w:val="26"/>
          <w:szCs w:val="26"/>
        </w:rPr>
        <w:t xml:space="preserve">слуги, не препятствует повторному обращению </w:t>
      </w:r>
      <w:r>
        <w:rPr>
          <w:rFonts w:ascii="Times New Roman" w:hAnsi="Times New Roman"/>
          <w:sz w:val="26"/>
          <w:szCs w:val="26"/>
        </w:rPr>
        <w:t>з</w:t>
      </w:r>
      <w:r w:rsidRPr="00F93C8C">
        <w:rPr>
          <w:rFonts w:ascii="Times New Roman" w:hAnsi="Times New Roman"/>
          <w:sz w:val="26"/>
          <w:szCs w:val="26"/>
        </w:rPr>
        <w:t>аявителя за предоставле</w:t>
      </w:r>
      <w:r>
        <w:rPr>
          <w:rFonts w:ascii="Times New Roman" w:hAnsi="Times New Roman"/>
          <w:sz w:val="26"/>
          <w:szCs w:val="26"/>
        </w:rPr>
        <w:t>нием муниципальной У</w:t>
      </w:r>
      <w:r w:rsidRPr="00F93C8C">
        <w:rPr>
          <w:rFonts w:ascii="Times New Roman" w:hAnsi="Times New Roman"/>
          <w:sz w:val="26"/>
          <w:szCs w:val="26"/>
        </w:rPr>
        <w:t>слуги.</w:t>
      </w:r>
    </w:p>
    <w:p w:rsidR="001A227D" w:rsidRDefault="001A227D" w:rsidP="00492179">
      <w:pPr>
        <w:widowControl w:val="0"/>
        <w:autoSpaceDE w:val="0"/>
        <w:autoSpaceDN w:val="0"/>
        <w:adjustRightInd w:val="0"/>
        <w:spacing w:after="0" w:line="240" w:lineRule="auto"/>
        <w:ind w:firstLine="540"/>
        <w:jc w:val="both"/>
        <w:rPr>
          <w:rFonts w:ascii="Times New Roman" w:hAnsi="Times New Roman"/>
          <w:color w:val="002060"/>
          <w:sz w:val="26"/>
          <w:szCs w:val="26"/>
          <w:lang w:eastAsia="ru-RU"/>
        </w:rPr>
      </w:pPr>
      <w:bookmarkStart w:id="7" w:name="Par611"/>
      <w:bookmarkEnd w:id="7"/>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b/>
          <w:color w:val="365F91"/>
          <w:sz w:val="26"/>
          <w:szCs w:val="26"/>
          <w:lang w:eastAsia="ru-RU"/>
        </w:rPr>
      </w:pPr>
      <w:r w:rsidRPr="00492179">
        <w:rPr>
          <w:rFonts w:ascii="Times New Roman" w:hAnsi="Times New Roman"/>
          <w:b/>
          <w:color w:val="000000"/>
          <w:sz w:val="26"/>
          <w:szCs w:val="26"/>
          <w:lang w:eastAsia="ru-RU"/>
        </w:rPr>
        <w:t>2.8. Исчерпывающий перечень оснований для приостановления</w:t>
      </w:r>
      <w:r w:rsidRPr="00492179">
        <w:rPr>
          <w:rFonts w:ascii="Times New Roman" w:hAnsi="Times New Roman"/>
          <w:b/>
          <w:color w:val="000000"/>
          <w:sz w:val="26"/>
          <w:szCs w:val="26"/>
          <w:lang w:eastAsia="ru-RU"/>
        </w:rPr>
        <w:br/>
        <w:t>предоставления Услуги или отказа в предоставлении Услуги</w:t>
      </w: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color w:val="365F91"/>
          <w:sz w:val="26"/>
          <w:szCs w:val="26"/>
          <w:lang w:eastAsia="ru-RU"/>
        </w:rPr>
      </w:pPr>
    </w:p>
    <w:p w:rsidR="001A227D"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bookmarkStart w:id="8" w:name="Par619"/>
      <w:bookmarkEnd w:id="8"/>
      <w:r w:rsidRPr="00492179">
        <w:rPr>
          <w:rFonts w:ascii="Times New Roman" w:hAnsi="Times New Roman"/>
          <w:color w:val="000000"/>
          <w:sz w:val="26"/>
          <w:szCs w:val="26"/>
          <w:lang w:eastAsia="ru-RU"/>
        </w:rPr>
        <w:t>2.8.1. Основани</w:t>
      </w:r>
      <w:r>
        <w:rPr>
          <w:rFonts w:ascii="Times New Roman" w:hAnsi="Times New Roman"/>
          <w:color w:val="000000"/>
          <w:sz w:val="26"/>
          <w:szCs w:val="26"/>
          <w:lang w:eastAsia="ru-RU"/>
        </w:rPr>
        <w:t>й</w:t>
      </w:r>
      <w:r w:rsidRPr="00492179">
        <w:rPr>
          <w:rFonts w:ascii="Times New Roman" w:hAnsi="Times New Roman"/>
          <w:color w:val="000000"/>
          <w:sz w:val="26"/>
          <w:szCs w:val="26"/>
          <w:lang w:eastAsia="ru-RU"/>
        </w:rPr>
        <w:t xml:space="preserve"> для приостановления предоставления Услуги </w:t>
      </w:r>
      <w:r>
        <w:rPr>
          <w:rFonts w:ascii="Times New Roman" w:hAnsi="Times New Roman"/>
          <w:color w:val="000000"/>
          <w:sz w:val="26"/>
          <w:szCs w:val="26"/>
          <w:lang w:eastAsia="ru-RU"/>
        </w:rPr>
        <w:t>не предусмотрено.</w:t>
      </w:r>
    </w:p>
    <w:p w:rsidR="001A227D" w:rsidRDefault="001A227D" w:rsidP="0046651E">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bookmarkStart w:id="9" w:name="Par629"/>
      <w:bookmarkEnd w:id="9"/>
      <w:r w:rsidRPr="0034445B">
        <w:rPr>
          <w:rFonts w:ascii="Times New Roman" w:hAnsi="Times New Roman"/>
          <w:color w:val="000000"/>
          <w:sz w:val="26"/>
          <w:szCs w:val="26"/>
          <w:lang w:eastAsia="ru-RU"/>
        </w:rPr>
        <w:t>2.8.2. Основаниями для отказа в предоставлении Услуги являются:</w:t>
      </w:r>
    </w:p>
    <w:p w:rsidR="001A227D" w:rsidRPr="003A0AF6" w:rsidRDefault="001A227D" w:rsidP="00F93C8C">
      <w:pPr>
        <w:pStyle w:val="ConsPlusNormal"/>
        <w:ind w:firstLine="540"/>
        <w:jc w:val="both"/>
        <w:rPr>
          <w:rFonts w:ascii="Times New Roman" w:hAnsi="Times New Roman"/>
          <w:sz w:val="26"/>
          <w:szCs w:val="26"/>
        </w:rPr>
      </w:pPr>
      <w:r w:rsidRPr="00F93C8C">
        <w:rPr>
          <w:rFonts w:ascii="Times New Roman" w:hAnsi="Times New Roman"/>
          <w:sz w:val="26"/>
          <w:szCs w:val="26"/>
        </w:rPr>
        <w:t xml:space="preserve">2.8.2.1. При наличии хотя бы одного из оснований, предусмотренных </w:t>
      </w:r>
      <w:hyperlink r:id="rId15" w:history="1">
        <w:r w:rsidRPr="003A0AF6">
          <w:rPr>
            <w:rFonts w:ascii="Times New Roman" w:hAnsi="Times New Roman"/>
            <w:sz w:val="26"/>
            <w:szCs w:val="26"/>
          </w:rPr>
          <w:t>статьей 39.16</w:t>
        </w:r>
      </w:hyperlink>
      <w:r w:rsidRPr="003A0AF6">
        <w:rPr>
          <w:rFonts w:ascii="Times New Roman" w:hAnsi="Times New Roman"/>
          <w:sz w:val="26"/>
          <w:szCs w:val="26"/>
        </w:rPr>
        <w:t xml:space="preserve"> Земельного кодекса Российской Федерации.</w:t>
      </w:r>
    </w:p>
    <w:p w:rsidR="001A227D" w:rsidRDefault="001A227D" w:rsidP="00F93C8C">
      <w:pPr>
        <w:pStyle w:val="ConsPlusNormal"/>
        <w:ind w:firstLine="540"/>
        <w:jc w:val="both"/>
        <w:rPr>
          <w:rFonts w:ascii="Times New Roman" w:hAnsi="Times New Roman"/>
          <w:sz w:val="26"/>
          <w:szCs w:val="26"/>
        </w:rPr>
      </w:pPr>
      <w:r w:rsidRPr="00F93C8C">
        <w:rPr>
          <w:rFonts w:ascii="Times New Roman" w:hAnsi="Times New Roman"/>
          <w:sz w:val="26"/>
          <w:szCs w:val="26"/>
        </w:rPr>
        <w:t xml:space="preserve">2.8.2.2. В случае поступления в течение тридцати календарных дней со дня опубликования извещения о предоставлении земельного участка для целей, предусмотренных </w:t>
      </w:r>
      <w:hyperlink r:id="rId16" w:history="1">
        <w:r w:rsidRPr="003A0AF6">
          <w:rPr>
            <w:rFonts w:ascii="Times New Roman" w:hAnsi="Times New Roman"/>
            <w:sz w:val="26"/>
            <w:szCs w:val="26"/>
          </w:rPr>
          <w:t>статьей 39.18</w:t>
        </w:r>
      </w:hyperlink>
      <w:r w:rsidRPr="00F93C8C">
        <w:rPr>
          <w:rFonts w:ascii="Times New Roman" w:hAnsi="Times New Roman"/>
          <w:sz w:val="26"/>
          <w:szCs w:val="26"/>
        </w:rPr>
        <w:t xml:space="preserve"> Земельного кодекса Российской Федерации, заявлений иных граждан, крестьянских (фермерских) хозяйств о намерении участвовать в аукционе (при предоставлении услуги по предоставлению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w:t>
      </w:r>
      <w:r>
        <w:rPr>
          <w:rFonts w:ascii="Times New Roman" w:hAnsi="Times New Roman"/>
          <w:sz w:val="26"/>
          <w:szCs w:val="26"/>
        </w:rPr>
        <w:t>для собственных нужд</w:t>
      </w:r>
      <w:r w:rsidRPr="00F93C8C">
        <w:rPr>
          <w:rFonts w:ascii="Times New Roman" w:hAnsi="Times New Roman"/>
          <w:sz w:val="26"/>
          <w:szCs w:val="26"/>
        </w:rPr>
        <w:t>,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sz w:val="26"/>
          <w:szCs w:val="26"/>
        </w:rPr>
        <w:t xml:space="preserve"> </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bookmarkStart w:id="10" w:name="Par632"/>
      <w:bookmarkEnd w:id="10"/>
      <w:r w:rsidRPr="00492179">
        <w:rPr>
          <w:rFonts w:ascii="Times New Roman" w:hAnsi="Times New Roman"/>
          <w:color w:val="000000"/>
          <w:sz w:val="26"/>
          <w:szCs w:val="26"/>
          <w:lang w:eastAsia="ru-RU"/>
        </w:rPr>
        <w:t>2.8.</w:t>
      </w:r>
      <w:r>
        <w:rPr>
          <w:rFonts w:ascii="Times New Roman" w:hAnsi="Times New Roman"/>
          <w:color w:val="000000"/>
          <w:sz w:val="26"/>
          <w:szCs w:val="26"/>
          <w:lang w:eastAsia="ru-RU"/>
        </w:rPr>
        <w:t>3</w:t>
      </w:r>
      <w:r w:rsidRPr="00492179">
        <w:rPr>
          <w:rFonts w:ascii="Times New Roman" w:hAnsi="Times New Roman"/>
          <w:color w:val="000000"/>
          <w:sz w:val="26"/>
          <w:szCs w:val="26"/>
          <w:lang w:eastAsia="ru-RU"/>
        </w:rPr>
        <w:t xml:space="preserve">. Решение об отказе в предоставлении Услуги подписывается уполномоченным должностным лицом и выдается (направляется) заявителю </w:t>
      </w:r>
      <w:r>
        <w:rPr>
          <w:rFonts w:ascii="Times New Roman" w:hAnsi="Times New Roman"/>
          <w:color w:val="000000"/>
          <w:sz w:val="26"/>
          <w:szCs w:val="26"/>
          <w:lang w:eastAsia="ru-RU"/>
        </w:rPr>
        <w:t xml:space="preserve">                               </w:t>
      </w:r>
      <w:r w:rsidRPr="00492179">
        <w:rPr>
          <w:rFonts w:ascii="Times New Roman" w:hAnsi="Times New Roman"/>
          <w:color w:val="000000"/>
          <w:sz w:val="26"/>
          <w:szCs w:val="26"/>
          <w:lang w:eastAsia="ru-RU"/>
        </w:rPr>
        <w:t xml:space="preserve">с указанием причин отказа не позднее </w:t>
      </w:r>
      <w:r>
        <w:rPr>
          <w:rFonts w:ascii="Times New Roman" w:hAnsi="Times New Roman"/>
          <w:color w:val="000000"/>
          <w:sz w:val="26"/>
          <w:szCs w:val="26"/>
          <w:lang w:eastAsia="ru-RU"/>
        </w:rPr>
        <w:t>3 рабочих дней,</w:t>
      </w:r>
      <w:r w:rsidRPr="00492179">
        <w:rPr>
          <w:rFonts w:ascii="Times New Roman" w:hAnsi="Times New Roman"/>
          <w:color w:val="000000"/>
          <w:sz w:val="26"/>
          <w:szCs w:val="26"/>
          <w:lang w:eastAsia="ru-RU"/>
        </w:rPr>
        <w:t xml:space="preserve"> с </w:t>
      </w:r>
      <w:r>
        <w:rPr>
          <w:rFonts w:ascii="Times New Roman" w:hAnsi="Times New Roman"/>
          <w:color w:val="000000"/>
          <w:sz w:val="26"/>
          <w:szCs w:val="26"/>
          <w:lang w:eastAsia="ru-RU"/>
        </w:rPr>
        <w:t>даты</w:t>
      </w:r>
      <w:r w:rsidRPr="00492179">
        <w:rPr>
          <w:rFonts w:ascii="Times New Roman" w:hAnsi="Times New Roman"/>
          <w:color w:val="000000"/>
          <w:sz w:val="26"/>
          <w:szCs w:val="26"/>
          <w:lang w:eastAsia="ru-RU"/>
        </w:rPr>
        <w:t xml:space="preserve"> </w:t>
      </w:r>
      <w:r w:rsidRPr="007F29F0">
        <w:rPr>
          <w:rFonts w:ascii="Times New Roman" w:hAnsi="Times New Roman"/>
          <w:sz w:val="26"/>
          <w:szCs w:val="26"/>
          <w:lang w:eastAsia="ru-RU"/>
        </w:rPr>
        <w:t xml:space="preserve">принятия </w:t>
      </w:r>
      <w:r w:rsidRPr="00492179">
        <w:rPr>
          <w:rFonts w:ascii="Times New Roman" w:hAnsi="Times New Roman"/>
          <w:color w:val="000000"/>
          <w:sz w:val="26"/>
          <w:szCs w:val="26"/>
          <w:lang w:eastAsia="ru-RU"/>
        </w:rPr>
        <w:t xml:space="preserve">решения </w:t>
      </w:r>
      <w:r>
        <w:rPr>
          <w:rFonts w:ascii="Times New Roman" w:hAnsi="Times New Roman"/>
          <w:color w:val="000000"/>
          <w:sz w:val="26"/>
          <w:szCs w:val="26"/>
          <w:lang w:eastAsia="ru-RU"/>
        </w:rPr>
        <w:t xml:space="preserve">                        об отказе </w:t>
      </w:r>
      <w:r w:rsidRPr="00492179">
        <w:rPr>
          <w:rFonts w:ascii="Times New Roman" w:hAnsi="Times New Roman"/>
          <w:color w:val="000000"/>
          <w:sz w:val="26"/>
          <w:szCs w:val="26"/>
          <w:lang w:eastAsia="ru-RU"/>
        </w:rPr>
        <w:t>в предоставлении Услуги.</w:t>
      </w:r>
      <w:r>
        <w:rPr>
          <w:rFonts w:ascii="Times New Roman" w:hAnsi="Times New Roman"/>
          <w:color w:val="000000"/>
          <w:sz w:val="26"/>
          <w:szCs w:val="26"/>
          <w:lang w:eastAsia="ru-RU"/>
        </w:rPr>
        <w:t xml:space="preserve"> </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color w:val="1F3864"/>
          <w:sz w:val="26"/>
          <w:szCs w:val="26"/>
          <w:lang w:eastAsia="ru-RU"/>
        </w:rPr>
      </w:pPr>
      <w:r w:rsidRPr="00492179">
        <w:rPr>
          <w:rFonts w:ascii="Times New Roman" w:hAnsi="Times New Roman"/>
          <w:color w:val="000000"/>
          <w:sz w:val="26"/>
          <w:szCs w:val="26"/>
          <w:lang w:eastAsia="ru-RU"/>
        </w:rPr>
        <w:t>2.8.</w:t>
      </w: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 Решение об отказе в предоставлении Услуги по запросу, поданному</w:t>
      </w:r>
      <w:r w:rsidRPr="00492179">
        <w:rPr>
          <w:rFonts w:ascii="Times New Roman" w:hAnsi="Times New Roman"/>
          <w:color w:val="000000"/>
          <w:sz w:val="26"/>
          <w:szCs w:val="26"/>
          <w:lang w:eastAsia="ru-RU"/>
        </w:rPr>
        <w:br/>
        <w:t>в электрон</w:t>
      </w:r>
      <w:r>
        <w:rPr>
          <w:rFonts w:ascii="Times New Roman" w:hAnsi="Times New Roman"/>
          <w:color w:val="000000"/>
          <w:sz w:val="26"/>
          <w:szCs w:val="26"/>
          <w:lang w:eastAsia="ru-RU"/>
        </w:rPr>
        <w:t>ной форме с использованием ЕПГУ</w:t>
      </w:r>
      <w:r w:rsidRPr="00492179">
        <w:rPr>
          <w:rFonts w:ascii="Times New Roman" w:hAnsi="Times New Roman"/>
          <w:color w:val="000000"/>
          <w:sz w:val="26"/>
          <w:szCs w:val="26"/>
          <w:lang w:eastAsia="ru-RU"/>
        </w:rPr>
        <w:t>, с указанием причин отказа подписывается уп</w:t>
      </w:r>
      <w:r>
        <w:rPr>
          <w:rFonts w:ascii="Times New Roman" w:hAnsi="Times New Roman"/>
          <w:color w:val="000000"/>
          <w:sz w:val="26"/>
          <w:szCs w:val="26"/>
          <w:lang w:eastAsia="ru-RU"/>
        </w:rPr>
        <w:t xml:space="preserve">олномоченным должностным лицом </w:t>
      </w:r>
      <w:r w:rsidRPr="00492179">
        <w:rPr>
          <w:rFonts w:ascii="Times New Roman" w:hAnsi="Times New Roman"/>
          <w:color w:val="000000"/>
          <w:sz w:val="26"/>
          <w:szCs w:val="26"/>
          <w:lang w:eastAsia="ru-RU"/>
        </w:rPr>
        <w:t xml:space="preserve">с использованием электронной подписи и направляется в «личный кабинет» заявителя на ЕПГУ не позднее </w:t>
      </w:r>
      <w:r>
        <w:rPr>
          <w:rFonts w:ascii="Times New Roman" w:hAnsi="Times New Roman"/>
          <w:color w:val="000000"/>
          <w:sz w:val="26"/>
          <w:szCs w:val="26"/>
          <w:lang w:eastAsia="ru-RU"/>
        </w:rPr>
        <w:t>3 рабочих дней</w:t>
      </w:r>
      <w:r w:rsidRPr="00492179">
        <w:rPr>
          <w:rFonts w:ascii="Times New Roman" w:hAnsi="Times New Roman"/>
          <w:color w:val="000000"/>
          <w:sz w:val="26"/>
          <w:szCs w:val="26"/>
          <w:lang w:eastAsia="ru-RU"/>
        </w:rPr>
        <w:t xml:space="preserve"> с </w:t>
      </w:r>
      <w:r>
        <w:rPr>
          <w:rFonts w:ascii="Times New Roman" w:hAnsi="Times New Roman"/>
          <w:color w:val="000000"/>
          <w:sz w:val="26"/>
          <w:szCs w:val="26"/>
          <w:lang w:eastAsia="ru-RU"/>
        </w:rPr>
        <w:t>даты</w:t>
      </w:r>
      <w:r w:rsidRPr="00F93C8C">
        <w:rPr>
          <w:rFonts w:ascii="Times New Roman" w:hAnsi="Times New Roman"/>
          <w:color w:val="2E74B5"/>
          <w:sz w:val="26"/>
          <w:szCs w:val="26"/>
          <w:lang w:eastAsia="ru-RU"/>
        </w:rPr>
        <w:t xml:space="preserve"> </w:t>
      </w:r>
      <w:r>
        <w:rPr>
          <w:rFonts w:ascii="Times New Roman" w:hAnsi="Times New Roman"/>
          <w:color w:val="000000"/>
          <w:sz w:val="26"/>
          <w:szCs w:val="26"/>
          <w:lang w:eastAsia="ru-RU"/>
        </w:rPr>
        <w:t xml:space="preserve">принятия решения об отказе </w:t>
      </w:r>
      <w:r w:rsidRPr="00492179">
        <w:rPr>
          <w:rFonts w:ascii="Times New Roman" w:hAnsi="Times New Roman"/>
          <w:color w:val="000000"/>
          <w:sz w:val="26"/>
          <w:szCs w:val="26"/>
          <w:lang w:eastAsia="ru-RU"/>
        </w:rPr>
        <w:t>в предоставлении</w:t>
      </w:r>
      <w:r w:rsidRPr="00492179">
        <w:rPr>
          <w:rFonts w:ascii="Times New Roman" w:hAnsi="Times New Roman"/>
          <w:color w:val="1F3864"/>
          <w:sz w:val="26"/>
          <w:szCs w:val="26"/>
          <w:lang w:eastAsia="ru-RU"/>
        </w:rPr>
        <w:t xml:space="preserve"> </w:t>
      </w:r>
      <w:r>
        <w:rPr>
          <w:rFonts w:ascii="Times New Roman" w:hAnsi="Times New Roman"/>
          <w:color w:val="000000"/>
          <w:sz w:val="26"/>
          <w:szCs w:val="26"/>
          <w:lang w:eastAsia="ru-RU"/>
        </w:rPr>
        <w:t>Услуги.</w:t>
      </w:r>
    </w:p>
    <w:p w:rsidR="001A227D" w:rsidRDefault="001A227D" w:rsidP="00492179">
      <w:pPr>
        <w:widowControl w:val="0"/>
        <w:autoSpaceDE w:val="0"/>
        <w:autoSpaceDN w:val="0"/>
        <w:adjustRightInd w:val="0"/>
        <w:spacing w:after="0" w:line="240" w:lineRule="auto"/>
        <w:ind w:firstLine="540"/>
        <w:jc w:val="center"/>
        <w:rPr>
          <w:rFonts w:ascii="Times New Roman" w:hAnsi="Times New Roman" w:cs="Arial"/>
          <w:b/>
          <w:color w:val="000000"/>
          <w:sz w:val="26"/>
          <w:szCs w:val="26"/>
          <w:lang w:eastAsia="ru-RU"/>
        </w:rPr>
      </w:pP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cs="Arial"/>
          <w:b/>
          <w:color w:val="000000"/>
          <w:sz w:val="26"/>
          <w:szCs w:val="26"/>
          <w:lang w:eastAsia="ru-RU"/>
        </w:rPr>
      </w:pPr>
      <w:r w:rsidRPr="00492179">
        <w:rPr>
          <w:rFonts w:ascii="Times New Roman" w:hAnsi="Times New Roman" w:cs="Arial"/>
          <w:b/>
          <w:color w:val="000000"/>
          <w:sz w:val="26"/>
          <w:szCs w:val="26"/>
          <w:lang w:eastAsia="ru-RU"/>
        </w:rPr>
        <w:t>2.9. Размер платы, взимаемой с заявителя</w:t>
      </w:r>
      <w:r w:rsidRPr="00492179">
        <w:rPr>
          <w:rFonts w:ascii="Times New Roman" w:hAnsi="Times New Roman" w:cs="Arial"/>
          <w:b/>
          <w:color w:val="000000"/>
          <w:sz w:val="26"/>
          <w:szCs w:val="26"/>
          <w:lang w:eastAsia="ru-RU"/>
        </w:rPr>
        <w:br/>
        <w:t>при предоставлении Услуги, и способы ее взимания</w:t>
      </w: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p>
    <w:p w:rsidR="001A227D" w:rsidRPr="00492179"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2.9.1. Предоставление У</w:t>
      </w:r>
      <w:r>
        <w:rPr>
          <w:rFonts w:ascii="Times New Roman" w:hAnsi="Times New Roman"/>
          <w:color w:val="000000"/>
          <w:sz w:val="26"/>
          <w:szCs w:val="26"/>
          <w:lang w:eastAsia="ru-RU"/>
        </w:rPr>
        <w:t>слуги осуществляется бесплатно</w:t>
      </w:r>
      <w:r w:rsidRPr="00492179">
        <w:rPr>
          <w:rFonts w:ascii="Times New Roman" w:hAnsi="Times New Roman"/>
          <w:color w:val="000000"/>
          <w:sz w:val="26"/>
          <w:szCs w:val="26"/>
          <w:lang w:eastAsia="ru-RU"/>
        </w:rPr>
        <w:t>.</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color w:val="002060"/>
          <w:sz w:val="26"/>
          <w:szCs w:val="26"/>
          <w:lang w:eastAsia="ru-RU"/>
        </w:rPr>
      </w:pPr>
    </w:p>
    <w:p w:rsidR="001A227D" w:rsidRPr="00492179" w:rsidRDefault="001A227D" w:rsidP="00492179">
      <w:pPr>
        <w:autoSpaceDE w:val="0"/>
        <w:autoSpaceDN w:val="0"/>
        <w:adjustRightInd w:val="0"/>
        <w:spacing w:after="0" w:line="240" w:lineRule="auto"/>
        <w:jc w:val="center"/>
        <w:outlineLvl w:val="0"/>
        <w:rPr>
          <w:rFonts w:ascii="Times New Roman" w:hAnsi="Times New Roman"/>
          <w:b/>
          <w:bCs/>
          <w:color w:val="000000"/>
          <w:sz w:val="26"/>
          <w:szCs w:val="26"/>
        </w:rPr>
      </w:pPr>
      <w:r w:rsidRPr="00492179">
        <w:rPr>
          <w:rFonts w:ascii="Times New Roman" w:hAnsi="Times New Roman"/>
          <w:b/>
          <w:bCs/>
          <w:color w:val="002060"/>
          <w:sz w:val="26"/>
          <w:szCs w:val="26"/>
        </w:rPr>
        <w:t>2</w:t>
      </w:r>
      <w:r w:rsidRPr="00492179">
        <w:rPr>
          <w:rFonts w:ascii="Times New Roman" w:hAnsi="Times New Roman"/>
          <w:b/>
          <w:bCs/>
          <w:color w:val="000000"/>
          <w:sz w:val="26"/>
          <w:szCs w:val="26"/>
        </w:rPr>
        <w:t xml:space="preserve">.10. Максимальный срок ожидания в очереди при подаче запроса о </w:t>
      </w:r>
    </w:p>
    <w:p w:rsidR="001A227D" w:rsidRPr="00492179" w:rsidRDefault="001A227D" w:rsidP="00492179">
      <w:pPr>
        <w:autoSpaceDE w:val="0"/>
        <w:autoSpaceDN w:val="0"/>
        <w:adjustRightInd w:val="0"/>
        <w:spacing w:after="0" w:line="240" w:lineRule="auto"/>
        <w:jc w:val="center"/>
        <w:outlineLvl w:val="0"/>
        <w:rPr>
          <w:rFonts w:ascii="Times New Roman" w:hAnsi="Times New Roman"/>
          <w:b/>
          <w:bCs/>
          <w:color w:val="000000"/>
          <w:sz w:val="26"/>
          <w:szCs w:val="26"/>
        </w:rPr>
      </w:pPr>
      <w:r w:rsidRPr="00492179">
        <w:rPr>
          <w:rFonts w:ascii="Times New Roman" w:hAnsi="Times New Roman"/>
          <w:b/>
          <w:bCs/>
          <w:color w:val="000000"/>
          <w:sz w:val="26"/>
          <w:szCs w:val="26"/>
        </w:rPr>
        <w:t>предоставлении Услуги и при получении результата предоставления Услуги</w:t>
      </w:r>
    </w:p>
    <w:p w:rsidR="001A227D" w:rsidRPr="00492179" w:rsidRDefault="001A227D" w:rsidP="00492179">
      <w:pPr>
        <w:autoSpaceDE w:val="0"/>
        <w:autoSpaceDN w:val="0"/>
        <w:adjustRightInd w:val="0"/>
        <w:spacing w:after="0" w:line="240" w:lineRule="auto"/>
        <w:jc w:val="center"/>
        <w:outlineLvl w:val="0"/>
        <w:rPr>
          <w:rFonts w:ascii="Times New Roman" w:hAnsi="Times New Roman"/>
          <w:b/>
          <w:bCs/>
          <w:color w:val="000000"/>
          <w:sz w:val="26"/>
          <w:szCs w:val="26"/>
        </w:rPr>
      </w:pPr>
    </w:p>
    <w:p w:rsidR="001A227D" w:rsidRPr="00492179" w:rsidRDefault="001A227D" w:rsidP="00492179">
      <w:pPr>
        <w:autoSpaceDE w:val="0"/>
        <w:autoSpaceDN w:val="0"/>
        <w:adjustRightInd w:val="0"/>
        <w:spacing w:after="0" w:line="240" w:lineRule="auto"/>
        <w:ind w:firstLine="540"/>
        <w:jc w:val="both"/>
        <w:rPr>
          <w:rFonts w:ascii="Times New Roman" w:hAnsi="Times New Roman"/>
          <w:bCs/>
          <w:color w:val="000000"/>
          <w:sz w:val="26"/>
          <w:szCs w:val="26"/>
        </w:rPr>
      </w:pPr>
      <w:r w:rsidRPr="00492179">
        <w:rPr>
          <w:rFonts w:ascii="Times New Roman" w:hAnsi="Times New Roman"/>
          <w:bCs/>
          <w:color w:val="000000"/>
          <w:sz w:val="26"/>
          <w:szCs w:val="26"/>
        </w:rPr>
        <w:t xml:space="preserve">2.10.1. </w:t>
      </w:r>
      <w:r w:rsidRPr="007A19BA">
        <w:rPr>
          <w:rFonts w:ascii="Times New Roman" w:hAnsi="Times New Roman"/>
          <w:bCs/>
          <w:color w:val="000000"/>
          <w:sz w:val="26"/>
          <w:szCs w:val="26"/>
        </w:rPr>
        <w:t xml:space="preserve">Срок ожидания в очереди при подаче запроса о предоставлении </w:t>
      </w:r>
      <w:r>
        <w:rPr>
          <w:rFonts w:ascii="Times New Roman" w:hAnsi="Times New Roman"/>
          <w:color w:val="000000"/>
          <w:sz w:val="26"/>
          <w:szCs w:val="26"/>
        </w:rPr>
        <w:t>У</w:t>
      </w:r>
      <w:r w:rsidRPr="007A19BA">
        <w:rPr>
          <w:rFonts w:ascii="Times New Roman" w:hAnsi="Times New Roman"/>
          <w:bCs/>
          <w:color w:val="000000"/>
          <w:sz w:val="26"/>
          <w:szCs w:val="26"/>
        </w:rPr>
        <w:t xml:space="preserve">слуги, и при получении результата предоставления </w:t>
      </w:r>
      <w:r>
        <w:rPr>
          <w:rFonts w:ascii="Times New Roman" w:hAnsi="Times New Roman"/>
          <w:bCs/>
          <w:color w:val="000000"/>
          <w:sz w:val="26"/>
          <w:szCs w:val="26"/>
        </w:rPr>
        <w:t>У</w:t>
      </w:r>
      <w:r w:rsidRPr="007A19BA">
        <w:rPr>
          <w:rFonts w:ascii="Times New Roman" w:hAnsi="Times New Roman"/>
          <w:bCs/>
          <w:color w:val="000000"/>
          <w:sz w:val="26"/>
          <w:szCs w:val="26"/>
        </w:rPr>
        <w:t>слуг</w:t>
      </w:r>
      <w:r>
        <w:rPr>
          <w:rFonts w:ascii="Times New Roman" w:hAnsi="Times New Roman"/>
          <w:bCs/>
          <w:color w:val="000000"/>
          <w:sz w:val="26"/>
          <w:szCs w:val="26"/>
        </w:rPr>
        <w:t>и</w:t>
      </w:r>
      <w:r w:rsidRPr="007A19BA">
        <w:rPr>
          <w:rFonts w:ascii="Times New Roman" w:hAnsi="Times New Roman"/>
          <w:bCs/>
          <w:color w:val="000000"/>
          <w:sz w:val="26"/>
          <w:szCs w:val="26"/>
        </w:rPr>
        <w:t xml:space="preserve"> не должен</w:t>
      </w:r>
      <w:r>
        <w:rPr>
          <w:rFonts w:ascii="Times New Roman" w:hAnsi="Times New Roman"/>
          <w:bCs/>
          <w:color w:val="000000"/>
          <w:sz w:val="26"/>
          <w:szCs w:val="26"/>
        </w:rPr>
        <w:t xml:space="preserve"> превышать 15 минут</w:t>
      </w:r>
      <w:r w:rsidRPr="00492179">
        <w:rPr>
          <w:rFonts w:ascii="Times New Roman" w:hAnsi="Times New Roman"/>
          <w:bCs/>
          <w:color w:val="000000"/>
          <w:sz w:val="26"/>
          <w:szCs w:val="26"/>
        </w:rPr>
        <w:t>.</w:t>
      </w:r>
    </w:p>
    <w:p w:rsidR="001A227D" w:rsidRPr="00492179" w:rsidRDefault="001A227D" w:rsidP="00492179">
      <w:pPr>
        <w:autoSpaceDE w:val="0"/>
        <w:autoSpaceDN w:val="0"/>
        <w:adjustRightInd w:val="0"/>
        <w:spacing w:after="0" w:line="240" w:lineRule="auto"/>
        <w:ind w:firstLine="540"/>
        <w:jc w:val="both"/>
        <w:rPr>
          <w:rFonts w:ascii="Times New Roman" w:hAnsi="Times New Roman"/>
          <w:color w:val="000000"/>
          <w:sz w:val="26"/>
          <w:szCs w:val="26"/>
        </w:rPr>
      </w:pPr>
    </w:p>
    <w:p w:rsidR="001A227D" w:rsidRPr="00492179" w:rsidRDefault="001A227D" w:rsidP="00492179">
      <w:pPr>
        <w:autoSpaceDE w:val="0"/>
        <w:autoSpaceDN w:val="0"/>
        <w:adjustRightInd w:val="0"/>
        <w:spacing w:after="0" w:line="240" w:lineRule="auto"/>
        <w:jc w:val="center"/>
        <w:outlineLvl w:val="0"/>
        <w:rPr>
          <w:rFonts w:ascii="Times New Roman" w:hAnsi="Times New Roman"/>
          <w:b/>
          <w:color w:val="000000"/>
          <w:sz w:val="26"/>
          <w:szCs w:val="26"/>
        </w:rPr>
      </w:pPr>
      <w:r w:rsidRPr="00492179">
        <w:rPr>
          <w:rFonts w:ascii="Times New Roman" w:hAnsi="Times New Roman"/>
          <w:b/>
          <w:color w:val="000000"/>
          <w:sz w:val="26"/>
          <w:szCs w:val="26"/>
        </w:rPr>
        <w:t>2.11. Срок регистрации запрос</w:t>
      </w:r>
      <w:r>
        <w:rPr>
          <w:rFonts w:ascii="Times New Roman" w:hAnsi="Times New Roman"/>
          <w:b/>
          <w:color w:val="000000"/>
          <w:sz w:val="26"/>
          <w:szCs w:val="26"/>
        </w:rPr>
        <w:t>а</w:t>
      </w:r>
      <w:r w:rsidRPr="00492179">
        <w:rPr>
          <w:rFonts w:ascii="Times New Roman" w:hAnsi="Times New Roman"/>
          <w:b/>
          <w:color w:val="000000"/>
          <w:sz w:val="26"/>
          <w:szCs w:val="26"/>
        </w:rPr>
        <w:t xml:space="preserve"> заявителя о предоставлении Услуги</w:t>
      </w:r>
    </w:p>
    <w:p w:rsidR="001A227D" w:rsidRPr="00492179" w:rsidRDefault="001A227D" w:rsidP="00492179">
      <w:pPr>
        <w:autoSpaceDE w:val="0"/>
        <w:autoSpaceDN w:val="0"/>
        <w:adjustRightInd w:val="0"/>
        <w:spacing w:after="0" w:line="240" w:lineRule="auto"/>
        <w:jc w:val="both"/>
        <w:rPr>
          <w:rFonts w:ascii="Times New Roman" w:hAnsi="Times New Roman"/>
          <w:color w:val="000000"/>
          <w:sz w:val="26"/>
          <w:szCs w:val="26"/>
        </w:rPr>
      </w:pPr>
    </w:p>
    <w:p w:rsidR="001A227D" w:rsidRPr="00492179" w:rsidRDefault="001A227D" w:rsidP="00492179">
      <w:pPr>
        <w:autoSpaceDE w:val="0"/>
        <w:autoSpaceDN w:val="0"/>
        <w:adjustRightInd w:val="0"/>
        <w:spacing w:after="0" w:line="240" w:lineRule="auto"/>
        <w:ind w:firstLine="540"/>
        <w:jc w:val="both"/>
        <w:rPr>
          <w:rFonts w:ascii="Times New Roman" w:hAnsi="Times New Roman"/>
          <w:color w:val="000000"/>
          <w:sz w:val="26"/>
          <w:szCs w:val="26"/>
        </w:rPr>
      </w:pPr>
      <w:r w:rsidRPr="00492179">
        <w:rPr>
          <w:rFonts w:ascii="Times New Roman" w:hAnsi="Times New Roman"/>
          <w:color w:val="000000"/>
          <w:sz w:val="26"/>
          <w:szCs w:val="26"/>
        </w:rPr>
        <w:t xml:space="preserve">2.11.1. При личном обращении заявителя в </w:t>
      </w:r>
      <w:r>
        <w:rPr>
          <w:rFonts w:ascii="Times New Roman" w:hAnsi="Times New Roman"/>
          <w:color w:val="000000"/>
          <w:sz w:val="26"/>
          <w:szCs w:val="26"/>
        </w:rPr>
        <w:t xml:space="preserve">Уполномоченный орган </w:t>
      </w:r>
      <w:r w:rsidRPr="00492179">
        <w:rPr>
          <w:rFonts w:ascii="Times New Roman" w:hAnsi="Times New Roman"/>
          <w:color w:val="000000"/>
          <w:sz w:val="26"/>
          <w:szCs w:val="26"/>
        </w:rPr>
        <w:t>с запросом о предоставлении Услуги должностным лицом, ответственным за приём документов проводится</w:t>
      </w:r>
      <w:r>
        <w:rPr>
          <w:rFonts w:ascii="Times New Roman" w:hAnsi="Times New Roman"/>
          <w:color w:val="000000"/>
          <w:sz w:val="26"/>
          <w:szCs w:val="26"/>
        </w:rPr>
        <w:t xml:space="preserve"> прием заявления и его регистрация в журнале регистрации входящей корреспонденции Уполномоченного органа и (или) в автоматизированной информационной системе электронного документооборота в день поступления заявления в Уполномоченный орган.</w:t>
      </w:r>
    </w:p>
    <w:p w:rsidR="001A227D" w:rsidRDefault="001A227D" w:rsidP="00E24E88">
      <w:pPr>
        <w:autoSpaceDE w:val="0"/>
        <w:autoSpaceDN w:val="0"/>
        <w:adjustRightInd w:val="0"/>
        <w:spacing w:after="0" w:line="240" w:lineRule="auto"/>
        <w:ind w:firstLine="540"/>
        <w:jc w:val="both"/>
        <w:rPr>
          <w:rFonts w:ascii="Times New Roman" w:hAnsi="Times New Roman"/>
          <w:color w:val="000000"/>
          <w:sz w:val="26"/>
          <w:szCs w:val="26"/>
        </w:rPr>
      </w:pPr>
      <w:r w:rsidRPr="00492179">
        <w:rPr>
          <w:rFonts w:ascii="Times New Roman" w:hAnsi="Times New Roman"/>
          <w:color w:val="000000"/>
          <w:sz w:val="26"/>
          <w:szCs w:val="26"/>
        </w:rPr>
        <w:t>2.11.2. Регистрация запроса, направленного заявителем лицом по почте</w:t>
      </w:r>
      <w:r w:rsidRPr="00492179">
        <w:rPr>
          <w:rFonts w:ascii="Times New Roman" w:hAnsi="Times New Roman"/>
          <w:color w:val="000000"/>
          <w:sz w:val="26"/>
          <w:szCs w:val="26"/>
        </w:rPr>
        <w:br/>
        <w:t>или в форме электронного документа, осуществляется в день его поступления</w:t>
      </w:r>
      <w:r w:rsidRPr="00492179">
        <w:rPr>
          <w:rFonts w:ascii="Times New Roman" w:hAnsi="Times New Roman"/>
          <w:color w:val="000000"/>
          <w:sz w:val="26"/>
          <w:szCs w:val="26"/>
        </w:rPr>
        <w:br/>
        <w:t xml:space="preserve">в </w:t>
      </w:r>
      <w:r>
        <w:rPr>
          <w:rFonts w:ascii="Times New Roman" w:hAnsi="Times New Roman"/>
          <w:color w:val="000000"/>
          <w:sz w:val="26"/>
          <w:szCs w:val="26"/>
        </w:rPr>
        <w:t>Уполномоченный орган</w:t>
      </w:r>
      <w:r w:rsidRPr="00492179">
        <w:rPr>
          <w:rFonts w:ascii="Times New Roman" w:hAnsi="Times New Roman"/>
          <w:color w:val="000000"/>
          <w:sz w:val="26"/>
          <w:szCs w:val="26"/>
        </w:rPr>
        <w:t xml:space="preserve">. </w:t>
      </w:r>
    </w:p>
    <w:p w:rsidR="001A227D" w:rsidRPr="00492179" w:rsidRDefault="001A227D" w:rsidP="00E24E88">
      <w:pPr>
        <w:autoSpaceDE w:val="0"/>
        <w:autoSpaceDN w:val="0"/>
        <w:adjustRightInd w:val="0"/>
        <w:spacing w:after="0" w:line="240" w:lineRule="auto"/>
        <w:ind w:firstLine="540"/>
        <w:jc w:val="both"/>
        <w:rPr>
          <w:rFonts w:ascii="Times New Roman" w:hAnsi="Times New Roman"/>
          <w:color w:val="000000"/>
          <w:sz w:val="26"/>
          <w:szCs w:val="26"/>
        </w:rPr>
      </w:pPr>
      <w:r w:rsidRPr="00492179">
        <w:rPr>
          <w:rFonts w:ascii="Times New Roman" w:hAnsi="Times New Roman"/>
          <w:color w:val="000000"/>
          <w:sz w:val="26"/>
          <w:szCs w:val="26"/>
        </w:rPr>
        <w:t>В случае поступления запроса в</w:t>
      </w:r>
      <w:r>
        <w:rPr>
          <w:rFonts w:ascii="Times New Roman" w:hAnsi="Times New Roman"/>
          <w:color w:val="000000"/>
          <w:sz w:val="26"/>
          <w:szCs w:val="26"/>
        </w:rPr>
        <w:t xml:space="preserve"> Уполномоченный орган</w:t>
      </w:r>
      <w:r w:rsidRPr="00492179">
        <w:rPr>
          <w:rFonts w:ascii="Times New Roman" w:hAnsi="Times New Roman"/>
          <w:color w:val="000000"/>
          <w:sz w:val="26"/>
          <w:szCs w:val="26"/>
        </w:rPr>
        <w:t xml:space="preserve"> в выходной или праздничный день регистрация запроса осуществляется в первый, следующий за ним, рабочий день.</w:t>
      </w:r>
    </w:p>
    <w:p w:rsidR="001A227D" w:rsidRPr="00492179" w:rsidRDefault="001A227D" w:rsidP="00492179">
      <w:pPr>
        <w:autoSpaceDE w:val="0"/>
        <w:autoSpaceDN w:val="0"/>
        <w:adjustRightInd w:val="0"/>
        <w:spacing w:after="0" w:line="240" w:lineRule="auto"/>
        <w:ind w:firstLine="540"/>
        <w:jc w:val="center"/>
        <w:rPr>
          <w:rFonts w:ascii="Times New Roman" w:hAnsi="Times New Roman"/>
          <w:b/>
          <w:sz w:val="26"/>
          <w:szCs w:val="26"/>
        </w:rPr>
      </w:pPr>
    </w:p>
    <w:p w:rsidR="001A227D" w:rsidRDefault="001A227D" w:rsidP="00492179">
      <w:pPr>
        <w:autoSpaceDE w:val="0"/>
        <w:autoSpaceDN w:val="0"/>
        <w:adjustRightInd w:val="0"/>
        <w:spacing w:after="0" w:line="240" w:lineRule="auto"/>
        <w:ind w:firstLine="540"/>
        <w:jc w:val="center"/>
        <w:rPr>
          <w:rFonts w:ascii="Times New Roman" w:hAnsi="Times New Roman"/>
          <w:b/>
          <w:sz w:val="26"/>
          <w:szCs w:val="26"/>
        </w:rPr>
      </w:pPr>
      <w:r w:rsidRPr="007F29F0">
        <w:rPr>
          <w:rFonts w:ascii="Times New Roman" w:hAnsi="Times New Roman"/>
          <w:b/>
          <w:sz w:val="26"/>
          <w:szCs w:val="26"/>
        </w:rPr>
        <w:t xml:space="preserve">2.12. Требования к помещениям, в которых предоставляется Услуга </w:t>
      </w:r>
    </w:p>
    <w:p w:rsidR="001A227D" w:rsidRDefault="001A227D" w:rsidP="00492179">
      <w:pPr>
        <w:autoSpaceDE w:val="0"/>
        <w:autoSpaceDN w:val="0"/>
        <w:adjustRightInd w:val="0"/>
        <w:spacing w:after="0" w:line="240" w:lineRule="auto"/>
        <w:ind w:firstLine="540"/>
        <w:jc w:val="center"/>
        <w:rPr>
          <w:rFonts w:ascii="Times New Roman" w:hAnsi="Times New Roman"/>
          <w:b/>
          <w:sz w:val="26"/>
          <w:szCs w:val="26"/>
        </w:rPr>
      </w:pPr>
    </w:p>
    <w:p w:rsidR="001A227D" w:rsidRPr="00501786" w:rsidRDefault="001A227D" w:rsidP="001E12D1">
      <w:pPr>
        <w:pStyle w:val="ac"/>
        <w:widowControl w:val="0"/>
        <w:numPr>
          <w:ilvl w:val="2"/>
          <w:numId w:val="12"/>
        </w:numPr>
        <w:tabs>
          <w:tab w:val="left" w:pos="0"/>
        </w:tabs>
        <w:autoSpaceDE w:val="0"/>
        <w:autoSpaceDN w:val="0"/>
        <w:spacing w:after="0" w:line="306" w:lineRule="exact"/>
        <w:contextualSpacing w:val="0"/>
        <w:rPr>
          <w:rFonts w:ascii="Times New Roman" w:hAnsi="Times New Roman"/>
          <w:sz w:val="26"/>
          <w:szCs w:val="26"/>
        </w:rPr>
      </w:pPr>
      <w:r w:rsidRPr="00501786">
        <w:rPr>
          <w:rFonts w:ascii="Times New Roman" w:hAnsi="Times New Roman"/>
          <w:spacing w:val="-8"/>
          <w:sz w:val="26"/>
          <w:szCs w:val="26"/>
        </w:rPr>
        <w:t>Требования</w:t>
      </w:r>
      <w:r w:rsidRPr="00501786">
        <w:rPr>
          <w:rFonts w:ascii="Times New Roman" w:hAnsi="Times New Roman"/>
          <w:spacing w:val="6"/>
          <w:sz w:val="26"/>
          <w:szCs w:val="26"/>
        </w:rPr>
        <w:t xml:space="preserve"> </w:t>
      </w:r>
      <w:r w:rsidRPr="00501786">
        <w:rPr>
          <w:rFonts w:ascii="Times New Roman" w:hAnsi="Times New Roman"/>
          <w:spacing w:val="-8"/>
          <w:sz w:val="26"/>
          <w:szCs w:val="26"/>
        </w:rPr>
        <w:t>к</w:t>
      </w:r>
      <w:r w:rsidRPr="00501786">
        <w:rPr>
          <w:rFonts w:ascii="Times New Roman" w:hAnsi="Times New Roman"/>
          <w:spacing w:val="-9"/>
          <w:sz w:val="26"/>
          <w:szCs w:val="26"/>
        </w:rPr>
        <w:t xml:space="preserve"> </w:t>
      </w:r>
      <w:r w:rsidRPr="00501786">
        <w:rPr>
          <w:rFonts w:ascii="Times New Roman" w:hAnsi="Times New Roman"/>
          <w:spacing w:val="-8"/>
          <w:sz w:val="26"/>
          <w:szCs w:val="26"/>
        </w:rPr>
        <w:t>размещению</w:t>
      </w:r>
      <w:r w:rsidRPr="00501786">
        <w:rPr>
          <w:rFonts w:ascii="Times New Roman" w:hAnsi="Times New Roman"/>
          <w:spacing w:val="13"/>
          <w:sz w:val="26"/>
          <w:szCs w:val="26"/>
        </w:rPr>
        <w:t xml:space="preserve"> </w:t>
      </w:r>
      <w:r w:rsidRPr="00501786">
        <w:rPr>
          <w:rFonts w:ascii="Times New Roman" w:hAnsi="Times New Roman"/>
          <w:spacing w:val="-8"/>
          <w:sz w:val="26"/>
          <w:szCs w:val="26"/>
        </w:rPr>
        <w:t>и</w:t>
      </w:r>
      <w:r w:rsidRPr="00501786">
        <w:rPr>
          <w:rFonts w:ascii="Times New Roman" w:hAnsi="Times New Roman"/>
          <w:spacing w:val="-9"/>
          <w:sz w:val="26"/>
          <w:szCs w:val="26"/>
        </w:rPr>
        <w:t xml:space="preserve"> </w:t>
      </w:r>
      <w:r w:rsidRPr="00501786">
        <w:rPr>
          <w:rFonts w:ascii="Times New Roman" w:hAnsi="Times New Roman"/>
          <w:spacing w:val="-8"/>
          <w:sz w:val="26"/>
          <w:szCs w:val="26"/>
        </w:rPr>
        <w:t>оформлению</w:t>
      </w:r>
      <w:r w:rsidRPr="00501786">
        <w:rPr>
          <w:rFonts w:ascii="Times New Roman" w:hAnsi="Times New Roman"/>
          <w:spacing w:val="17"/>
          <w:sz w:val="26"/>
          <w:szCs w:val="26"/>
        </w:rPr>
        <w:t xml:space="preserve"> </w:t>
      </w:r>
      <w:r w:rsidRPr="00501786">
        <w:rPr>
          <w:rFonts w:ascii="Times New Roman" w:hAnsi="Times New Roman"/>
          <w:spacing w:val="-8"/>
          <w:sz w:val="26"/>
          <w:szCs w:val="26"/>
        </w:rPr>
        <w:t>помещения:</w:t>
      </w:r>
    </w:p>
    <w:p w:rsidR="001A227D" w:rsidRPr="00501786" w:rsidRDefault="001A227D" w:rsidP="008A3E44">
      <w:pPr>
        <w:pStyle w:val="ac"/>
        <w:widowControl w:val="0"/>
        <w:numPr>
          <w:ilvl w:val="0"/>
          <w:numId w:val="6"/>
        </w:numPr>
        <w:tabs>
          <w:tab w:val="left" w:pos="1057"/>
        </w:tabs>
        <w:autoSpaceDE w:val="0"/>
        <w:autoSpaceDN w:val="0"/>
        <w:spacing w:after="0" w:line="225" w:lineRule="auto"/>
        <w:ind w:right="433" w:firstLine="695"/>
        <w:contextualSpacing w:val="0"/>
        <w:rPr>
          <w:rFonts w:ascii="Times New Roman" w:hAnsi="Times New Roman"/>
          <w:sz w:val="26"/>
          <w:szCs w:val="26"/>
        </w:rPr>
      </w:pPr>
      <w:r w:rsidRPr="00501786">
        <w:rPr>
          <w:rFonts w:ascii="Times New Roman" w:hAnsi="Times New Roman"/>
          <w:spacing w:val="-2"/>
          <w:sz w:val="26"/>
          <w:szCs w:val="26"/>
        </w:rPr>
        <w:t>прием</w:t>
      </w:r>
      <w:r w:rsidRPr="00501786">
        <w:rPr>
          <w:rFonts w:ascii="Times New Roman" w:hAnsi="Times New Roman"/>
          <w:spacing w:val="6"/>
          <w:sz w:val="26"/>
          <w:szCs w:val="26"/>
        </w:rPr>
        <w:t xml:space="preserve"> </w:t>
      </w:r>
      <w:r w:rsidRPr="00501786">
        <w:rPr>
          <w:rFonts w:ascii="Times New Roman" w:hAnsi="Times New Roman"/>
          <w:spacing w:val="-2"/>
          <w:sz w:val="26"/>
          <w:szCs w:val="26"/>
        </w:rPr>
        <w:t>заявителей</w:t>
      </w:r>
      <w:r w:rsidRPr="00501786">
        <w:rPr>
          <w:rFonts w:ascii="Times New Roman" w:hAnsi="Times New Roman"/>
          <w:spacing w:val="15"/>
          <w:sz w:val="26"/>
          <w:szCs w:val="26"/>
        </w:rPr>
        <w:t xml:space="preserve"> </w:t>
      </w:r>
      <w:r w:rsidRPr="00501786">
        <w:rPr>
          <w:rFonts w:ascii="Times New Roman" w:hAnsi="Times New Roman"/>
          <w:spacing w:val="-2"/>
          <w:sz w:val="26"/>
          <w:szCs w:val="26"/>
        </w:rPr>
        <w:t>осуществляется</w:t>
      </w:r>
      <w:r w:rsidRPr="00501786">
        <w:rPr>
          <w:rFonts w:ascii="Times New Roman" w:hAnsi="Times New Roman"/>
          <w:spacing w:val="2"/>
          <w:sz w:val="26"/>
          <w:szCs w:val="26"/>
        </w:rPr>
        <w:t xml:space="preserve"> </w:t>
      </w:r>
      <w:r w:rsidRPr="00501786">
        <w:rPr>
          <w:rFonts w:ascii="Times New Roman" w:hAnsi="Times New Roman"/>
          <w:spacing w:val="-2"/>
          <w:sz w:val="26"/>
          <w:szCs w:val="26"/>
        </w:rPr>
        <w:t>в</w:t>
      </w:r>
      <w:r w:rsidRPr="00501786">
        <w:rPr>
          <w:rFonts w:ascii="Times New Roman" w:hAnsi="Times New Roman"/>
          <w:sz w:val="26"/>
          <w:szCs w:val="26"/>
        </w:rPr>
        <w:t xml:space="preserve"> </w:t>
      </w:r>
      <w:r w:rsidRPr="00501786">
        <w:rPr>
          <w:rFonts w:ascii="Times New Roman" w:hAnsi="Times New Roman"/>
          <w:spacing w:val="-2"/>
          <w:sz w:val="26"/>
          <w:szCs w:val="26"/>
        </w:rPr>
        <w:t>специально</w:t>
      </w:r>
      <w:r w:rsidRPr="00501786">
        <w:rPr>
          <w:rFonts w:ascii="Times New Roman" w:hAnsi="Times New Roman"/>
          <w:spacing w:val="20"/>
          <w:sz w:val="26"/>
          <w:szCs w:val="26"/>
        </w:rPr>
        <w:t xml:space="preserve"> </w:t>
      </w:r>
      <w:r w:rsidRPr="00501786">
        <w:rPr>
          <w:rFonts w:ascii="Times New Roman" w:hAnsi="Times New Roman"/>
          <w:spacing w:val="-2"/>
          <w:sz w:val="26"/>
          <w:szCs w:val="26"/>
        </w:rPr>
        <w:t>выделенных</w:t>
      </w:r>
      <w:r w:rsidRPr="00501786">
        <w:rPr>
          <w:rFonts w:ascii="Times New Roman" w:hAnsi="Times New Roman"/>
          <w:spacing w:val="20"/>
          <w:sz w:val="26"/>
          <w:szCs w:val="26"/>
        </w:rPr>
        <w:t xml:space="preserve"> </w:t>
      </w:r>
      <w:r w:rsidRPr="00501786">
        <w:rPr>
          <w:rFonts w:ascii="Times New Roman" w:hAnsi="Times New Roman"/>
          <w:spacing w:val="-2"/>
          <w:sz w:val="26"/>
          <w:szCs w:val="26"/>
        </w:rPr>
        <w:t>для</w:t>
      </w:r>
      <w:r w:rsidRPr="00501786">
        <w:rPr>
          <w:rFonts w:ascii="Times New Roman" w:hAnsi="Times New Roman"/>
          <w:spacing w:val="2"/>
          <w:sz w:val="26"/>
          <w:szCs w:val="26"/>
        </w:rPr>
        <w:t xml:space="preserve"> </w:t>
      </w:r>
      <w:r w:rsidRPr="00501786">
        <w:rPr>
          <w:rFonts w:ascii="Times New Roman" w:hAnsi="Times New Roman"/>
          <w:spacing w:val="-2"/>
          <w:sz w:val="26"/>
          <w:szCs w:val="26"/>
        </w:rPr>
        <w:t>этих</w:t>
      </w:r>
      <w:r w:rsidRPr="00501786">
        <w:rPr>
          <w:rFonts w:ascii="Times New Roman" w:hAnsi="Times New Roman"/>
          <w:spacing w:val="3"/>
          <w:sz w:val="26"/>
          <w:szCs w:val="26"/>
        </w:rPr>
        <w:t xml:space="preserve"> </w:t>
      </w:r>
      <w:r w:rsidRPr="00501786">
        <w:rPr>
          <w:rFonts w:ascii="Times New Roman" w:hAnsi="Times New Roman"/>
          <w:spacing w:val="-2"/>
          <w:sz w:val="26"/>
          <w:szCs w:val="26"/>
        </w:rPr>
        <w:t xml:space="preserve">целей </w:t>
      </w:r>
      <w:r w:rsidRPr="00501786">
        <w:rPr>
          <w:rFonts w:ascii="Times New Roman" w:hAnsi="Times New Roman"/>
          <w:sz w:val="26"/>
          <w:szCs w:val="26"/>
        </w:rPr>
        <w:t>помещениях</w:t>
      </w:r>
      <w:r w:rsidRPr="00501786">
        <w:rPr>
          <w:rFonts w:ascii="Times New Roman" w:hAnsi="Times New Roman"/>
          <w:spacing w:val="-13"/>
          <w:sz w:val="26"/>
          <w:szCs w:val="26"/>
        </w:rPr>
        <w:t xml:space="preserve"> </w:t>
      </w:r>
      <w:r w:rsidRPr="00501786">
        <w:rPr>
          <w:rFonts w:ascii="Times New Roman" w:hAnsi="Times New Roman"/>
          <w:sz w:val="26"/>
          <w:szCs w:val="26"/>
        </w:rPr>
        <w:t>(присутственных</w:t>
      </w:r>
      <w:r w:rsidRPr="00501786">
        <w:rPr>
          <w:rFonts w:ascii="Times New Roman" w:hAnsi="Times New Roman"/>
          <w:spacing w:val="-17"/>
          <w:sz w:val="26"/>
          <w:szCs w:val="26"/>
        </w:rPr>
        <w:t xml:space="preserve"> </w:t>
      </w:r>
      <w:r w:rsidRPr="00501786">
        <w:rPr>
          <w:rFonts w:ascii="Times New Roman" w:hAnsi="Times New Roman"/>
          <w:sz w:val="26"/>
          <w:szCs w:val="26"/>
        </w:rPr>
        <w:t>местах);</w:t>
      </w:r>
    </w:p>
    <w:p w:rsidR="001A227D" w:rsidRPr="00501786" w:rsidRDefault="001A227D" w:rsidP="008A3E44">
      <w:pPr>
        <w:pStyle w:val="ac"/>
        <w:widowControl w:val="0"/>
        <w:numPr>
          <w:ilvl w:val="0"/>
          <w:numId w:val="6"/>
        </w:numPr>
        <w:tabs>
          <w:tab w:val="left" w:pos="1096"/>
        </w:tabs>
        <w:autoSpaceDE w:val="0"/>
        <w:autoSpaceDN w:val="0"/>
        <w:spacing w:after="0" w:line="225" w:lineRule="auto"/>
        <w:ind w:right="418" w:firstLine="700"/>
        <w:contextualSpacing w:val="0"/>
        <w:rPr>
          <w:rFonts w:ascii="Times New Roman" w:hAnsi="Times New Roman"/>
          <w:sz w:val="26"/>
          <w:szCs w:val="26"/>
        </w:rPr>
      </w:pPr>
      <w:r w:rsidRPr="00501786">
        <w:rPr>
          <w:rFonts w:ascii="Times New Roman" w:hAnsi="Times New Roman"/>
          <w:spacing w:val="-2"/>
          <w:sz w:val="26"/>
          <w:szCs w:val="26"/>
        </w:rPr>
        <w:t>присутственные</w:t>
      </w:r>
      <w:r w:rsidRPr="00501786">
        <w:rPr>
          <w:rFonts w:ascii="Times New Roman" w:hAnsi="Times New Roman"/>
          <w:spacing w:val="31"/>
          <w:sz w:val="26"/>
          <w:szCs w:val="26"/>
        </w:rPr>
        <w:t xml:space="preserve"> </w:t>
      </w:r>
      <w:r w:rsidRPr="00501786">
        <w:rPr>
          <w:rFonts w:ascii="Times New Roman" w:hAnsi="Times New Roman"/>
          <w:spacing w:val="-2"/>
          <w:sz w:val="26"/>
          <w:szCs w:val="26"/>
        </w:rPr>
        <w:t>места</w:t>
      </w:r>
      <w:r w:rsidRPr="00501786">
        <w:rPr>
          <w:rFonts w:ascii="Times New Roman" w:hAnsi="Times New Roman"/>
          <w:spacing w:val="40"/>
          <w:sz w:val="26"/>
          <w:szCs w:val="26"/>
        </w:rPr>
        <w:t xml:space="preserve"> </w:t>
      </w:r>
      <w:r w:rsidRPr="00501786">
        <w:rPr>
          <w:rFonts w:ascii="Times New Roman" w:hAnsi="Times New Roman"/>
          <w:spacing w:val="-2"/>
          <w:sz w:val="26"/>
          <w:szCs w:val="26"/>
        </w:rPr>
        <w:t>включают</w:t>
      </w:r>
      <w:r w:rsidRPr="00501786">
        <w:rPr>
          <w:rFonts w:ascii="Times New Roman" w:hAnsi="Times New Roman"/>
          <w:spacing w:val="40"/>
          <w:sz w:val="26"/>
          <w:szCs w:val="26"/>
        </w:rPr>
        <w:t xml:space="preserve"> </w:t>
      </w:r>
      <w:r w:rsidRPr="00501786">
        <w:rPr>
          <w:rFonts w:ascii="Times New Roman" w:hAnsi="Times New Roman"/>
          <w:spacing w:val="-2"/>
          <w:sz w:val="26"/>
          <w:szCs w:val="26"/>
        </w:rPr>
        <w:t>места</w:t>
      </w:r>
      <w:r w:rsidRPr="00501786">
        <w:rPr>
          <w:rFonts w:ascii="Times New Roman" w:hAnsi="Times New Roman"/>
          <w:spacing w:val="38"/>
          <w:sz w:val="26"/>
          <w:szCs w:val="26"/>
        </w:rPr>
        <w:t xml:space="preserve"> </w:t>
      </w:r>
      <w:r w:rsidRPr="00501786">
        <w:rPr>
          <w:rFonts w:ascii="Times New Roman" w:hAnsi="Times New Roman"/>
          <w:spacing w:val="-2"/>
          <w:sz w:val="26"/>
          <w:szCs w:val="26"/>
        </w:rPr>
        <w:t>для</w:t>
      </w:r>
      <w:r w:rsidRPr="00501786">
        <w:rPr>
          <w:rFonts w:ascii="Times New Roman" w:hAnsi="Times New Roman"/>
          <w:spacing w:val="35"/>
          <w:sz w:val="26"/>
          <w:szCs w:val="26"/>
        </w:rPr>
        <w:t xml:space="preserve"> </w:t>
      </w:r>
      <w:r w:rsidRPr="00501786">
        <w:rPr>
          <w:rFonts w:ascii="Times New Roman" w:hAnsi="Times New Roman"/>
          <w:spacing w:val="-2"/>
          <w:sz w:val="26"/>
          <w:szCs w:val="26"/>
        </w:rPr>
        <w:t>ожидания,</w:t>
      </w:r>
      <w:r w:rsidRPr="00501786">
        <w:rPr>
          <w:rFonts w:ascii="Times New Roman" w:hAnsi="Times New Roman"/>
          <w:spacing w:val="40"/>
          <w:sz w:val="26"/>
          <w:szCs w:val="26"/>
        </w:rPr>
        <w:t xml:space="preserve"> </w:t>
      </w:r>
      <w:r w:rsidRPr="00501786">
        <w:rPr>
          <w:rFonts w:ascii="Times New Roman" w:hAnsi="Times New Roman"/>
          <w:spacing w:val="-2"/>
          <w:sz w:val="26"/>
          <w:szCs w:val="26"/>
        </w:rPr>
        <w:t>информирования</w:t>
      </w:r>
      <w:r w:rsidRPr="00501786">
        <w:rPr>
          <w:rFonts w:ascii="Times New Roman" w:hAnsi="Times New Roman"/>
          <w:spacing w:val="35"/>
          <w:sz w:val="26"/>
          <w:szCs w:val="26"/>
        </w:rPr>
        <w:t xml:space="preserve"> </w:t>
      </w:r>
      <w:r w:rsidRPr="00501786">
        <w:rPr>
          <w:rFonts w:ascii="Times New Roman" w:hAnsi="Times New Roman"/>
          <w:spacing w:val="-2"/>
          <w:sz w:val="26"/>
          <w:szCs w:val="26"/>
        </w:rPr>
        <w:t xml:space="preserve">и </w:t>
      </w:r>
      <w:r w:rsidRPr="00501786">
        <w:rPr>
          <w:rFonts w:ascii="Times New Roman" w:hAnsi="Times New Roman"/>
          <w:sz w:val="26"/>
          <w:szCs w:val="26"/>
        </w:rPr>
        <w:t>приема заявителей;</w:t>
      </w:r>
    </w:p>
    <w:p w:rsidR="001A227D" w:rsidRPr="00C00BAC" w:rsidRDefault="001A227D" w:rsidP="008A3E44">
      <w:pPr>
        <w:spacing w:after="0"/>
        <w:ind w:firstLine="708"/>
        <w:rPr>
          <w:rFonts w:ascii="Times New Roman" w:hAnsi="Times New Roman"/>
          <w:sz w:val="26"/>
          <w:szCs w:val="26"/>
        </w:rPr>
      </w:pPr>
      <w:r>
        <w:rPr>
          <w:rFonts w:ascii="Times New Roman" w:hAnsi="Times New Roman"/>
          <w:sz w:val="26"/>
          <w:szCs w:val="26"/>
        </w:rPr>
        <w:t xml:space="preserve"> - </w:t>
      </w:r>
      <w:r w:rsidRPr="00C00BAC">
        <w:rPr>
          <w:rFonts w:ascii="Times New Roman" w:hAnsi="Times New Roman"/>
          <w:sz w:val="26"/>
          <w:szCs w:val="26"/>
        </w:rPr>
        <w:t>в</w:t>
      </w:r>
      <w:r w:rsidRPr="00C00BAC">
        <w:rPr>
          <w:rFonts w:ascii="Times New Roman" w:hAnsi="Times New Roman"/>
          <w:spacing w:val="-11"/>
          <w:sz w:val="26"/>
          <w:szCs w:val="26"/>
        </w:rPr>
        <w:t xml:space="preserve"> </w:t>
      </w:r>
      <w:r w:rsidRPr="00C00BAC">
        <w:rPr>
          <w:rFonts w:ascii="Times New Roman" w:hAnsi="Times New Roman"/>
          <w:sz w:val="26"/>
          <w:szCs w:val="26"/>
        </w:rPr>
        <w:t>присутственных</w:t>
      </w:r>
      <w:r w:rsidRPr="00C00BAC">
        <w:rPr>
          <w:rFonts w:ascii="Times New Roman" w:hAnsi="Times New Roman"/>
          <w:spacing w:val="-11"/>
          <w:sz w:val="26"/>
          <w:szCs w:val="26"/>
        </w:rPr>
        <w:t xml:space="preserve"> </w:t>
      </w:r>
      <w:r w:rsidRPr="00C00BAC">
        <w:rPr>
          <w:rFonts w:ascii="Times New Roman" w:hAnsi="Times New Roman"/>
          <w:sz w:val="26"/>
          <w:szCs w:val="26"/>
        </w:rPr>
        <w:t>местах</w:t>
      </w:r>
      <w:r w:rsidRPr="00C00BAC">
        <w:rPr>
          <w:rFonts w:ascii="Times New Roman" w:hAnsi="Times New Roman"/>
          <w:spacing w:val="-11"/>
          <w:sz w:val="26"/>
          <w:szCs w:val="26"/>
        </w:rPr>
        <w:t xml:space="preserve"> </w:t>
      </w:r>
      <w:r w:rsidRPr="00C00BAC">
        <w:rPr>
          <w:rFonts w:ascii="Times New Roman" w:hAnsi="Times New Roman"/>
          <w:sz w:val="26"/>
          <w:szCs w:val="26"/>
        </w:rPr>
        <w:t>размещаются</w:t>
      </w:r>
      <w:r w:rsidRPr="00C00BAC">
        <w:rPr>
          <w:rFonts w:ascii="Times New Roman" w:hAnsi="Times New Roman"/>
          <w:spacing w:val="-2"/>
          <w:sz w:val="26"/>
          <w:szCs w:val="26"/>
        </w:rPr>
        <w:t xml:space="preserve"> </w:t>
      </w:r>
      <w:r w:rsidRPr="00C00BAC">
        <w:rPr>
          <w:rFonts w:ascii="Times New Roman" w:hAnsi="Times New Roman"/>
          <w:sz w:val="26"/>
          <w:szCs w:val="26"/>
        </w:rPr>
        <w:t>стенды</w:t>
      </w:r>
      <w:r w:rsidRPr="00C00BAC">
        <w:rPr>
          <w:rFonts w:ascii="Times New Roman" w:hAnsi="Times New Roman"/>
          <w:spacing w:val="-11"/>
          <w:sz w:val="26"/>
          <w:szCs w:val="26"/>
        </w:rPr>
        <w:t xml:space="preserve"> </w:t>
      </w:r>
      <w:r w:rsidRPr="00C00BAC">
        <w:rPr>
          <w:rFonts w:ascii="Times New Roman" w:hAnsi="Times New Roman"/>
          <w:sz w:val="26"/>
          <w:szCs w:val="26"/>
        </w:rPr>
        <w:t>с</w:t>
      </w:r>
      <w:r w:rsidRPr="00C00BAC">
        <w:rPr>
          <w:rFonts w:ascii="Times New Roman" w:hAnsi="Times New Roman"/>
          <w:spacing w:val="-11"/>
          <w:sz w:val="26"/>
          <w:szCs w:val="26"/>
        </w:rPr>
        <w:t xml:space="preserve"> </w:t>
      </w:r>
      <w:r w:rsidRPr="00C00BAC">
        <w:rPr>
          <w:rFonts w:ascii="Times New Roman" w:hAnsi="Times New Roman"/>
          <w:sz w:val="26"/>
          <w:szCs w:val="26"/>
        </w:rPr>
        <w:t>информацией</w:t>
      </w:r>
      <w:r w:rsidRPr="00C00BAC">
        <w:rPr>
          <w:rFonts w:ascii="Times New Roman" w:hAnsi="Times New Roman"/>
          <w:spacing w:val="4"/>
          <w:sz w:val="26"/>
          <w:szCs w:val="26"/>
        </w:rPr>
        <w:t xml:space="preserve"> </w:t>
      </w:r>
      <w:r w:rsidRPr="00C00BAC">
        <w:rPr>
          <w:rFonts w:ascii="Times New Roman" w:hAnsi="Times New Roman"/>
          <w:sz w:val="26"/>
          <w:szCs w:val="26"/>
        </w:rPr>
        <w:t>для</w:t>
      </w:r>
      <w:r w:rsidRPr="00C00BAC">
        <w:rPr>
          <w:rFonts w:ascii="Times New Roman" w:hAnsi="Times New Roman"/>
          <w:spacing w:val="-11"/>
          <w:sz w:val="26"/>
          <w:szCs w:val="26"/>
        </w:rPr>
        <w:t xml:space="preserve"> </w:t>
      </w:r>
      <w:r w:rsidRPr="00C00BAC">
        <w:rPr>
          <w:rFonts w:ascii="Times New Roman" w:hAnsi="Times New Roman"/>
          <w:sz w:val="26"/>
          <w:szCs w:val="26"/>
        </w:rPr>
        <w:t>заявителей.</w:t>
      </w:r>
    </w:p>
    <w:p w:rsidR="001A227D" w:rsidRPr="00501786" w:rsidRDefault="001A227D" w:rsidP="008A3E44">
      <w:pPr>
        <w:pStyle w:val="afa"/>
        <w:spacing w:after="0" w:line="302" w:lineRule="exact"/>
        <w:ind w:firstLine="708"/>
        <w:rPr>
          <w:rFonts w:ascii="Times New Roman" w:hAnsi="Times New Roman"/>
          <w:sz w:val="26"/>
          <w:szCs w:val="26"/>
        </w:rPr>
      </w:pPr>
      <w:r>
        <w:rPr>
          <w:rFonts w:ascii="Times New Roman" w:hAnsi="Times New Roman"/>
          <w:spacing w:val="-6"/>
          <w:sz w:val="26"/>
          <w:szCs w:val="26"/>
        </w:rPr>
        <w:t>Т</w:t>
      </w:r>
      <w:r w:rsidRPr="00501786">
        <w:rPr>
          <w:rFonts w:ascii="Times New Roman" w:hAnsi="Times New Roman"/>
          <w:spacing w:val="-6"/>
          <w:sz w:val="26"/>
          <w:szCs w:val="26"/>
        </w:rPr>
        <w:t>ребования</w:t>
      </w:r>
      <w:r w:rsidRPr="00501786">
        <w:rPr>
          <w:rFonts w:ascii="Times New Roman" w:hAnsi="Times New Roman"/>
          <w:spacing w:val="1"/>
          <w:sz w:val="26"/>
          <w:szCs w:val="26"/>
        </w:rPr>
        <w:t xml:space="preserve"> </w:t>
      </w:r>
      <w:r w:rsidRPr="00501786">
        <w:rPr>
          <w:rFonts w:ascii="Times New Roman" w:hAnsi="Times New Roman"/>
          <w:spacing w:val="-6"/>
          <w:sz w:val="26"/>
          <w:szCs w:val="26"/>
        </w:rPr>
        <w:t>к</w:t>
      </w:r>
      <w:r w:rsidRPr="00501786">
        <w:rPr>
          <w:rFonts w:ascii="Times New Roman" w:hAnsi="Times New Roman"/>
          <w:spacing w:val="-11"/>
          <w:sz w:val="26"/>
          <w:szCs w:val="26"/>
        </w:rPr>
        <w:t xml:space="preserve"> </w:t>
      </w:r>
      <w:r w:rsidRPr="00501786">
        <w:rPr>
          <w:rFonts w:ascii="Times New Roman" w:hAnsi="Times New Roman"/>
          <w:spacing w:val="-6"/>
          <w:sz w:val="26"/>
          <w:szCs w:val="26"/>
        </w:rPr>
        <w:t>местам</w:t>
      </w:r>
      <w:r w:rsidRPr="00501786">
        <w:rPr>
          <w:rFonts w:ascii="Times New Roman" w:hAnsi="Times New Roman"/>
          <w:spacing w:val="-1"/>
          <w:sz w:val="26"/>
          <w:szCs w:val="26"/>
        </w:rPr>
        <w:t xml:space="preserve"> </w:t>
      </w:r>
      <w:r w:rsidRPr="00501786">
        <w:rPr>
          <w:rFonts w:ascii="Times New Roman" w:hAnsi="Times New Roman"/>
          <w:spacing w:val="-6"/>
          <w:sz w:val="26"/>
          <w:szCs w:val="26"/>
        </w:rPr>
        <w:t>для</w:t>
      </w:r>
      <w:r w:rsidRPr="00501786">
        <w:rPr>
          <w:rFonts w:ascii="Times New Roman" w:hAnsi="Times New Roman"/>
          <w:spacing w:val="-11"/>
          <w:sz w:val="26"/>
          <w:szCs w:val="26"/>
        </w:rPr>
        <w:t xml:space="preserve"> </w:t>
      </w:r>
      <w:r w:rsidRPr="00501786">
        <w:rPr>
          <w:rFonts w:ascii="Times New Roman" w:hAnsi="Times New Roman"/>
          <w:spacing w:val="-6"/>
          <w:sz w:val="26"/>
          <w:szCs w:val="26"/>
        </w:rPr>
        <w:t>о</w:t>
      </w:r>
      <w:r>
        <w:rPr>
          <w:rFonts w:ascii="Times New Roman" w:hAnsi="Times New Roman"/>
          <w:spacing w:val="-6"/>
          <w:sz w:val="26"/>
          <w:szCs w:val="26"/>
        </w:rPr>
        <w:t>ж</w:t>
      </w:r>
      <w:r w:rsidRPr="00501786">
        <w:rPr>
          <w:rFonts w:ascii="Times New Roman" w:hAnsi="Times New Roman"/>
          <w:spacing w:val="-6"/>
          <w:sz w:val="26"/>
          <w:szCs w:val="26"/>
        </w:rPr>
        <w:t>идания.</w:t>
      </w:r>
    </w:p>
    <w:p w:rsidR="001A227D" w:rsidRPr="00501786" w:rsidRDefault="001A227D" w:rsidP="008A3E44">
      <w:pPr>
        <w:pStyle w:val="afa"/>
        <w:spacing w:after="0" w:line="232" w:lineRule="auto"/>
        <w:ind w:left="118" w:right="491" w:firstLine="697"/>
        <w:jc w:val="both"/>
        <w:rPr>
          <w:rFonts w:ascii="Times New Roman" w:hAnsi="Times New Roman"/>
          <w:sz w:val="26"/>
          <w:szCs w:val="26"/>
        </w:rPr>
      </w:pPr>
      <w:r w:rsidRPr="00501786">
        <w:rPr>
          <w:rFonts w:ascii="Times New Roman" w:hAnsi="Times New Roman"/>
          <w:sz w:val="26"/>
          <w:szCs w:val="26"/>
        </w:rPr>
        <w:t xml:space="preserve">Места для ожидания приема оборудуются стульями и столами (для записи </w:t>
      </w:r>
      <w:r w:rsidRPr="00501786">
        <w:rPr>
          <w:rFonts w:ascii="Times New Roman" w:hAnsi="Times New Roman"/>
          <w:spacing w:val="-4"/>
          <w:sz w:val="26"/>
          <w:szCs w:val="26"/>
        </w:rPr>
        <w:t>информации,</w:t>
      </w:r>
      <w:r w:rsidRPr="00501786">
        <w:rPr>
          <w:rFonts w:ascii="Times New Roman" w:hAnsi="Times New Roman"/>
          <w:spacing w:val="-9"/>
          <w:sz w:val="26"/>
          <w:szCs w:val="26"/>
        </w:rPr>
        <w:t xml:space="preserve"> </w:t>
      </w:r>
      <w:r w:rsidRPr="00501786">
        <w:rPr>
          <w:rFonts w:ascii="Times New Roman" w:hAnsi="Times New Roman"/>
          <w:spacing w:val="-4"/>
          <w:sz w:val="26"/>
          <w:szCs w:val="26"/>
        </w:rPr>
        <w:t>написания заявлений). Количество мест</w:t>
      </w:r>
      <w:r w:rsidRPr="00501786">
        <w:rPr>
          <w:rFonts w:ascii="Times New Roman" w:hAnsi="Times New Roman"/>
          <w:spacing w:val="-13"/>
          <w:sz w:val="26"/>
          <w:szCs w:val="26"/>
        </w:rPr>
        <w:t xml:space="preserve"> </w:t>
      </w:r>
      <w:r>
        <w:rPr>
          <w:rFonts w:ascii="Times New Roman" w:hAnsi="Times New Roman"/>
          <w:spacing w:val="-4"/>
          <w:sz w:val="26"/>
          <w:szCs w:val="26"/>
        </w:rPr>
        <w:t>ож</w:t>
      </w:r>
      <w:r w:rsidRPr="00501786">
        <w:rPr>
          <w:rFonts w:ascii="Times New Roman" w:hAnsi="Times New Roman"/>
          <w:spacing w:val="-4"/>
          <w:sz w:val="26"/>
          <w:szCs w:val="26"/>
        </w:rPr>
        <w:t xml:space="preserve">идания определяется исходя </w:t>
      </w:r>
      <w:r w:rsidRPr="00501786">
        <w:rPr>
          <w:rFonts w:ascii="Times New Roman" w:hAnsi="Times New Roman"/>
          <w:spacing w:val="-2"/>
          <w:sz w:val="26"/>
          <w:szCs w:val="26"/>
        </w:rPr>
        <w:t>из</w:t>
      </w:r>
      <w:r w:rsidRPr="00501786">
        <w:rPr>
          <w:rFonts w:ascii="Times New Roman" w:hAnsi="Times New Roman"/>
          <w:spacing w:val="-15"/>
          <w:sz w:val="26"/>
          <w:szCs w:val="26"/>
        </w:rPr>
        <w:t xml:space="preserve"> </w:t>
      </w:r>
      <w:r w:rsidRPr="00501786">
        <w:rPr>
          <w:rFonts w:ascii="Times New Roman" w:hAnsi="Times New Roman"/>
          <w:spacing w:val="-2"/>
          <w:sz w:val="26"/>
          <w:szCs w:val="26"/>
        </w:rPr>
        <w:t>фактической</w:t>
      </w:r>
      <w:r w:rsidRPr="00501786">
        <w:rPr>
          <w:rFonts w:ascii="Times New Roman" w:hAnsi="Times New Roman"/>
          <w:spacing w:val="2"/>
          <w:sz w:val="26"/>
          <w:szCs w:val="26"/>
        </w:rPr>
        <w:t xml:space="preserve"> </w:t>
      </w:r>
      <w:r w:rsidRPr="00501786">
        <w:rPr>
          <w:rFonts w:ascii="Times New Roman" w:hAnsi="Times New Roman"/>
          <w:spacing w:val="-2"/>
          <w:sz w:val="26"/>
          <w:szCs w:val="26"/>
        </w:rPr>
        <w:t>нагрузки и</w:t>
      </w:r>
      <w:r w:rsidRPr="00501786">
        <w:rPr>
          <w:rFonts w:ascii="Times New Roman" w:hAnsi="Times New Roman"/>
          <w:spacing w:val="-15"/>
          <w:sz w:val="26"/>
          <w:szCs w:val="26"/>
        </w:rPr>
        <w:t xml:space="preserve"> </w:t>
      </w:r>
      <w:r w:rsidRPr="00501786">
        <w:rPr>
          <w:rFonts w:ascii="Times New Roman" w:hAnsi="Times New Roman"/>
          <w:spacing w:val="-2"/>
          <w:sz w:val="26"/>
          <w:szCs w:val="26"/>
        </w:rPr>
        <w:t>возможности для</w:t>
      </w:r>
      <w:r w:rsidRPr="00501786">
        <w:rPr>
          <w:rFonts w:ascii="Times New Roman" w:hAnsi="Times New Roman"/>
          <w:spacing w:val="-15"/>
          <w:sz w:val="26"/>
          <w:szCs w:val="26"/>
        </w:rPr>
        <w:t xml:space="preserve"> </w:t>
      </w:r>
      <w:r w:rsidRPr="00501786">
        <w:rPr>
          <w:rFonts w:ascii="Times New Roman" w:hAnsi="Times New Roman"/>
          <w:spacing w:val="-2"/>
          <w:sz w:val="26"/>
          <w:szCs w:val="26"/>
        </w:rPr>
        <w:t>их</w:t>
      </w:r>
      <w:r w:rsidRPr="00501786">
        <w:rPr>
          <w:rFonts w:ascii="Times New Roman" w:hAnsi="Times New Roman"/>
          <w:spacing w:val="-15"/>
          <w:sz w:val="26"/>
          <w:szCs w:val="26"/>
        </w:rPr>
        <w:t xml:space="preserve"> </w:t>
      </w:r>
      <w:r w:rsidRPr="00501786">
        <w:rPr>
          <w:rFonts w:ascii="Times New Roman" w:hAnsi="Times New Roman"/>
          <w:spacing w:val="-2"/>
          <w:sz w:val="26"/>
          <w:szCs w:val="26"/>
        </w:rPr>
        <w:t>размещения</w:t>
      </w:r>
      <w:r w:rsidRPr="00501786">
        <w:rPr>
          <w:rFonts w:ascii="Times New Roman" w:hAnsi="Times New Roman"/>
          <w:spacing w:val="-4"/>
          <w:sz w:val="26"/>
          <w:szCs w:val="26"/>
        </w:rPr>
        <w:t xml:space="preserve"> </w:t>
      </w:r>
      <w:r w:rsidRPr="00501786">
        <w:rPr>
          <w:rFonts w:ascii="Times New Roman" w:hAnsi="Times New Roman"/>
          <w:spacing w:val="-2"/>
          <w:sz w:val="26"/>
          <w:szCs w:val="26"/>
        </w:rPr>
        <w:t>в</w:t>
      </w:r>
      <w:r w:rsidRPr="00501786">
        <w:rPr>
          <w:rFonts w:ascii="Times New Roman" w:hAnsi="Times New Roman"/>
          <w:spacing w:val="-15"/>
          <w:sz w:val="26"/>
          <w:szCs w:val="26"/>
        </w:rPr>
        <w:t xml:space="preserve"> </w:t>
      </w:r>
      <w:r w:rsidRPr="00501786">
        <w:rPr>
          <w:rFonts w:ascii="Times New Roman" w:hAnsi="Times New Roman"/>
          <w:spacing w:val="-2"/>
          <w:sz w:val="26"/>
          <w:szCs w:val="26"/>
        </w:rPr>
        <w:t>здании.</w:t>
      </w:r>
    </w:p>
    <w:p w:rsidR="001A227D" w:rsidRPr="00501786" w:rsidRDefault="001A227D" w:rsidP="00C00BAC">
      <w:pPr>
        <w:pStyle w:val="afa"/>
        <w:spacing w:after="0" w:line="237" w:lineRule="auto"/>
        <w:ind w:left="118" w:right="487" w:firstLine="697"/>
        <w:jc w:val="both"/>
        <w:rPr>
          <w:rFonts w:ascii="Times New Roman" w:hAnsi="Times New Roman"/>
          <w:sz w:val="26"/>
          <w:szCs w:val="26"/>
        </w:rPr>
      </w:pPr>
      <w:r w:rsidRPr="00501786">
        <w:rPr>
          <w:rFonts w:ascii="Times New Roman" w:hAnsi="Times New Roman"/>
          <w:sz w:val="26"/>
          <w:szCs w:val="26"/>
        </w:rPr>
        <w:t>Места для оформления документов оборудуются стульями, столами, обеспечиваются</w:t>
      </w:r>
      <w:r w:rsidRPr="00501786">
        <w:rPr>
          <w:rFonts w:ascii="Times New Roman" w:hAnsi="Times New Roman"/>
          <w:spacing w:val="-9"/>
          <w:sz w:val="26"/>
          <w:szCs w:val="26"/>
        </w:rPr>
        <w:t xml:space="preserve"> </w:t>
      </w:r>
      <w:r w:rsidRPr="00501786">
        <w:rPr>
          <w:rFonts w:ascii="Times New Roman" w:hAnsi="Times New Roman"/>
          <w:sz w:val="26"/>
          <w:szCs w:val="26"/>
        </w:rPr>
        <w:t>образцами</w:t>
      </w:r>
      <w:r w:rsidRPr="00501786">
        <w:rPr>
          <w:rFonts w:ascii="Times New Roman" w:hAnsi="Times New Roman"/>
          <w:spacing w:val="-2"/>
          <w:sz w:val="26"/>
          <w:szCs w:val="26"/>
        </w:rPr>
        <w:t xml:space="preserve"> </w:t>
      </w:r>
      <w:r w:rsidRPr="00501786">
        <w:rPr>
          <w:rFonts w:ascii="Times New Roman" w:hAnsi="Times New Roman"/>
          <w:sz w:val="26"/>
          <w:szCs w:val="26"/>
        </w:rPr>
        <w:t>заполнения документов, бланками заявлений, ру</w:t>
      </w:r>
      <w:r>
        <w:rPr>
          <w:rFonts w:ascii="Times New Roman" w:hAnsi="Times New Roman"/>
          <w:sz w:val="26"/>
          <w:szCs w:val="26"/>
        </w:rPr>
        <w:t>ч</w:t>
      </w:r>
      <w:r w:rsidRPr="00501786">
        <w:rPr>
          <w:rFonts w:ascii="Times New Roman" w:hAnsi="Times New Roman"/>
          <w:sz w:val="26"/>
          <w:szCs w:val="26"/>
        </w:rPr>
        <w:t>кой</w:t>
      </w:r>
      <w:r w:rsidRPr="00501786">
        <w:rPr>
          <w:rFonts w:ascii="Times New Roman" w:hAnsi="Times New Roman"/>
          <w:spacing w:val="-1"/>
          <w:sz w:val="26"/>
          <w:szCs w:val="26"/>
        </w:rPr>
        <w:t xml:space="preserve"> </w:t>
      </w:r>
      <w:r w:rsidRPr="00501786">
        <w:rPr>
          <w:rFonts w:ascii="Times New Roman" w:hAnsi="Times New Roman"/>
          <w:sz w:val="26"/>
          <w:szCs w:val="26"/>
        </w:rPr>
        <w:t xml:space="preserve">и </w:t>
      </w:r>
      <w:r w:rsidRPr="00501786">
        <w:rPr>
          <w:rFonts w:ascii="Times New Roman" w:hAnsi="Times New Roman"/>
          <w:spacing w:val="-2"/>
          <w:sz w:val="26"/>
          <w:szCs w:val="26"/>
        </w:rPr>
        <w:t>бумагой.</w:t>
      </w:r>
    </w:p>
    <w:p w:rsidR="001A227D" w:rsidRPr="00501786" w:rsidRDefault="001A227D" w:rsidP="00C00BAC">
      <w:pPr>
        <w:pStyle w:val="afa"/>
        <w:spacing w:after="0" w:line="294" w:lineRule="exact"/>
        <w:ind w:left="816"/>
        <w:rPr>
          <w:rFonts w:ascii="Times New Roman" w:hAnsi="Times New Roman"/>
          <w:sz w:val="26"/>
          <w:szCs w:val="26"/>
        </w:rPr>
      </w:pPr>
      <w:r w:rsidRPr="00501786">
        <w:rPr>
          <w:rFonts w:ascii="Times New Roman" w:hAnsi="Times New Roman"/>
          <w:spacing w:val="-6"/>
          <w:position w:val="1"/>
          <w:sz w:val="26"/>
          <w:szCs w:val="26"/>
        </w:rPr>
        <w:t>Тре</w:t>
      </w:r>
      <w:r>
        <w:rPr>
          <w:rFonts w:ascii="Times New Roman" w:hAnsi="Times New Roman"/>
          <w:spacing w:val="-6"/>
          <w:position w:val="1"/>
          <w:sz w:val="26"/>
          <w:szCs w:val="26"/>
        </w:rPr>
        <w:t>бования</w:t>
      </w:r>
      <w:r w:rsidRPr="00501786">
        <w:rPr>
          <w:rFonts w:ascii="Times New Roman" w:hAnsi="Times New Roman"/>
          <w:spacing w:val="-11"/>
          <w:position w:val="1"/>
          <w:sz w:val="26"/>
          <w:szCs w:val="26"/>
        </w:rPr>
        <w:t xml:space="preserve"> </w:t>
      </w:r>
      <w:r w:rsidRPr="00501786">
        <w:rPr>
          <w:rFonts w:ascii="Times New Roman" w:hAnsi="Times New Roman"/>
          <w:spacing w:val="-6"/>
          <w:position w:val="1"/>
          <w:sz w:val="26"/>
          <w:szCs w:val="26"/>
        </w:rPr>
        <w:t>к</w:t>
      </w:r>
      <w:r w:rsidRPr="00501786">
        <w:rPr>
          <w:rFonts w:ascii="Times New Roman" w:hAnsi="Times New Roman"/>
          <w:spacing w:val="-11"/>
          <w:position w:val="1"/>
          <w:sz w:val="26"/>
          <w:szCs w:val="26"/>
        </w:rPr>
        <w:t xml:space="preserve"> </w:t>
      </w:r>
      <w:r w:rsidRPr="00501786">
        <w:rPr>
          <w:rFonts w:ascii="Times New Roman" w:hAnsi="Times New Roman"/>
          <w:spacing w:val="-6"/>
          <w:position w:val="1"/>
          <w:sz w:val="26"/>
          <w:szCs w:val="26"/>
        </w:rPr>
        <w:t>местам</w:t>
      </w:r>
      <w:r w:rsidRPr="00501786">
        <w:rPr>
          <w:rFonts w:ascii="Times New Roman" w:hAnsi="Times New Roman"/>
          <w:spacing w:val="-4"/>
          <w:position w:val="1"/>
          <w:sz w:val="26"/>
          <w:szCs w:val="26"/>
        </w:rPr>
        <w:t xml:space="preserve"> </w:t>
      </w:r>
      <w:r w:rsidRPr="00501786">
        <w:rPr>
          <w:rFonts w:ascii="Times New Roman" w:hAnsi="Times New Roman"/>
          <w:spacing w:val="-6"/>
          <w:position w:val="1"/>
          <w:sz w:val="26"/>
          <w:szCs w:val="26"/>
        </w:rPr>
        <w:t>приема</w:t>
      </w:r>
      <w:r w:rsidRPr="00501786">
        <w:rPr>
          <w:rFonts w:ascii="Times New Roman" w:hAnsi="Times New Roman"/>
          <w:spacing w:val="2"/>
          <w:position w:val="1"/>
          <w:sz w:val="26"/>
          <w:szCs w:val="26"/>
        </w:rPr>
        <w:t xml:space="preserve"> </w:t>
      </w:r>
      <w:r w:rsidRPr="00501786">
        <w:rPr>
          <w:rFonts w:ascii="Times New Roman" w:hAnsi="Times New Roman"/>
          <w:spacing w:val="-6"/>
          <w:position w:val="1"/>
          <w:sz w:val="26"/>
          <w:szCs w:val="26"/>
        </w:rPr>
        <w:t>заявителей.</w:t>
      </w:r>
    </w:p>
    <w:p w:rsidR="001A227D" w:rsidRPr="00501786" w:rsidRDefault="001A227D" w:rsidP="00C00BAC">
      <w:pPr>
        <w:pStyle w:val="afa"/>
        <w:spacing w:after="0" w:line="295" w:lineRule="exact"/>
        <w:ind w:left="819"/>
        <w:rPr>
          <w:rFonts w:ascii="Times New Roman" w:hAnsi="Times New Roman"/>
          <w:sz w:val="26"/>
          <w:szCs w:val="26"/>
        </w:rPr>
      </w:pPr>
      <w:r w:rsidRPr="00501786">
        <w:rPr>
          <w:rFonts w:ascii="Times New Roman" w:hAnsi="Times New Roman"/>
          <w:spacing w:val="-8"/>
          <w:sz w:val="26"/>
          <w:szCs w:val="26"/>
        </w:rPr>
        <w:t>Кабинеты</w:t>
      </w:r>
      <w:r w:rsidRPr="00501786">
        <w:rPr>
          <w:rFonts w:ascii="Times New Roman" w:hAnsi="Times New Roman"/>
          <w:spacing w:val="7"/>
          <w:sz w:val="26"/>
          <w:szCs w:val="26"/>
        </w:rPr>
        <w:t xml:space="preserve"> </w:t>
      </w:r>
      <w:r w:rsidRPr="00501786">
        <w:rPr>
          <w:rFonts w:ascii="Times New Roman" w:hAnsi="Times New Roman"/>
          <w:spacing w:val="-8"/>
          <w:sz w:val="26"/>
          <w:szCs w:val="26"/>
        </w:rPr>
        <w:t>приема</w:t>
      </w:r>
      <w:r w:rsidRPr="00501786">
        <w:rPr>
          <w:rFonts w:ascii="Times New Roman" w:hAnsi="Times New Roman"/>
          <w:sz w:val="26"/>
          <w:szCs w:val="26"/>
        </w:rPr>
        <w:t xml:space="preserve"> </w:t>
      </w:r>
      <w:r w:rsidRPr="00501786">
        <w:rPr>
          <w:rFonts w:ascii="Times New Roman" w:hAnsi="Times New Roman"/>
          <w:spacing w:val="-8"/>
          <w:sz w:val="26"/>
          <w:szCs w:val="26"/>
        </w:rPr>
        <w:t>заявителей</w:t>
      </w:r>
      <w:r w:rsidRPr="00501786">
        <w:rPr>
          <w:rFonts w:ascii="Times New Roman" w:hAnsi="Times New Roman"/>
          <w:spacing w:val="15"/>
          <w:sz w:val="26"/>
          <w:szCs w:val="26"/>
        </w:rPr>
        <w:t xml:space="preserve"> </w:t>
      </w:r>
      <w:r w:rsidRPr="00501786">
        <w:rPr>
          <w:rFonts w:ascii="Times New Roman" w:hAnsi="Times New Roman"/>
          <w:spacing w:val="-8"/>
          <w:sz w:val="26"/>
          <w:szCs w:val="26"/>
        </w:rPr>
        <w:t>оборудуются</w:t>
      </w:r>
      <w:r w:rsidRPr="00501786">
        <w:rPr>
          <w:rFonts w:ascii="Times New Roman" w:hAnsi="Times New Roman"/>
          <w:spacing w:val="17"/>
          <w:sz w:val="26"/>
          <w:szCs w:val="26"/>
        </w:rPr>
        <w:t xml:space="preserve"> </w:t>
      </w:r>
      <w:r w:rsidRPr="00501786">
        <w:rPr>
          <w:rFonts w:ascii="Times New Roman" w:hAnsi="Times New Roman"/>
          <w:spacing w:val="-8"/>
          <w:sz w:val="26"/>
          <w:szCs w:val="26"/>
        </w:rPr>
        <w:t>вывесками</w:t>
      </w:r>
      <w:r w:rsidRPr="00501786">
        <w:rPr>
          <w:rFonts w:ascii="Times New Roman" w:hAnsi="Times New Roman"/>
          <w:spacing w:val="4"/>
          <w:sz w:val="26"/>
          <w:szCs w:val="26"/>
        </w:rPr>
        <w:t xml:space="preserve"> </w:t>
      </w:r>
      <w:r w:rsidRPr="00501786">
        <w:rPr>
          <w:rFonts w:ascii="Times New Roman" w:hAnsi="Times New Roman"/>
          <w:spacing w:val="-8"/>
          <w:sz w:val="26"/>
          <w:szCs w:val="26"/>
        </w:rPr>
        <w:t>с указанием:</w:t>
      </w:r>
    </w:p>
    <w:p w:rsidR="001A227D" w:rsidRPr="00501786" w:rsidRDefault="001A227D" w:rsidP="00C00BAC">
      <w:pPr>
        <w:pStyle w:val="ac"/>
        <w:widowControl w:val="0"/>
        <w:numPr>
          <w:ilvl w:val="0"/>
          <w:numId w:val="6"/>
        </w:numPr>
        <w:tabs>
          <w:tab w:val="left" w:pos="971"/>
        </w:tabs>
        <w:autoSpaceDE w:val="0"/>
        <w:autoSpaceDN w:val="0"/>
        <w:spacing w:after="0" w:line="305" w:lineRule="exact"/>
        <w:ind w:left="971" w:hanging="153"/>
        <w:contextualSpacing w:val="0"/>
        <w:rPr>
          <w:rFonts w:ascii="Times New Roman" w:hAnsi="Times New Roman"/>
          <w:sz w:val="26"/>
          <w:szCs w:val="26"/>
        </w:rPr>
      </w:pPr>
      <w:r w:rsidRPr="00501786">
        <w:rPr>
          <w:rFonts w:ascii="Times New Roman" w:hAnsi="Times New Roman"/>
          <w:spacing w:val="-6"/>
          <w:sz w:val="26"/>
          <w:szCs w:val="26"/>
        </w:rPr>
        <w:t xml:space="preserve">номера </w:t>
      </w:r>
      <w:r w:rsidRPr="00501786">
        <w:rPr>
          <w:rFonts w:ascii="Times New Roman" w:hAnsi="Times New Roman"/>
          <w:spacing w:val="-2"/>
          <w:sz w:val="26"/>
          <w:szCs w:val="26"/>
        </w:rPr>
        <w:t>кабинета;</w:t>
      </w:r>
    </w:p>
    <w:p w:rsidR="001A227D" w:rsidRPr="00501786" w:rsidRDefault="001A227D" w:rsidP="00C00BAC">
      <w:pPr>
        <w:pStyle w:val="ac"/>
        <w:widowControl w:val="0"/>
        <w:numPr>
          <w:ilvl w:val="0"/>
          <w:numId w:val="6"/>
        </w:numPr>
        <w:tabs>
          <w:tab w:val="left" w:pos="979"/>
        </w:tabs>
        <w:autoSpaceDE w:val="0"/>
        <w:autoSpaceDN w:val="0"/>
        <w:spacing w:after="0" w:line="232" w:lineRule="auto"/>
        <w:ind w:left="125" w:right="494" w:firstLine="697"/>
        <w:contextualSpacing w:val="0"/>
        <w:jc w:val="both"/>
        <w:rPr>
          <w:rFonts w:ascii="Times New Roman" w:hAnsi="Times New Roman"/>
          <w:sz w:val="26"/>
          <w:szCs w:val="26"/>
        </w:rPr>
      </w:pPr>
      <w:r w:rsidRPr="00501786">
        <w:rPr>
          <w:rFonts w:ascii="Times New Roman" w:hAnsi="Times New Roman"/>
          <w:spacing w:val="-6"/>
          <w:sz w:val="26"/>
          <w:szCs w:val="26"/>
        </w:rPr>
        <w:t>фамилии,</w:t>
      </w:r>
      <w:r w:rsidRPr="00501786">
        <w:rPr>
          <w:rFonts w:ascii="Times New Roman" w:hAnsi="Times New Roman"/>
          <w:sz w:val="26"/>
          <w:szCs w:val="26"/>
        </w:rPr>
        <w:t xml:space="preserve"> </w:t>
      </w:r>
      <w:r w:rsidRPr="00501786">
        <w:rPr>
          <w:rFonts w:ascii="Times New Roman" w:hAnsi="Times New Roman"/>
          <w:spacing w:val="-6"/>
          <w:sz w:val="26"/>
          <w:szCs w:val="26"/>
        </w:rPr>
        <w:t>имени, от</w:t>
      </w:r>
      <w:r>
        <w:rPr>
          <w:rFonts w:ascii="Times New Roman" w:hAnsi="Times New Roman"/>
          <w:spacing w:val="-6"/>
          <w:sz w:val="26"/>
          <w:szCs w:val="26"/>
        </w:rPr>
        <w:t>ч</w:t>
      </w:r>
      <w:r w:rsidRPr="00501786">
        <w:rPr>
          <w:rFonts w:ascii="Times New Roman" w:hAnsi="Times New Roman"/>
          <w:spacing w:val="-6"/>
          <w:sz w:val="26"/>
          <w:szCs w:val="26"/>
        </w:rPr>
        <w:t>ества и</w:t>
      </w:r>
      <w:r w:rsidRPr="00501786">
        <w:rPr>
          <w:rFonts w:ascii="Times New Roman" w:hAnsi="Times New Roman"/>
          <w:spacing w:val="-11"/>
          <w:sz w:val="26"/>
          <w:szCs w:val="26"/>
        </w:rPr>
        <w:t xml:space="preserve"> </w:t>
      </w:r>
      <w:r w:rsidRPr="00501786">
        <w:rPr>
          <w:rFonts w:ascii="Times New Roman" w:hAnsi="Times New Roman"/>
          <w:spacing w:val="-6"/>
          <w:sz w:val="26"/>
          <w:szCs w:val="26"/>
        </w:rPr>
        <w:t>дол</w:t>
      </w:r>
      <w:r>
        <w:rPr>
          <w:rFonts w:ascii="Times New Roman" w:hAnsi="Times New Roman"/>
          <w:spacing w:val="-6"/>
          <w:sz w:val="26"/>
          <w:szCs w:val="26"/>
        </w:rPr>
        <w:t>ж</w:t>
      </w:r>
      <w:r w:rsidRPr="00501786">
        <w:rPr>
          <w:rFonts w:ascii="Times New Roman" w:hAnsi="Times New Roman"/>
          <w:spacing w:val="-6"/>
          <w:sz w:val="26"/>
          <w:szCs w:val="26"/>
        </w:rPr>
        <w:t>ности</w:t>
      </w:r>
      <w:r w:rsidRPr="00501786">
        <w:rPr>
          <w:rFonts w:ascii="Times New Roman" w:hAnsi="Times New Roman"/>
          <w:sz w:val="26"/>
          <w:szCs w:val="26"/>
        </w:rPr>
        <w:t xml:space="preserve"> </w:t>
      </w:r>
      <w:r w:rsidRPr="00501786">
        <w:rPr>
          <w:rFonts w:ascii="Times New Roman" w:hAnsi="Times New Roman"/>
          <w:spacing w:val="-6"/>
          <w:sz w:val="26"/>
          <w:szCs w:val="26"/>
        </w:rPr>
        <w:t>специалиста, осуществляющего</w:t>
      </w:r>
      <w:r w:rsidRPr="00501786">
        <w:rPr>
          <w:rFonts w:ascii="Times New Roman" w:hAnsi="Times New Roman"/>
          <w:spacing w:val="-11"/>
          <w:sz w:val="26"/>
          <w:szCs w:val="26"/>
        </w:rPr>
        <w:t xml:space="preserve"> </w:t>
      </w:r>
      <w:r w:rsidRPr="00501786">
        <w:rPr>
          <w:rFonts w:ascii="Times New Roman" w:hAnsi="Times New Roman"/>
          <w:spacing w:val="-6"/>
          <w:sz w:val="26"/>
          <w:szCs w:val="26"/>
        </w:rPr>
        <w:t xml:space="preserve">прием </w:t>
      </w:r>
      <w:r w:rsidRPr="00501786">
        <w:rPr>
          <w:rFonts w:ascii="Times New Roman" w:hAnsi="Times New Roman"/>
          <w:spacing w:val="-2"/>
          <w:sz w:val="26"/>
          <w:szCs w:val="26"/>
        </w:rPr>
        <w:t>заявителей.</w:t>
      </w:r>
    </w:p>
    <w:p w:rsidR="001A227D" w:rsidRPr="00501786" w:rsidRDefault="001A227D" w:rsidP="000A3014">
      <w:pPr>
        <w:pStyle w:val="afa"/>
        <w:spacing w:after="0" w:line="225" w:lineRule="auto"/>
        <w:ind w:right="475" w:firstLine="824"/>
        <w:jc w:val="both"/>
        <w:rPr>
          <w:rFonts w:ascii="Times New Roman" w:hAnsi="Times New Roman"/>
          <w:sz w:val="26"/>
          <w:szCs w:val="26"/>
        </w:rPr>
      </w:pPr>
      <w:r w:rsidRPr="00501786">
        <w:rPr>
          <w:rFonts w:ascii="Times New Roman" w:hAnsi="Times New Roman"/>
          <w:spacing w:val="-4"/>
          <w:sz w:val="26"/>
          <w:szCs w:val="26"/>
        </w:rPr>
        <w:t>Рабочие</w:t>
      </w:r>
      <w:r w:rsidRPr="00501786">
        <w:rPr>
          <w:rFonts w:ascii="Times New Roman" w:hAnsi="Times New Roman"/>
          <w:spacing w:val="-13"/>
          <w:sz w:val="26"/>
          <w:szCs w:val="26"/>
        </w:rPr>
        <w:t xml:space="preserve"> </w:t>
      </w:r>
      <w:r w:rsidRPr="00501786">
        <w:rPr>
          <w:rFonts w:ascii="Times New Roman" w:hAnsi="Times New Roman"/>
          <w:spacing w:val="-4"/>
          <w:sz w:val="26"/>
          <w:szCs w:val="26"/>
        </w:rPr>
        <w:t>места</w:t>
      </w:r>
      <w:r w:rsidRPr="00501786">
        <w:rPr>
          <w:rFonts w:ascii="Times New Roman" w:hAnsi="Times New Roman"/>
          <w:spacing w:val="-13"/>
          <w:sz w:val="26"/>
          <w:szCs w:val="26"/>
        </w:rPr>
        <w:t xml:space="preserve"> </w:t>
      </w:r>
      <w:r w:rsidRPr="00501786">
        <w:rPr>
          <w:rFonts w:ascii="Times New Roman" w:hAnsi="Times New Roman"/>
          <w:spacing w:val="-4"/>
          <w:sz w:val="26"/>
          <w:szCs w:val="26"/>
        </w:rPr>
        <w:t>специалистов</w:t>
      </w:r>
      <w:r w:rsidRPr="00501786">
        <w:rPr>
          <w:rFonts w:ascii="Times New Roman" w:hAnsi="Times New Roman"/>
          <w:spacing w:val="-13"/>
          <w:sz w:val="26"/>
          <w:szCs w:val="26"/>
        </w:rPr>
        <w:t xml:space="preserve"> </w:t>
      </w:r>
      <w:r w:rsidRPr="00501786">
        <w:rPr>
          <w:rFonts w:ascii="Times New Roman" w:hAnsi="Times New Roman"/>
          <w:spacing w:val="-4"/>
          <w:sz w:val="26"/>
          <w:szCs w:val="26"/>
        </w:rPr>
        <w:t>обеспечиваются</w:t>
      </w:r>
      <w:r w:rsidRPr="00501786">
        <w:rPr>
          <w:rFonts w:ascii="Times New Roman" w:hAnsi="Times New Roman"/>
          <w:spacing w:val="-13"/>
          <w:sz w:val="26"/>
          <w:szCs w:val="26"/>
        </w:rPr>
        <w:t xml:space="preserve"> </w:t>
      </w:r>
      <w:r w:rsidRPr="00501786">
        <w:rPr>
          <w:rFonts w:ascii="Times New Roman" w:hAnsi="Times New Roman"/>
          <w:spacing w:val="-4"/>
          <w:sz w:val="26"/>
          <w:szCs w:val="26"/>
        </w:rPr>
        <w:t>необходимым</w:t>
      </w:r>
      <w:r w:rsidRPr="00501786">
        <w:rPr>
          <w:rFonts w:ascii="Times New Roman" w:hAnsi="Times New Roman"/>
          <w:spacing w:val="-13"/>
          <w:sz w:val="26"/>
          <w:szCs w:val="26"/>
        </w:rPr>
        <w:t xml:space="preserve"> </w:t>
      </w:r>
      <w:r w:rsidRPr="00501786">
        <w:rPr>
          <w:rFonts w:ascii="Times New Roman" w:hAnsi="Times New Roman"/>
          <w:spacing w:val="-4"/>
          <w:sz w:val="26"/>
          <w:szCs w:val="26"/>
        </w:rPr>
        <w:t>для</w:t>
      </w:r>
      <w:r w:rsidRPr="00501786">
        <w:rPr>
          <w:rFonts w:ascii="Times New Roman" w:hAnsi="Times New Roman"/>
          <w:spacing w:val="-13"/>
          <w:sz w:val="26"/>
          <w:szCs w:val="26"/>
        </w:rPr>
        <w:t xml:space="preserve"> </w:t>
      </w:r>
      <w:r w:rsidRPr="00501786">
        <w:rPr>
          <w:rFonts w:ascii="Times New Roman" w:hAnsi="Times New Roman"/>
          <w:spacing w:val="-4"/>
          <w:sz w:val="26"/>
          <w:szCs w:val="26"/>
        </w:rPr>
        <w:t xml:space="preserve">предоставления </w:t>
      </w:r>
      <w:r w:rsidRPr="00501786">
        <w:rPr>
          <w:rFonts w:ascii="Times New Roman" w:hAnsi="Times New Roman"/>
          <w:spacing w:val="-6"/>
          <w:sz w:val="26"/>
          <w:szCs w:val="26"/>
        </w:rPr>
        <w:t>муниципальной</w:t>
      </w:r>
      <w:r w:rsidRPr="00501786">
        <w:rPr>
          <w:rFonts w:ascii="Times New Roman" w:hAnsi="Times New Roman"/>
          <w:spacing w:val="-11"/>
          <w:sz w:val="26"/>
          <w:szCs w:val="26"/>
        </w:rPr>
        <w:t xml:space="preserve"> </w:t>
      </w:r>
      <w:r w:rsidRPr="00501786">
        <w:rPr>
          <w:rFonts w:ascii="Times New Roman" w:hAnsi="Times New Roman"/>
          <w:spacing w:val="-6"/>
          <w:sz w:val="26"/>
          <w:szCs w:val="26"/>
        </w:rPr>
        <w:t>услуги</w:t>
      </w:r>
      <w:r w:rsidRPr="00501786">
        <w:rPr>
          <w:rFonts w:ascii="Times New Roman" w:hAnsi="Times New Roman"/>
          <w:spacing w:val="-11"/>
          <w:sz w:val="26"/>
          <w:szCs w:val="26"/>
        </w:rPr>
        <w:t xml:space="preserve"> </w:t>
      </w:r>
      <w:r w:rsidRPr="00501786">
        <w:rPr>
          <w:rFonts w:ascii="Times New Roman" w:hAnsi="Times New Roman"/>
          <w:spacing w:val="-6"/>
          <w:sz w:val="26"/>
          <w:szCs w:val="26"/>
        </w:rPr>
        <w:t>оборудованием:</w:t>
      </w:r>
      <w:r w:rsidRPr="00501786">
        <w:rPr>
          <w:rFonts w:ascii="Times New Roman" w:hAnsi="Times New Roman"/>
          <w:spacing w:val="-11"/>
          <w:sz w:val="26"/>
          <w:szCs w:val="26"/>
        </w:rPr>
        <w:t xml:space="preserve"> </w:t>
      </w:r>
      <w:r w:rsidRPr="00501786">
        <w:rPr>
          <w:rFonts w:ascii="Times New Roman" w:hAnsi="Times New Roman"/>
          <w:spacing w:val="-6"/>
          <w:sz w:val="26"/>
          <w:szCs w:val="26"/>
        </w:rPr>
        <w:t>персональными</w:t>
      </w:r>
      <w:r w:rsidRPr="00501786">
        <w:rPr>
          <w:rFonts w:ascii="Times New Roman" w:hAnsi="Times New Roman"/>
          <w:spacing w:val="-11"/>
          <w:sz w:val="26"/>
          <w:szCs w:val="26"/>
        </w:rPr>
        <w:t xml:space="preserve"> </w:t>
      </w:r>
      <w:r w:rsidRPr="00501786">
        <w:rPr>
          <w:rFonts w:ascii="Times New Roman" w:hAnsi="Times New Roman"/>
          <w:spacing w:val="-6"/>
          <w:sz w:val="26"/>
          <w:szCs w:val="26"/>
        </w:rPr>
        <w:t>компьютерами</w:t>
      </w:r>
      <w:r w:rsidRPr="00501786">
        <w:rPr>
          <w:rFonts w:ascii="Times New Roman" w:hAnsi="Times New Roman"/>
          <w:spacing w:val="-11"/>
          <w:sz w:val="26"/>
          <w:szCs w:val="26"/>
        </w:rPr>
        <w:t xml:space="preserve"> </w:t>
      </w:r>
      <w:r w:rsidRPr="00501786">
        <w:rPr>
          <w:rFonts w:ascii="Times New Roman" w:hAnsi="Times New Roman"/>
          <w:spacing w:val="-6"/>
          <w:sz w:val="26"/>
          <w:szCs w:val="26"/>
        </w:rPr>
        <w:t>и</w:t>
      </w:r>
      <w:r w:rsidRPr="00501786">
        <w:rPr>
          <w:rFonts w:ascii="Times New Roman" w:hAnsi="Times New Roman"/>
          <w:spacing w:val="-11"/>
          <w:sz w:val="26"/>
          <w:szCs w:val="26"/>
        </w:rPr>
        <w:t xml:space="preserve"> </w:t>
      </w:r>
      <w:r w:rsidRPr="00501786">
        <w:rPr>
          <w:rFonts w:ascii="Times New Roman" w:hAnsi="Times New Roman"/>
          <w:spacing w:val="-6"/>
          <w:sz w:val="26"/>
          <w:szCs w:val="26"/>
        </w:rPr>
        <w:t>ор</w:t>
      </w:r>
      <w:r>
        <w:rPr>
          <w:rFonts w:ascii="Times New Roman" w:hAnsi="Times New Roman"/>
          <w:spacing w:val="-6"/>
          <w:sz w:val="26"/>
          <w:szCs w:val="26"/>
        </w:rPr>
        <w:t>гт</w:t>
      </w:r>
      <w:r w:rsidRPr="00501786">
        <w:rPr>
          <w:rFonts w:ascii="Times New Roman" w:hAnsi="Times New Roman"/>
          <w:spacing w:val="-6"/>
          <w:sz w:val="26"/>
          <w:szCs w:val="26"/>
        </w:rPr>
        <w:t xml:space="preserve">ехникой, </w:t>
      </w:r>
      <w:r w:rsidRPr="00501786">
        <w:rPr>
          <w:rFonts w:ascii="Times New Roman" w:hAnsi="Times New Roman"/>
          <w:spacing w:val="-4"/>
          <w:sz w:val="26"/>
          <w:szCs w:val="26"/>
        </w:rPr>
        <w:t>позволяющей</w:t>
      </w:r>
      <w:r w:rsidRPr="00501786">
        <w:rPr>
          <w:rFonts w:ascii="Times New Roman" w:hAnsi="Times New Roman"/>
          <w:sz w:val="26"/>
          <w:szCs w:val="26"/>
        </w:rPr>
        <w:t xml:space="preserve"> </w:t>
      </w:r>
      <w:r w:rsidRPr="00501786">
        <w:rPr>
          <w:rFonts w:ascii="Times New Roman" w:hAnsi="Times New Roman"/>
          <w:spacing w:val="-4"/>
          <w:sz w:val="26"/>
          <w:szCs w:val="26"/>
        </w:rPr>
        <w:t>организовать</w:t>
      </w:r>
      <w:r w:rsidRPr="00501786">
        <w:rPr>
          <w:rFonts w:ascii="Times New Roman" w:hAnsi="Times New Roman"/>
          <w:sz w:val="26"/>
          <w:szCs w:val="26"/>
        </w:rPr>
        <w:t xml:space="preserve"> </w:t>
      </w:r>
      <w:r w:rsidRPr="00501786">
        <w:rPr>
          <w:rFonts w:ascii="Times New Roman" w:hAnsi="Times New Roman"/>
          <w:spacing w:val="-4"/>
          <w:sz w:val="26"/>
          <w:szCs w:val="26"/>
        </w:rPr>
        <w:t>предоставление</w:t>
      </w:r>
      <w:r w:rsidRPr="00501786">
        <w:rPr>
          <w:rFonts w:ascii="Times New Roman" w:hAnsi="Times New Roman"/>
          <w:spacing w:val="-13"/>
          <w:sz w:val="26"/>
          <w:szCs w:val="26"/>
        </w:rPr>
        <w:t xml:space="preserve"> </w:t>
      </w:r>
      <w:r w:rsidRPr="00501786">
        <w:rPr>
          <w:rFonts w:ascii="Times New Roman" w:hAnsi="Times New Roman"/>
          <w:spacing w:val="-4"/>
          <w:sz w:val="26"/>
          <w:szCs w:val="26"/>
        </w:rPr>
        <w:t>муниципальной</w:t>
      </w:r>
      <w:r w:rsidRPr="00501786">
        <w:rPr>
          <w:rFonts w:ascii="Times New Roman" w:hAnsi="Times New Roman"/>
          <w:spacing w:val="29"/>
          <w:sz w:val="26"/>
          <w:szCs w:val="26"/>
        </w:rPr>
        <w:t xml:space="preserve"> </w:t>
      </w:r>
      <w:r w:rsidRPr="00501786">
        <w:rPr>
          <w:rFonts w:ascii="Times New Roman" w:hAnsi="Times New Roman"/>
          <w:spacing w:val="-4"/>
          <w:sz w:val="26"/>
          <w:szCs w:val="26"/>
        </w:rPr>
        <w:t>услуги.</w:t>
      </w:r>
    </w:p>
    <w:p w:rsidR="001A227D" w:rsidRPr="00501786" w:rsidRDefault="001A227D" w:rsidP="00C15299">
      <w:pPr>
        <w:pStyle w:val="ac"/>
        <w:widowControl w:val="0"/>
        <w:numPr>
          <w:ilvl w:val="2"/>
          <w:numId w:val="12"/>
        </w:numPr>
        <w:tabs>
          <w:tab w:val="clear" w:pos="1440"/>
          <w:tab w:val="left" w:pos="0"/>
        </w:tabs>
        <w:autoSpaceDE w:val="0"/>
        <w:autoSpaceDN w:val="0"/>
        <w:spacing w:after="0" w:line="232" w:lineRule="auto"/>
        <w:ind w:left="0" w:right="476" w:firstLine="720"/>
        <w:contextualSpacing w:val="0"/>
        <w:jc w:val="both"/>
        <w:rPr>
          <w:rFonts w:ascii="Times New Roman" w:hAnsi="Times New Roman"/>
          <w:sz w:val="26"/>
          <w:szCs w:val="26"/>
        </w:rPr>
      </w:pPr>
      <w:r w:rsidRPr="00501786">
        <w:rPr>
          <w:rFonts w:ascii="Times New Roman" w:hAnsi="Times New Roman"/>
          <w:sz w:val="26"/>
          <w:szCs w:val="26"/>
        </w:rPr>
        <w:t>На информационных стендах в помещениях, предназначенных для приема документов для предоставления муниципальной услуги размещается следующая информация:</w:t>
      </w:r>
    </w:p>
    <w:p w:rsidR="001A227D" w:rsidRPr="00501786" w:rsidRDefault="001A227D" w:rsidP="007252CF">
      <w:pPr>
        <w:pStyle w:val="ac"/>
        <w:widowControl w:val="0"/>
        <w:numPr>
          <w:ilvl w:val="3"/>
          <w:numId w:val="12"/>
        </w:numPr>
        <w:tabs>
          <w:tab w:val="clear" w:pos="2160"/>
          <w:tab w:val="num" w:pos="0"/>
        </w:tabs>
        <w:autoSpaceDE w:val="0"/>
        <w:autoSpaceDN w:val="0"/>
        <w:spacing w:after="0" w:line="232" w:lineRule="auto"/>
        <w:ind w:left="0" w:right="477" w:firstLine="720"/>
        <w:contextualSpacing w:val="0"/>
        <w:jc w:val="both"/>
        <w:rPr>
          <w:rFonts w:ascii="Times New Roman" w:hAnsi="Times New Roman"/>
          <w:sz w:val="26"/>
          <w:szCs w:val="26"/>
        </w:rPr>
      </w:pPr>
      <w:r>
        <w:rPr>
          <w:rFonts w:ascii="Times New Roman" w:hAnsi="Times New Roman"/>
          <w:spacing w:val="-4"/>
          <w:sz w:val="26"/>
          <w:szCs w:val="26"/>
        </w:rPr>
        <w:t>М</w:t>
      </w:r>
      <w:r w:rsidRPr="00501786">
        <w:rPr>
          <w:rFonts w:ascii="Times New Roman" w:hAnsi="Times New Roman"/>
          <w:spacing w:val="-4"/>
          <w:sz w:val="26"/>
          <w:szCs w:val="26"/>
        </w:rPr>
        <w:t>есто</w:t>
      </w:r>
      <w:r w:rsidRPr="00501786">
        <w:rPr>
          <w:rFonts w:ascii="Times New Roman" w:hAnsi="Times New Roman"/>
          <w:spacing w:val="-13"/>
          <w:sz w:val="26"/>
          <w:szCs w:val="26"/>
        </w:rPr>
        <w:t xml:space="preserve"> </w:t>
      </w:r>
      <w:r w:rsidRPr="00501786">
        <w:rPr>
          <w:rFonts w:ascii="Times New Roman" w:hAnsi="Times New Roman"/>
          <w:spacing w:val="-4"/>
          <w:sz w:val="26"/>
          <w:szCs w:val="26"/>
        </w:rPr>
        <w:t>нахождения,</w:t>
      </w:r>
      <w:r w:rsidRPr="00501786">
        <w:rPr>
          <w:rFonts w:ascii="Times New Roman" w:hAnsi="Times New Roman"/>
          <w:spacing w:val="-13"/>
          <w:sz w:val="26"/>
          <w:szCs w:val="26"/>
        </w:rPr>
        <w:t xml:space="preserve"> </w:t>
      </w:r>
      <w:r w:rsidRPr="00501786">
        <w:rPr>
          <w:rFonts w:ascii="Times New Roman" w:hAnsi="Times New Roman"/>
          <w:spacing w:val="-4"/>
          <w:sz w:val="26"/>
          <w:szCs w:val="26"/>
        </w:rPr>
        <w:t>режим</w:t>
      </w:r>
      <w:r w:rsidRPr="00501786">
        <w:rPr>
          <w:rFonts w:ascii="Times New Roman" w:hAnsi="Times New Roman"/>
          <w:spacing w:val="-13"/>
          <w:sz w:val="26"/>
          <w:szCs w:val="26"/>
        </w:rPr>
        <w:t xml:space="preserve"> </w:t>
      </w:r>
      <w:r w:rsidRPr="00501786">
        <w:rPr>
          <w:rFonts w:ascii="Times New Roman" w:hAnsi="Times New Roman"/>
          <w:spacing w:val="-4"/>
          <w:sz w:val="26"/>
          <w:szCs w:val="26"/>
        </w:rPr>
        <w:t>работы</w:t>
      </w:r>
      <w:r w:rsidRPr="00501786">
        <w:rPr>
          <w:rFonts w:ascii="Times New Roman" w:hAnsi="Times New Roman"/>
          <w:spacing w:val="-13"/>
          <w:sz w:val="26"/>
          <w:szCs w:val="26"/>
        </w:rPr>
        <w:t xml:space="preserve"> </w:t>
      </w:r>
      <w:r w:rsidRPr="00501786">
        <w:rPr>
          <w:rFonts w:ascii="Times New Roman" w:hAnsi="Times New Roman"/>
          <w:spacing w:val="-4"/>
          <w:sz w:val="26"/>
          <w:szCs w:val="26"/>
        </w:rPr>
        <w:t>органа,</w:t>
      </w:r>
      <w:r w:rsidRPr="00501786">
        <w:rPr>
          <w:rFonts w:ascii="Times New Roman" w:hAnsi="Times New Roman"/>
          <w:spacing w:val="-13"/>
          <w:sz w:val="26"/>
          <w:szCs w:val="26"/>
        </w:rPr>
        <w:t xml:space="preserve"> </w:t>
      </w:r>
      <w:r w:rsidRPr="00501786">
        <w:rPr>
          <w:rFonts w:ascii="Times New Roman" w:hAnsi="Times New Roman"/>
          <w:spacing w:val="-4"/>
          <w:sz w:val="26"/>
          <w:szCs w:val="26"/>
        </w:rPr>
        <w:t>предоставляющего</w:t>
      </w:r>
      <w:r w:rsidRPr="00501786">
        <w:rPr>
          <w:rFonts w:ascii="Times New Roman" w:hAnsi="Times New Roman"/>
          <w:spacing w:val="-13"/>
          <w:sz w:val="26"/>
          <w:szCs w:val="26"/>
        </w:rPr>
        <w:t xml:space="preserve"> </w:t>
      </w:r>
      <w:r w:rsidRPr="00501786">
        <w:rPr>
          <w:rFonts w:ascii="Times New Roman" w:hAnsi="Times New Roman"/>
          <w:spacing w:val="-4"/>
          <w:sz w:val="26"/>
          <w:szCs w:val="26"/>
        </w:rPr>
        <w:t xml:space="preserve">муниципальную </w:t>
      </w:r>
      <w:r>
        <w:rPr>
          <w:rFonts w:ascii="Times New Roman" w:hAnsi="Times New Roman"/>
          <w:sz w:val="26"/>
          <w:szCs w:val="26"/>
        </w:rPr>
        <w:t>услугу, график приема з</w:t>
      </w:r>
      <w:r w:rsidRPr="00501786">
        <w:rPr>
          <w:rFonts w:ascii="Times New Roman" w:hAnsi="Times New Roman"/>
          <w:sz w:val="26"/>
          <w:szCs w:val="26"/>
        </w:rPr>
        <w:t>аявителей, номера теле</w:t>
      </w:r>
      <w:r>
        <w:rPr>
          <w:rFonts w:ascii="Times New Roman" w:hAnsi="Times New Roman"/>
          <w:sz w:val="26"/>
          <w:szCs w:val="26"/>
        </w:rPr>
        <w:t>фонов для справок, адреса официаль</w:t>
      </w:r>
      <w:r w:rsidRPr="00501786">
        <w:rPr>
          <w:rFonts w:ascii="Times New Roman" w:hAnsi="Times New Roman"/>
          <w:sz w:val="26"/>
          <w:szCs w:val="26"/>
        </w:rPr>
        <w:t>ных</w:t>
      </w:r>
      <w:r w:rsidRPr="00501786">
        <w:rPr>
          <w:rFonts w:ascii="Times New Roman" w:hAnsi="Times New Roman"/>
          <w:spacing w:val="-10"/>
          <w:sz w:val="26"/>
          <w:szCs w:val="26"/>
        </w:rPr>
        <w:t xml:space="preserve"> </w:t>
      </w:r>
      <w:r w:rsidRPr="00501786">
        <w:rPr>
          <w:rFonts w:ascii="Times New Roman" w:hAnsi="Times New Roman"/>
          <w:sz w:val="26"/>
          <w:szCs w:val="26"/>
        </w:rPr>
        <w:t>сайтов</w:t>
      </w:r>
      <w:r w:rsidRPr="00501786">
        <w:rPr>
          <w:rFonts w:ascii="Times New Roman" w:hAnsi="Times New Roman"/>
          <w:spacing w:val="-14"/>
          <w:sz w:val="26"/>
          <w:szCs w:val="26"/>
        </w:rPr>
        <w:t xml:space="preserve"> </w:t>
      </w:r>
      <w:r w:rsidRPr="00501786">
        <w:rPr>
          <w:rFonts w:ascii="Times New Roman" w:hAnsi="Times New Roman"/>
          <w:sz w:val="26"/>
          <w:szCs w:val="26"/>
        </w:rPr>
        <w:t>в</w:t>
      </w:r>
      <w:r w:rsidRPr="00501786">
        <w:rPr>
          <w:rFonts w:ascii="Times New Roman" w:hAnsi="Times New Roman"/>
          <w:spacing w:val="-17"/>
          <w:sz w:val="26"/>
          <w:szCs w:val="26"/>
        </w:rPr>
        <w:t xml:space="preserve"> </w:t>
      </w:r>
      <w:r w:rsidRPr="00501786">
        <w:rPr>
          <w:rFonts w:ascii="Times New Roman" w:hAnsi="Times New Roman"/>
          <w:sz w:val="26"/>
          <w:szCs w:val="26"/>
        </w:rPr>
        <w:t>сети</w:t>
      </w:r>
      <w:r w:rsidRPr="00501786">
        <w:rPr>
          <w:rFonts w:ascii="Times New Roman" w:hAnsi="Times New Roman"/>
          <w:spacing w:val="-16"/>
          <w:sz w:val="26"/>
          <w:szCs w:val="26"/>
        </w:rPr>
        <w:t xml:space="preserve"> </w:t>
      </w:r>
      <w:r w:rsidRPr="00501786">
        <w:rPr>
          <w:rFonts w:ascii="Times New Roman" w:hAnsi="Times New Roman"/>
          <w:sz w:val="26"/>
          <w:szCs w:val="26"/>
        </w:rPr>
        <w:t>Интернет,</w:t>
      </w:r>
      <w:r w:rsidRPr="00501786">
        <w:rPr>
          <w:rFonts w:ascii="Times New Roman" w:hAnsi="Times New Roman"/>
          <w:spacing w:val="-10"/>
          <w:sz w:val="26"/>
          <w:szCs w:val="26"/>
        </w:rPr>
        <w:t xml:space="preserve"> </w:t>
      </w:r>
      <w:r w:rsidRPr="00501786">
        <w:rPr>
          <w:rFonts w:ascii="Times New Roman" w:hAnsi="Times New Roman"/>
          <w:sz w:val="26"/>
          <w:szCs w:val="26"/>
        </w:rPr>
        <w:t>адреса</w:t>
      </w:r>
      <w:r w:rsidRPr="00501786">
        <w:rPr>
          <w:rFonts w:ascii="Times New Roman" w:hAnsi="Times New Roman"/>
          <w:spacing w:val="-16"/>
          <w:sz w:val="26"/>
          <w:szCs w:val="26"/>
        </w:rPr>
        <w:t xml:space="preserve"> </w:t>
      </w:r>
      <w:r w:rsidRPr="00501786">
        <w:rPr>
          <w:rFonts w:ascii="Times New Roman" w:hAnsi="Times New Roman"/>
          <w:sz w:val="26"/>
          <w:szCs w:val="26"/>
        </w:rPr>
        <w:t>электронной</w:t>
      </w:r>
      <w:r w:rsidRPr="00501786">
        <w:rPr>
          <w:rFonts w:ascii="Times New Roman" w:hAnsi="Times New Roman"/>
          <w:spacing w:val="-6"/>
          <w:sz w:val="26"/>
          <w:szCs w:val="26"/>
        </w:rPr>
        <w:t xml:space="preserve"> </w:t>
      </w:r>
      <w:r w:rsidRPr="00501786">
        <w:rPr>
          <w:rFonts w:ascii="Times New Roman" w:hAnsi="Times New Roman"/>
          <w:sz w:val="26"/>
          <w:szCs w:val="26"/>
        </w:rPr>
        <w:t>почты;</w:t>
      </w:r>
    </w:p>
    <w:p w:rsidR="001A227D" w:rsidRPr="00501786" w:rsidRDefault="001A227D" w:rsidP="00B74189">
      <w:pPr>
        <w:pStyle w:val="afa"/>
        <w:spacing w:after="0" w:line="232" w:lineRule="auto"/>
        <w:ind w:left="142" w:right="469" w:firstLine="758"/>
        <w:jc w:val="both"/>
        <w:rPr>
          <w:rFonts w:ascii="Times New Roman" w:hAnsi="Times New Roman"/>
          <w:sz w:val="26"/>
          <w:szCs w:val="26"/>
        </w:rPr>
      </w:pPr>
      <w:r>
        <w:rPr>
          <w:rFonts w:ascii="Times New Roman" w:hAnsi="Times New Roman"/>
          <w:sz w:val="26"/>
          <w:szCs w:val="26"/>
        </w:rPr>
        <w:t xml:space="preserve">- </w:t>
      </w:r>
      <w:r w:rsidRPr="00501786">
        <w:rPr>
          <w:rFonts w:ascii="Times New Roman" w:hAnsi="Times New Roman"/>
          <w:sz w:val="26"/>
          <w:szCs w:val="26"/>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w:t>
      </w:r>
      <w:r w:rsidRPr="00501786">
        <w:rPr>
          <w:rFonts w:ascii="Times New Roman" w:hAnsi="Times New Roman"/>
          <w:spacing w:val="-2"/>
          <w:sz w:val="26"/>
          <w:szCs w:val="26"/>
        </w:rPr>
        <w:t>опубликования</w:t>
      </w:r>
      <w:r>
        <w:rPr>
          <w:rFonts w:ascii="Times New Roman" w:hAnsi="Times New Roman"/>
          <w:spacing w:val="-2"/>
          <w:sz w:val="26"/>
          <w:szCs w:val="26"/>
        </w:rPr>
        <w:t>.</w:t>
      </w:r>
    </w:p>
    <w:p w:rsidR="001A227D" w:rsidRPr="00501786" w:rsidRDefault="001A227D" w:rsidP="00C00BAC">
      <w:pPr>
        <w:pStyle w:val="ac"/>
        <w:widowControl w:val="0"/>
        <w:numPr>
          <w:ilvl w:val="3"/>
          <w:numId w:val="12"/>
        </w:numPr>
        <w:tabs>
          <w:tab w:val="left" w:pos="1186"/>
        </w:tabs>
        <w:autoSpaceDE w:val="0"/>
        <w:autoSpaceDN w:val="0"/>
        <w:spacing w:after="0" w:line="237" w:lineRule="auto"/>
        <w:ind w:left="146" w:right="489" w:firstLine="695"/>
        <w:contextualSpacing w:val="0"/>
        <w:jc w:val="both"/>
        <w:rPr>
          <w:rFonts w:ascii="Times New Roman" w:hAnsi="Times New Roman"/>
          <w:sz w:val="26"/>
          <w:szCs w:val="26"/>
        </w:rPr>
      </w:pPr>
      <w:r>
        <w:rPr>
          <w:rFonts w:ascii="Times New Roman" w:hAnsi="Times New Roman"/>
          <w:sz w:val="26"/>
          <w:szCs w:val="26"/>
        </w:rPr>
        <w:t>И</w:t>
      </w:r>
      <w:r w:rsidRPr="00501786">
        <w:rPr>
          <w:rFonts w:ascii="Times New Roman" w:hAnsi="Times New Roman"/>
          <w:sz w:val="26"/>
          <w:szCs w:val="26"/>
        </w:rPr>
        <w:t>счерпывающий перечень документов, необходимых для получения муниципальной услуги;</w:t>
      </w:r>
    </w:p>
    <w:p w:rsidR="001A227D" w:rsidRPr="00501786" w:rsidRDefault="001A227D" w:rsidP="00C00BAC">
      <w:pPr>
        <w:pStyle w:val="ac"/>
        <w:widowControl w:val="0"/>
        <w:numPr>
          <w:ilvl w:val="3"/>
          <w:numId w:val="12"/>
        </w:numPr>
        <w:tabs>
          <w:tab w:val="left" w:pos="999"/>
        </w:tabs>
        <w:autoSpaceDE w:val="0"/>
        <w:autoSpaceDN w:val="0"/>
        <w:spacing w:after="0" w:line="294" w:lineRule="exact"/>
        <w:ind w:left="999" w:hanging="157"/>
        <w:contextualSpacing w:val="0"/>
        <w:jc w:val="both"/>
        <w:rPr>
          <w:rFonts w:ascii="Times New Roman" w:hAnsi="Times New Roman"/>
          <w:sz w:val="26"/>
          <w:szCs w:val="26"/>
        </w:rPr>
      </w:pPr>
      <w:r>
        <w:rPr>
          <w:rFonts w:ascii="Times New Roman" w:hAnsi="Times New Roman"/>
          <w:spacing w:val="-8"/>
          <w:sz w:val="26"/>
          <w:szCs w:val="26"/>
        </w:rPr>
        <w:t>П</w:t>
      </w:r>
      <w:r w:rsidRPr="00501786">
        <w:rPr>
          <w:rFonts w:ascii="Times New Roman" w:hAnsi="Times New Roman"/>
          <w:spacing w:val="-8"/>
          <w:sz w:val="26"/>
          <w:szCs w:val="26"/>
        </w:rPr>
        <w:t>орядок</w:t>
      </w:r>
      <w:r w:rsidRPr="00501786">
        <w:rPr>
          <w:rFonts w:ascii="Times New Roman" w:hAnsi="Times New Roman"/>
          <w:spacing w:val="4"/>
          <w:sz w:val="26"/>
          <w:szCs w:val="26"/>
        </w:rPr>
        <w:t xml:space="preserve"> </w:t>
      </w:r>
      <w:r w:rsidRPr="00501786">
        <w:rPr>
          <w:rFonts w:ascii="Times New Roman" w:hAnsi="Times New Roman"/>
          <w:spacing w:val="-8"/>
          <w:sz w:val="26"/>
          <w:szCs w:val="26"/>
        </w:rPr>
        <w:t>предоставления</w:t>
      </w:r>
      <w:r w:rsidRPr="00501786">
        <w:rPr>
          <w:rFonts w:ascii="Times New Roman" w:hAnsi="Times New Roman"/>
          <w:spacing w:val="-9"/>
          <w:sz w:val="26"/>
          <w:szCs w:val="26"/>
        </w:rPr>
        <w:t xml:space="preserve"> </w:t>
      </w:r>
      <w:r w:rsidRPr="00501786">
        <w:rPr>
          <w:rFonts w:ascii="Times New Roman" w:hAnsi="Times New Roman"/>
          <w:spacing w:val="-8"/>
          <w:sz w:val="26"/>
          <w:szCs w:val="26"/>
        </w:rPr>
        <w:t>муниципальной</w:t>
      </w:r>
      <w:r w:rsidRPr="00501786">
        <w:rPr>
          <w:rFonts w:ascii="Times New Roman" w:hAnsi="Times New Roman"/>
          <w:spacing w:val="20"/>
          <w:sz w:val="26"/>
          <w:szCs w:val="26"/>
        </w:rPr>
        <w:t xml:space="preserve"> </w:t>
      </w:r>
      <w:r w:rsidRPr="00501786">
        <w:rPr>
          <w:rFonts w:ascii="Times New Roman" w:hAnsi="Times New Roman"/>
          <w:spacing w:val="-8"/>
          <w:sz w:val="26"/>
          <w:szCs w:val="26"/>
        </w:rPr>
        <w:t>услуги</w:t>
      </w:r>
      <w:r>
        <w:rPr>
          <w:rFonts w:ascii="Times New Roman" w:hAnsi="Times New Roman"/>
          <w:spacing w:val="-8"/>
          <w:sz w:val="26"/>
          <w:szCs w:val="26"/>
        </w:rPr>
        <w:t>.</w:t>
      </w:r>
    </w:p>
    <w:p w:rsidR="001A227D" w:rsidRPr="00501786" w:rsidRDefault="001A227D" w:rsidP="00C00BAC">
      <w:pPr>
        <w:pStyle w:val="ac"/>
        <w:widowControl w:val="0"/>
        <w:numPr>
          <w:ilvl w:val="3"/>
          <w:numId w:val="12"/>
        </w:numPr>
        <w:tabs>
          <w:tab w:val="left" w:pos="1114"/>
        </w:tabs>
        <w:autoSpaceDE w:val="0"/>
        <w:autoSpaceDN w:val="0"/>
        <w:spacing w:after="0" w:line="230" w:lineRule="auto"/>
        <w:ind w:left="146" w:right="438" w:firstLine="700"/>
        <w:contextualSpacing w:val="0"/>
        <w:jc w:val="both"/>
        <w:rPr>
          <w:rFonts w:ascii="Times New Roman" w:hAnsi="Times New Roman"/>
          <w:sz w:val="26"/>
          <w:szCs w:val="26"/>
        </w:rPr>
      </w:pPr>
      <w:r>
        <w:rPr>
          <w:rFonts w:ascii="Times New Roman" w:hAnsi="Times New Roman"/>
          <w:sz w:val="26"/>
          <w:szCs w:val="26"/>
        </w:rPr>
        <w:t>И</w:t>
      </w:r>
      <w:r w:rsidRPr="00501786">
        <w:rPr>
          <w:rFonts w:ascii="Times New Roman" w:hAnsi="Times New Roman"/>
          <w:sz w:val="26"/>
          <w:szCs w:val="26"/>
        </w:rPr>
        <w:t>счерпывающий перечень оснований для отказ</w:t>
      </w:r>
      <w:r>
        <w:rPr>
          <w:rFonts w:ascii="Times New Roman" w:hAnsi="Times New Roman"/>
          <w:sz w:val="26"/>
          <w:szCs w:val="26"/>
        </w:rPr>
        <w:t>а в приеме документов, необходимых</w:t>
      </w:r>
      <w:r w:rsidRPr="00501786">
        <w:rPr>
          <w:rFonts w:ascii="Times New Roman" w:hAnsi="Times New Roman"/>
          <w:sz w:val="26"/>
          <w:szCs w:val="26"/>
        </w:rPr>
        <w:t xml:space="preserve"> для предоставления муниципальной услуги, оснований для приостановления</w:t>
      </w:r>
      <w:r w:rsidRPr="00501786">
        <w:rPr>
          <w:rFonts w:ascii="Times New Roman" w:hAnsi="Times New Roman"/>
          <w:spacing w:val="-2"/>
          <w:sz w:val="26"/>
          <w:szCs w:val="26"/>
        </w:rPr>
        <w:t xml:space="preserve"> </w:t>
      </w:r>
      <w:r w:rsidRPr="00501786">
        <w:rPr>
          <w:rFonts w:ascii="Times New Roman" w:hAnsi="Times New Roman"/>
          <w:sz w:val="26"/>
          <w:szCs w:val="26"/>
        </w:rPr>
        <w:t>предоставления</w:t>
      </w:r>
      <w:r w:rsidRPr="00501786">
        <w:rPr>
          <w:rFonts w:ascii="Times New Roman" w:hAnsi="Times New Roman"/>
          <w:spacing w:val="-3"/>
          <w:sz w:val="26"/>
          <w:szCs w:val="26"/>
        </w:rPr>
        <w:t xml:space="preserve"> </w:t>
      </w:r>
      <w:r w:rsidRPr="00501786">
        <w:rPr>
          <w:rFonts w:ascii="Times New Roman" w:hAnsi="Times New Roman"/>
          <w:sz w:val="26"/>
          <w:szCs w:val="26"/>
        </w:rPr>
        <w:t>муниципальной услуги, отказа в</w:t>
      </w:r>
      <w:r w:rsidRPr="00501786">
        <w:rPr>
          <w:rFonts w:ascii="Times New Roman" w:hAnsi="Times New Roman"/>
          <w:spacing w:val="-2"/>
          <w:sz w:val="26"/>
          <w:szCs w:val="26"/>
        </w:rPr>
        <w:t xml:space="preserve"> </w:t>
      </w:r>
      <w:r w:rsidRPr="00501786">
        <w:rPr>
          <w:rFonts w:ascii="Times New Roman" w:hAnsi="Times New Roman"/>
          <w:sz w:val="26"/>
          <w:szCs w:val="26"/>
        </w:rPr>
        <w:t>предоставлении муниципальной услуги</w:t>
      </w:r>
      <w:r>
        <w:rPr>
          <w:rFonts w:ascii="Times New Roman" w:hAnsi="Times New Roman"/>
          <w:sz w:val="26"/>
          <w:szCs w:val="26"/>
        </w:rPr>
        <w:t>.</w:t>
      </w:r>
    </w:p>
    <w:p w:rsidR="001A227D" w:rsidRPr="00501786" w:rsidRDefault="001A227D" w:rsidP="00C00BAC">
      <w:pPr>
        <w:pStyle w:val="ac"/>
        <w:widowControl w:val="0"/>
        <w:numPr>
          <w:ilvl w:val="3"/>
          <w:numId w:val="12"/>
        </w:numPr>
        <w:tabs>
          <w:tab w:val="left" w:pos="1038"/>
        </w:tabs>
        <w:autoSpaceDE w:val="0"/>
        <w:autoSpaceDN w:val="0"/>
        <w:spacing w:after="0" w:line="232" w:lineRule="auto"/>
        <w:ind w:left="153" w:right="447" w:firstLine="693"/>
        <w:contextualSpacing w:val="0"/>
        <w:jc w:val="both"/>
        <w:rPr>
          <w:rFonts w:ascii="Times New Roman" w:hAnsi="Times New Roman"/>
          <w:sz w:val="26"/>
          <w:szCs w:val="26"/>
        </w:rPr>
      </w:pPr>
      <w:r>
        <w:rPr>
          <w:rFonts w:ascii="Times New Roman" w:hAnsi="Times New Roman"/>
          <w:sz w:val="26"/>
          <w:szCs w:val="26"/>
        </w:rPr>
        <w:t>П</w:t>
      </w:r>
      <w:r w:rsidRPr="00501786">
        <w:rPr>
          <w:rFonts w:ascii="Times New Roman" w:hAnsi="Times New Roman"/>
          <w:sz w:val="26"/>
          <w:szCs w:val="26"/>
        </w:rPr>
        <w:t>орядок досудебного (внесуде</w:t>
      </w:r>
      <w:r>
        <w:rPr>
          <w:rFonts w:ascii="Times New Roman" w:hAnsi="Times New Roman"/>
          <w:sz w:val="26"/>
          <w:szCs w:val="26"/>
        </w:rPr>
        <w:t>б</w:t>
      </w:r>
      <w:r w:rsidRPr="00501786">
        <w:rPr>
          <w:rFonts w:ascii="Times New Roman" w:hAnsi="Times New Roman"/>
          <w:sz w:val="26"/>
          <w:szCs w:val="26"/>
        </w:rPr>
        <w:t>ного)</w:t>
      </w:r>
      <w:r w:rsidRPr="00501786">
        <w:rPr>
          <w:rFonts w:ascii="Times New Roman" w:hAnsi="Times New Roman"/>
          <w:spacing w:val="-9"/>
          <w:sz w:val="26"/>
          <w:szCs w:val="26"/>
        </w:rPr>
        <w:t xml:space="preserve"> </w:t>
      </w:r>
      <w:r w:rsidRPr="00501786">
        <w:rPr>
          <w:rFonts w:ascii="Times New Roman" w:hAnsi="Times New Roman"/>
          <w:sz w:val="26"/>
          <w:szCs w:val="26"/>
        </w:rPr>
        <w:t>обж</w:t>
      </w:r>
      <w:r>
        <w:rPr>
          <w:rFonts w:ascii="Times New Roman" w:hAnsi="Times New Roman"/>
          <w:sz w:val="26"/>
          <w:szCs w:val="26"/>
        </w:rPr>
        <w:t>ало</w:t>
      </w:r>
      <w:r w:rsidRPr="00501786">
        <w:rPr>
          <w:rFonts w:ascii="Times New Roman" w:hAnsi="Times New Roman"/>
          <w:sz w:val="26"/>
          <w:szCs w:val="26"/>
        </w:rPr>
        <w:t>ва</w:t>
      </w:r>
      <w:r>
        <w:rPr>
          <w:rFonts w:ascii="Times New Roman" w:hAnsi="Times New Roman"/>
          <w:sz w:val="26"/>
          <w:szCs w:val="26"/>
        </w:rPr>
        <w:t>ния</w:t>
      </w:r>
      <w:r w:rsidRPr="00501786">
        <w:rPr>
          <w:rFonts w:ascii="Times New Roman" w:hAnsi="Times New Roman"/>
          <w:sz w:val="26"/>
          <w:szCs w:val="26"/>
        </w:rPr>
        <w:t xml:space="preserve"> действий (бездействия) и </w:t>
      </w:r>
      <w:r w:rsidRPr="00501786">
        <w:rPr>
          <w:rFonts w:ascii="Times New Roman" w:hAnsi="Times New Roman"/>
          <w:spacing w:val="-2"/>
          <w:sz w:val="26"/>
          <w:szCs w:val="26"/>
        </w:rPr>
        <w:t>решений,</w:t>
      </w:r>
      <w:r w:rsidRPr="00501786">
        <w:rPr>
          <w:rFonts w:ascii="Times New Roman" w:hAnsi="Times New Roman"/>
          <w:spacing w:val="-10"/>
          <w:sz w:val="26"/>
          <w:szCs w:val="26"/>
        </w:rPr>
        <w:t xml:space="preserve"> </w:t>
      </w:r>
      <w:r w:rsidRPr="00501786">
        <w:rPr>
          <w:rFonts w:ascii="Times New Roman" w:hAnsi="Times New Roman"/>
          <w:spacing w:val="-2"/>
          <w:sz w:val="26"/>
          <w:szCs w:val="26"/>
        </w:rPr>
        <w:t>принятых</w:t>
      </w:r>
      <w:r w:rsidRPr="00501786">
        <w:rPr>
          <w:rFonts w:ascii="Times New Roman" w:hAnsi="Times New Roman"/>
          <w:spacing w:val="-12"/>
          <w:sz w:val="26"/>
          <w:szCs w:val="26"/>
        </w:rPr>
        <w:t xml:space="preserve"> </w:t>
      </w:r>
      <w:r w:rsidRPr="00501786">
        <w:rPr>
          <w:rFonts w:ascii="Times New Roman" w:hAnsi="Times New Roman"/>
          <w:spacing w:val="-2"/>
          <w:sz w:val="26"/>
          <w:szCs w:val="26"/>
        </w:rPr>
        <w:t>в</w:t>
      </w:r>
      <w:r w:rsidRPr="00501786">
        <w:rPr>
          <w:rFonts w:ascii="Times New Roman" w:hAnsi="Times New Roman"/>
          <w:spacing w:val="-15"/>
          <w:sz w:val="26"/>
          <w:szCs w:val="26"/>
        </w:rPr>
        <w:t xml:space="preserve"> </w:t>
      </w:r>
      <w:r w:rsidRPr="00501786">
        <w:rPr>
          <w:rFonts w:ascii="Times New Roman" w:hAnsi="Times New Roman"/>
          <w:spacing w:val="-2"/>
          <w:sz w:val="26"/>
          <w:szCs w:val="26"/>
        </w:rPr>
        <w:t>ходе</w:t>
      </w:r>
      <w:r w:rsidRPr="00501786">
        <w:rPr>
          <w:rFonts w:ascii="Times New Roman" w:hAnsi="Times New Roman"/>
          <w:spacing w:val="-15"/>
          <w:sz w:val="26"/>
          <w:szCs w:val="26"/>
        </w:rPr>
        <w:t xml:space="preserve"> </w:t>
      </w:r>
      <w:r w:rsidRPr="00501786">
        <w:rPr>
          <w:rFonts w:ascii="Times New Roman" w:hAnsi="Times New Roman"/>
          <w:spacing w:val="-2"/>
          <w:sz w:val="26"/>
          <w:szCs w:val="26"/>
        </w:rPr>
        <w:t>предоставления</w:t>
      </w:r>
      <w:r w:rsidRPr="00501786">
        <w:rPr>
          <w:rFonts w:ascii="Times New Roman" w:hAnsi="Times New Roman"/>
          <w:spacing w:val="-15"/>
          <w:sz w:val="26"/>
          <w:szCs w:val="26"/>
        </w:rPr>
        <w:t xml:space="preserve"> </w:t>
      </w:r>
      <w:r w:rsidRPr="00501786">
        <w:rPr>
          <w:rFonts w:ascii="Times New Roman" w:hAnsi="Times New Roman"/>
          <w:spacing w:val="-2"/>
          <w:sz w:val="26"/>
          <w:szCs w:val="26"/>
        </w:rPr>
        <w:t>муниципальной</w:t>
      </w:r>
      <w:r w:rsidRPr="00501786">
        <w:rPr>
          <w:rFonts w:ascii="Times New Roman" w:hAnsi="Times New Roman"/>
          <w:spacing w:val="8"/>
          <w:sz w:val="26"/>
          <w:szCs w:val="26"/>
        </w:rPr>
        <w:t xml:space="preserve"> </w:t>
      </w:r>
      <w:r w:rsidRPr="00501786">
        <w:rPr>
          <w:rFonts w:ascii="Times New Roman" w:hAnsi="Times New Roman"/>
          <w:spacing w:val="-2"/>
          <w:sz w:val="26"/>
          <w:szCs w:val="26"/>
        </w:rPr>
        <w:t>услуги</w:t>
      </w:r>
      <w:r>
        <w:rPr>
          <w:rFonts w:ascii="Times New Roman" w:hAnsi="Times New Roman"/>
          <w:spacing w:val="-2"/>
          <w:sz w:val="26"/>
          <w:szCs w:val="26"/>
        </w:rPr>
        <w:t>.</w:t>
      </w:r>
    </w:p>
    <w:p w:rsidR="001A227D" w:rsidRPr="00501786" w:rsidRDefault="001A227D" w:rsidP="00C00BAC">
      <w:pPr>
        <w:pStyle w:val="ac"/>
        <w:widowControl w:val="0"/>
        <w:numPr>
          <w:ilvl w:val="3"/>
          <w:numId w:val="12"/>
        </w:numPr>
        <w:tabs>
          <w:tab w:val="left" w:pos="999"/>
        </w:tabs>
        <w:autoSpaceDE w:val="0"/>
        <w:autoSpaceDN w:val="0"/>
        <w:spacing w:after="0" w:line="301" w:lineRule="exact"/>
        <w:ind w:left="999" w:hanging="152"/>
        <w:contextualSpacing w:val="0"/>
        <w:jc w:val="both"/>
        <w:rPr>
          <w:rFonts w:ascii="Times New Roman" w:hAnsi="Times New Roman"/>
          <w:sz w:val="26"/>
          <w:szCs w:val="26"/>
        </w:rPr>
      </w:pPr>
      <w:r>
        <w:rPr>
          <w:rFonts w:ascii="Times New Roman" w:hAnsi="Times New Roman"/>
          <w:spacing w:val="-6"/>
          <w:sz w:val="26"/>
          <w:szCs w:val="26"/>
        </w:rPr>
        <w:t>Т</w:t>
      </w:r>
      <w:r w:rsidRPr="00501786">
        <w:rPr>
          <w:rFonts w:ascii="Times New Roman" w:hAnsi="Times New Roman"/>
          <w:spacing w:val="-6"/>
          <w:sz w:val="26"/>
          <w:szCs w:val="26"/>
        </w:rPr>
        <w:t>екст</w:t>
      </w:r>
      <w:r w:rsidRPr="00501786">
        <w:rPr>
          <w:rFonts w:ascii="Times New Roman" w:hAnsi="Times New Roman"/>
          <w:spacing w:val="4"/>
          <w:sz w:val="26"/>
          <w:szCs w:val="26"/>
        </w:rPr>
        <w:t xml:space="preserve"> </w:t>
      </w:r>
      <w:r w:rsidRPr="00501786">
        <w:rPr>
          <w:rFonts w:ascii="Times New Roman" w:hAnsi="Times New Roman"/>
          <w:spacing w:val="-6"/>
          <w:sz w:val="26"/>
          <w:szCs w:val="26"/>
        </w:rPr>
        <w:t>Административного</w:t>
      </w:r>
      <w:r w:rsidRPr="00501786">
        <w:rPr>
          <w:rFonts w:ascii="Times New Roman" w:hAnsi="Times New Roman"/>
          <w:spacing w:val="-11"/>
          <w:sz w:val="26"/>
          <w:szCs w:val="26"/>
        </w:rPr>
        <w:t xml:space="preserve"> </w:t>
      </w:r>
      <w:r w:rsidRPr="00501786">
        <w:rPr>
          <w:rFonts w:ascii="Times New Roman" w:hAnsi="Times New Roman"/>
          <w:spacing w:val="-6"/>
          <w:sz w:val="26"/>
          <w:szCs w:val="26"/>
        </w:rPr>
        <w:t>регламента.</w:t>
      </w:r>
    </w:p>
    <w:p w:rsidR="001A227D" w:rsidRPr="00501786" w:rsidRDefault="001A227D" w:rsidP="00121A99">
      <w:pPr>
        <w:pStyle w:val="afa"/>
        <w:spacing w:after="0" w:line="228" w:lineRule="auto"/>
        <w:ind w:left="153" w:right="-5" w:firstLine="694"/>
        <w:jc w:val="both"/>
        <w:rPr>
          <w:rFonts w:ascii="Times New Roman" w:hAnsi="Times New Roman"/>
          <w:sz w:val="26"/>
          <w:szCs w:val="26"/>
        </w:rPr>
      </w:pPr>
      <w:r w:rsidRPr="00501786">
        <w:rPr>
          <w:rFonts w:ascii="Times New Roman" w:hAnsi="Times New Roman"/>
          <w:spacing w:val="-8"/>
          <w:sz w:val="26"/>
          <w:szCs w:val="26"/>
        </w:rPr>
        <w:t>Информацию,</w:t>
      </w:r>
      <w:r w:rsidRPr="00501786">
        <w:rPr>
          <w:rFonts w:ascii="Times New Roman" w:hAnsi="Times New Roman"/>
          <w:spacing w:val="-9"/>
          <w:sz w:val="26"/>
          <w:szCs w:val="26"/>
        </w:rPr>
        <w:t xml:space="preserve"> </w:t>
      </w:r>
      <w:r w:rsidRPr="00501786">
        <w:rPr>
          <w:rFonts w:ascii="Times New Roman" w:hAnsi="Times New Roman"/>
          <w:spacing w:val="-8"/>
          <w:sz w:val="26"/>
          <w:szCs w:val="26"/>
        </w:rPr>
        <w:t>размещаемая</w:t>
      </w:r>
      <w:r w:rsidRPr="00501786">
        <w:rPr>
          <w:rFonts w:ascii="Times New Roman" w:hAnsi="Times New Roman"/>
          <w:spacing w:val="5"/>
          <w:sz w:val="26"/>
          <w:szCs w:val="26"/>
        </w:rPr>
        <w:t xml:space="preserve"> </w:t>
      </w:r>
      <w:r w:rsidRPr="00501786">
        <w:rPr>
          <w:rFonts w:ascii="Times New Roman" w:hAnsi="Times New Roman"/>
          <w:spacing w:val="-8"/>
          <w:sz w:val="26"/>
          <w:szCs w:val="26"/>
        </w:rPr>
        <w:t>на</w:t>
      </w:r>
      <w:r w:rsidRPr="00501786">
        <w:rPr>
          <w:rFonts w:ascii="Times New Roman" w:hAnsi="Times New Roman"/>
          <w:spacing w:val="-9"/>
          <w:sz w:val="26"/>
          <w:szCs w:val="26"/>
        </w:rPr>
        <w:t xml:space="preserve"> </w:t>
      </w:r>
      <w:r w:rsidRPr="00501786">
        <w:rPr>
          <w:rFonts w:ascii="Times New Roman" w:hAnsi="Times New Roman"/>
          <w:spacing w:val="-8"/>
          <w:sz w:val="26"/>
          <w:szCs w:val="26"/>
        </w:rPr>
        <w:t>информационных</w:t>
      </w:r>
      <w:r w:rsidRPr="00501786">
        <w:rPr>
          <w:rFonts w:ascii="Times New Roman" w:hAnsi="Times New Roman"/>
          <w:spacing w:val="-9"/>
          <w:sz w:val="26"/>
          <w:szCs w:val="26"/>
        </w:rPr>
        <w:t xml:space="preserve"> </w:t>
      </w:r>
      <w:r w:rsidRPr="00501786">
        <w:rPr>
          <w:rFonts w:ascii="Times New Roman" w:hAnsi="Times New Roman"/>
          <w:spacing w:val="-8"/>
          <w:sz w:val="26"/>
          <w:szCs w:val="26"/>
        </w:rPr>
        <w:t xml:space="preserve">стендах, </w:t>
      </w:r>
      <w:r>
        <w:rPr>
          <w:rFonts w:ascii="Times New Roman" w:hAnsi="Times New Roman"/>
          <w:spacing w:val="-8"/>
          <w:sz w:val="26"/>
          <w:szCs w:val="26"/>
        </w:rPr>
        <w:t>должна</w:t>
      </w:r>
      <w:r w:rsidRPr="00501786">
        <w:rPr>
          <w:rFonts w:ascii="Times New Roman" w:hAnsi="Times New Roman"/>
          <w:spacing w:val="-9"/>
          <w:sz w:val="26"/>
          <w:szCs w:val="26"/>
        </w:rPr>
        <w:t xml:space="preserve"> </w:t>
      </w:r>
      <w:r w:rsidRPr="00501786">
        <w:rPr>
          <w:rFonts w:ascii="Times New Roman" w:hAnsi="Times New Roman"/>
          <w:spacing w:val="-8"/>
          <w:sz w:val="26"/>
          <w:szCs w:val="26"/>
        </w:rPr>
        <w:t xml:space="preserve">содержать дату </w:t>
      </w:r>
      <w:r w:rsidRPr="00501786">
        <w:rPr>
          <w:rFonts w:ascii="Times New Roman" w:hAnsi="Times New Roman"/>
          <w:spacing w:val="-4"/>
          <w:sz w:val="26"/>
          <w:szCs w:val="26"/>
        </w:rPr>
        <w:t>р</w:t>
      </w:r>
      <w:r>
        <w:rPr>
          <w:rFonts w:ascii="Times New Roman" w:hAnsi="Times New Roman"/>
          <w:spacing w:val="-4"/>
          <w:sz w:val="26"/>
          <w:szCs w:val="26"/>
        </w:rPr>
        <w:t>аз</w:t>
      </w:r>
      <w:r w:rsidRPr="00501786">
        <w:rPr>
          <w:rFonts w:ascii="Times New Roman" w:hAnsi="Times New Roman"/>
          <w:spacing w:val="-4"/>
          <w:sz w:val="26"/>
          <w:szCs w:val="26"/>
        </w:rPr>
        <w:t xml:space="preserve">мещения, </w:t>
      </w:r>
      <w:r>
        <w:rPr>
          <w:rFonts w:ascii="Times New Roman" w:hAnsi="Times New Roman"/>
          <w:spacing w:val="-4"/>
          <w:sz w:val="26"/>
          <w:szCs w:val="26"/>
        </w:rPr>
        <w:t>п</w:t>
      </w:r>
      <w:r w:rsidRPr="00501786">
        <w:rPr>
          <w:rFonts w:ascii="Times New Roman" w:hAnsi="Times New Roman"/>
          <w:spacing w:val="-4"/>
          <w:sz w:val="26"/>
          <w:szCs w:val="26"/>
        </w:rPr>
        <w:t>одпись руководителя органа,</w:t>
      </w:r>
      <w:r w:rsidRPr="00501786">
        <w:rPr>
          <w:rFonts w:ascii="Times New Roman" w:hAnsi="Times New Roman"/>
          <w:spacing w:val="-8"/>
          <w:sz w:val="26"/>
          <w:szCs w:val="26"/>
        </w:rPr>
        <w:t xml:space="preserve"> </w:t>
      </w:r>
      <w:r w:rsidRPr="00501786">
        <w:rPr>
          <w:rFonts w:ascii="Times New Roman" w:hAnsi="Times New Roman"/>
          <w:spacing w:val="-4"/>
          <w:sz w:val="26"/>
          <w:szCs w:val="26"/>
        </w:rPr>
        <w:t>предоставляющего</w:t>
      </w:r>
      <w:r w:rsidRPr="00501786">
        <w:rPr>
          <w:rFonts w:ascii="Times New Roman" w:hAnsi="Times New Roman"/>
          <w:spacing w:val="-8"/>
          <w:sz w:val="26"/>
          <w:szCs w:val="26"/>
        </w:rPr>
        <w:t xml:space="preserve"> </w:t>
      </w:r>
      <w:r w:rsidRPr="00501786">
        <w:rPr>
          <w:rFonts w:ascii="Times New Roman" w:hAnsi="Times New Roman"/>
          <w:spacing w:val="-4"/>
          <w:sz w:val="26"/>
          <w:szCs w:val="26"/>
        </w:rPr>
        <w:t>муници</w:t>
      </w:r>
      <w:r>
        <w:rPr>
          <w:rFonts w:ascii="Times New Roman" w:hAnsi="Times New Roman"/>
          <w:spacing w:val="-4"/>
          <w:sz w:val="26"/>
          <w:szCs w:val="26"/>
        </w:rPr>
        <w:t>паль</w:t>
      </w:r>
      <w:r w:rsidRPr="00501786">
        <w:rPr>
          <w:rFonts w:ascii="Times New Roman" w:hAnsi="Times New Roman"/>
          <w:spacing w:val="-4"/>
          <w:sz w:val="26"/>
          <w:szCs w:val="26"/>
        </w:rPr>
        <w:t>ну</w:t>
      </w:r>
      <w:r>
        <w:rPr>
          <w:rFonts w:ascii="Times New Roman" w:hAnsi="Times New Roman"/>
          <w:spacing w:val="-4"/>
          <w:sz w:val="26"/>
          <w:szCs w:val="26"/>
        </w:rPr>
        <w:t>ю</w:t>
      </w:r>
      <w:r w:rsidRPr="00501786">
        <w:rPr>
          <w:rFonts w:ascii="Times New Roman" w:hAnsi="Times New Roman"/>
          <w:spacing w:val="-13"/>
          <w:sz w:val="26"/>
          <w:szCs w:val="26"/>
        </w:rPr>
        <w:t xml:space="preserve"> </w:t>
      </w:r>
      <w:r w:rsidRPr="00501786">
        <w:rPr>
          <w:rFonts w:ascii="Times New Roman" w:hAnsi="Times New Roman"/>
          <w:spacing w:val="-4"/>
          <w:sz w:val="26"/>
          <w:szCs w:val="26"/>
        </w:rPr>
        <w:t xml:space="preserve">услугу </w:t>
      </w:r>
      <w:r w:rsidRPr="00501786">
        <w:rPr>
          <w:rFonts w:ascii="Times New Roman" w:hAnsi="Times New Roman"/>
          <w:sz w:val="26"/>
          <w:szCs w:val="26"/>
        </w:rPr>
        <w:t>или лица, его</w:t>
      </w:r>
      <w:r w:rsidRPr="00501786">
        <w:rPr>
          <w:rFonts w:ascii="Times New Roman" w:hAnsi="Times New Roman"/>
          <w:spacing w:val="-1"/>
          <w:sz w:val="26"/>
          <w:szCs w:val="26"/>
        </w:rPr>
        <w:t xml:space="preserve"> </w:t>
      </w:r>
      <w:r w:rsidRPr="00501786">
        <w:rPr>
          <w:rFonts w:ascii="Times New Roman" w:hAnsi="Times New Roman"/>
          <w:sz w:val="26"/>
          <w:szCs w:val="26"/>
        </w:rPr>
        <w:t>заменяющего.</w:t>
      </w:r>
    </w:p>
    <w:p w:rsidR="001A227D" w:rsidRPr="00501786" w:rsidRDefault="001A227D" w:rsidP="00121A99">
      <w:pPr>
        <w:pStyle w:val="ac"/>
        <w:widowControl w:val="0"/>
        <w:numPr>
          <w:ilvl w:val="2"/>
          <w:numId w:val="12"/>
        </w:numPr>
        <w:tabs>
          <w:tab w:val="left" w:pos="1673"/>
        </w:tabs>
        <w:autoSpaceDE w:val="0"/>
        <w:autoSpaceDN w:val="0"/>
        <w:spacing w:after="0" w:line="232" w:lineRule="auto"/>
        <w:ind w:left="152" w:right="-5" w:firstLine="704"/>
        <w:contextualSpacing w:val="0"/>
        <w:jc w:val="both"/>
        <w:rPr>
          <w:rFonts w:ascii="Times New Roman" w:hAnsi="Times New Roman"/>
          <w:sz w:val="26"/>
          <w:szCs w:val="26"/>
        </w:rPr>
      </w:pPr>
      <w:r w:rsidRPr="00501786">
        <w:rPr>
          <w:rFonts w:ascii="Times New Roman" w:hAnsi="Times New Roman"/>
          <w:sz w:val="26"/>
          <w:szCs w:val="26"/>
        </w:rPr>
        <w:t>Требования по</w:t>
      </w:r>
      <w:r w:rsidRPr="00501786">
        <w:rPr>
          <w:rFonts w:ascii="Times New Roman" w:hAnsi="Times New Roman"/>
          <w:spacing w:val="-12"/>
          <w:sz w:val="26"/>
          <w:szCs w:val="26"/>
        </w:rPr>
        <w:t xml:space="preserve"> </w:t>
      </w:r>
      <w:r w:rsidRPr="00501786">
        <w:rPr>
          <w:rFonts w:ascii="Times New Roman" w:hAnsi="Times New Roman"/>
          <w:sz w:val="26"/>
          <w:szCs w:val="26"/>
        </w:rPr>
        <w:t>обеспечению беспрепятственного</w:t>
      </w:r>
      <w:r w:rsidRPr="00501786">
        <w:rPr>
          <w:rFonts w:ascii="Times New Roman" w:hAnsi="Times New Roman"/>
          <w:spacing w:val="-17"/>
          <w:sz w:val="26"/>
          <w:szCs w:val="26"/>
        </w:rPr>
        <w:t xml:space="preserve"> </w:t>
      </w:r>
      <w:r w:rsidRPr="00501786">
        <w:rPr>
          <w:rFonts w:ascii="Times New Roman" w:hAnsi="Times New Roman"/>
          <w:sz w:val="26"/>
          <w:szCs w:val="26"/>
        </w:rPr>
        <w:t>доступа</w:t>
      </w:r>
      <w:r w:rsidRPr="00501786">
        <w:rPr>
          <w:rFonts w:ascii="Times New Roman" w:hAnsi="Times New Roman"/>
          <w:spacing w:val="-9"/>
          <w:sz w:val="26"/>
          <w:szCs w:val="26"/>
        </w:rPr>
        <w:t xml:space="preserve"> </w:t>
      </w:r>
      <w:r w:rsidRPr="00501786">
        <w:rPr>
          <w:rFonts w:ascii="Times New Roman" w:hAnsi="Times New Roman"/>
          <w:sz w:val="26"/>
          <w:szCs w:val="26"/>
        </w:rPr>
        <w:t>инвалидов</w:t>
      </w:r>
      <w:r w:rsidRPr="00501786">
        <w:rPr>
          <w:rFonts w:ascii="Times New Roman" w:hAnsi="Times New Roman"/>
          <w:spacing w:val="-6"/>
          <w:sz w:val="26"/>
          <w:szCs w:val="26"/>
        </w:rPr>
        <w:t xml:space="preserve"> </w:t>
      </w:r>
      <w:r w:rsidRPr="00501786">
        <w:rPr>
          <w:rFonts w:ascii="Times New Roman" w:hAnsi="Times New Roman"/>
          <w:sz w:val="26"/>
          <w:szCs w:val="26"/>
        </w:rPr>
        <w:t>к объекту,</w:t>
      </w:r>
      <w:r w:rsidRPr="00501786">
        <w:rPr>
          <w:rFonts w:ascii="Times New Roman" w:hAnsi="Times New Roman"/>
          <w:spacing w:val="80"/>
          <w:sz w:val="26"/>
          <w:szCs w:val="26"/>
        </w:rPr>
        <w:t xml:space="preserve"> </w:t>
      </w:r>
      <w:r w:rsidRPr="00501786">
        <w:rPr>
          <w:rFonts w:ascii="Times New Roman" w:hAnsi="Times New Roman"/>
          <w:sz w:val="26"/>
          <w:szCs w:val="26"/>
        </w:rPr>
        <w:t>в</w:t>
      </w:r>
      <w:r w:rsidRPr="00501786">
        <w:rPr>
          <w:rFonts w:ascii="Times New Roman" w:hAnsi="Times New Roman"/>
          <w:spacing w:val="80"/>
          <w:sz w:val="26"/>
          <w:szCs w:val="26"/>
        </w:rPr>
        <w:t xml:space="preserve"> </w:t>
      </w:r>
      <w:r w:rsidRPr="00501786">
        <w:rPr>
          <w:rFonts w:ascii="Times New Roman" w:hAnsi="Times New Roman"/>
          <w:sz w:val="26"/>
          <w:szCs w:val="26"/>
        </w:rPr>
        <w:t>котором</w:t>
      </w:r>
      <w:r w:rsidRPr="00501786">
        <w:rPr>
          <w:rFonts w:ascii="Times New Roman" w:hAnsi="Times New Roman"/>
          <w:spacing w:val="80"/>
          <w:sz w:val="26"/>
          <w:szCs w:val="26"/>
        </w:rPr>
        <w:t xml:space="preserve"> </w:t>
      </w:r>
      <w:r w:rsidRPr="00501786">
        <w:rPr>
          <w:rFonts w:ascii="Times New Roman" w:hAnsi="Times New Roman"/>
          <w:sz w:val="26"/>
          <w:szCs w:val="26"/>
        </w:rPr>
        <w:t>предоставляется</w:t>
      </w:r>
      <w:r w:rsidRPr="00501786">
        <w:rPr>
          <w:rFonts w:ascii="Times New Roman" w:hAnsi="Times New Roman"/>
          <w:spacing w:val="80"/>
          <w:sz w:val="26"/>
          <w:szCs w:val="26"/>
        </w:rPr>
        <w:t xml:space="preserve"> </w:t>
      </w:r>
      <w:r w:rsidRPr="00501786">
        <w:rPr>
          <w:rFonts w:ascii="Times New Roman" w:hAnsi="Times New Roman"/>
          <w:sz w:val="26"/>
          <w:szCs w:val="26"/>
        </w:rPr>
        <w:t>муницип</w:t>
      </w:r>
      <w:r>
        <w:rPr>
          <w:rFonts w:ascii="Times New Roman" w:hAnsi="Times New Roman"/>
          <w:sz w:val="26"/>
          <w:szCs w:val="26"/>
        </w:rPr>
        <w:t>ал</w:t>
      </w:r>
      <w:r w:rsidRPr="00501786">
        <w:rPr>
          <w:rFonts w:ascii="Times New Roman" w:hAnsi="Times New Roman"/>
          <w:sz w:val="26"/>
          <w:szCs w:val="26"/>
        </w:rPr>
        <w:t>ьная</w:t>
      </w:r>
      <w:r w:rsidRPr="00501786">
        <w:rPr>
          <w:rFonts w:ascii="Times New Roman" w:hAnsi="Times New Roman"/>
          <w:spacing w:val="80"/>
          <w:sz w:val="26"/>
          <w:szCs w:val="26"/>
        </w:rPr>
        <w:t xml:space="preserve"> </w:t>
      </w:r>
      <w:r w:rsidRPr="00501786">
        <w:rPr>
          <w:rFonts w:ascii="Times New Roman" w:hAnsi="Times New Roman"/>
          <w:sz w:val="26"/>
          <w:szCs w:val="26"/>
        </w:rPr>
        <w:t>услуга</w:t>
      </w:r>
      <w:r w:rsidRPr="00501786">
        <w:rPr>
          <w:rFonts w:ascii="Times New Roman" w:hAnsi="Times New Roman"/>
          <w:spacing w:val="80"/>
          <w:sz w:val="26"/>
          <w:szCs w:val="26"/>
        </w:rPr>
        <w:t xml:space="preserve"> </w:t>
      </w:r>
      <w:r w:rsidRPr="00501786">
        <w:rPr>
          <w:rFonts w:ascii="Times New Roman" w:hAnsi="Times New Roman"/>
          <w:sz w:val="26"/>
          <w:szCs w:val="26"/>
        </w:rPr>
        <w:t>установлены</w:t>
      </w:r>
      <w:r w:rsidRPr="00501786">
        <w:rPr>
          <w:rFonts w:ascii="Times New Roman" w:hAnsi="Times New Roman"/>
          <w:spacing w:val="80"/>
          <w:sz w:val="26"/>
          <w:szCs w:val="26"/>
        </w:rPr>
        <w:t xml:space="preserve"> </w:t>
      </w:r>
      <w:r w:rsidRPr="00501786">
        <w:rPr>
          <w:rFonts w:ascii="Times New Roman" w:hAnsi="Times New Roman"/>
          <w:sz w:val="26"/>
          <w:szCs w:val="26"/>
        </w:rPr>
        <w:t>в статье 15 Федерального закона о</w:t>
      </w:r>
      <w:r>
        <w:rPr>
          <w:rFonts w:ascii="Times New Roman" w:hAnsi="Times New Roman"/>
          <w:sz w:val="26"/>
          <w:szCs w:val="26"/>
        </w:rPr>
        <w:t>т</w:t>
      </w:r>
      <w:r w:rsidRPr="00501786">
        <w:rPr>
          <w:rFonts w:ascii="Times New Roman" w:hAnsi="Times New Roman"/>
          <w:sz w:val="26"/>
          <w:szCs w:val="26"/>
        </w:rPr>
        <w:t xml:space="preserve"> 24 но</w:t>
      </w:r>
      <w:r>
        <w:rPr>
          <w:rFonts w:ascii="Times New Roman" w:hAnsi="Times New Roman"/>
          <w:sz w:val="26"/>
          <w:szCs w:val="26"/>
        </w:rPr>
        <w:t>ября</w:t>
      </w:r>
      <w:r w:rsidRPr="00501786">
        <w:rPr>
          <w:rFonts w:ascii="Times New Roman" w:hAnsi="Times New Roman"/>
          <w:sz w:val="26"/>
          <w:szCs w:val="26"/>
        </w:rPr>
        <w:t xml:space="preserve"> 1995 года №</w:t>
      </w:r>
      <w:r w:rsidRPr="00501786">
        <w:rPr>
          <w:rFonts w:ascii="Times New Roman" w:hAnsi="Times New Roman"/>
          <w:spacing w:val="40"/>
          <w:sz w:val="26"/>
          <w:szCs w:val="26"/>
        </w:rPr>
        <w:t xml:space="preserve"> </w:t>
      </w:r>
      <w:r w:rsidRPr="00501786">
        <w:rPr>
          <w:rFonts w:ascii="Times New Roman" w:hAnsi="Times New Roman"/>
          <w:sz w:val="26"/>
          <w:szCs w:val="26"/>
        </w:rPr>
        <w:t>181-ФЗ «О социальной защите</w:t>
      </w:r>
      <w:r w:rsidRPr="00501786">
        <w:rPr>
          <w:rFonts w:ascii="Times New Roman" w:hAnsi="Times New Roman"/>
          <w:spacing w:val="-2"/>
          <w:sz w:val="26"/>
          <w:szCs w:val="26"/>
        </w:rPr>
        <w:t xml:space="preserve"> </w:t>
      </w:r>
      <w:r w:rsidRPr="00501786">
        <w:rPr>
          <w:rFonts w:ascii="Times New Roman" w:hAnsi="Times New Roman"/>
          <w:sz w:val="26"/>
          <w:szCs w:val="26"/>
        </w:rPr>
        <w:t>инвалидов в</w:t>
      </w:r>
      <w:r w:rsidRPr="00501786">
        <w:rPr>
          <w:rFonts w:ascii="Times New Roman" w:hAnsi="Times New Roman"/>
          <w:spacing w:val="-13"/>
          <w:sz w:val="26"/>
          <w:szCs w:val="26"/>
        </w:rPr>
        <w:t xml:space="preserve"> </w:t>
      </w:r>
      <w:r w:rsidRPr="00501786">
        <w:rPr>
          <w:rFonts w:ascii="Times New Roman" w:hAnsi="Times New Roman"/>
          <w:sz w:val="26"/>
          <w:szCs w:val="26"/>
        </w:rPr>
        <w:t>Росс</w:t>
      </w:r>
      <w:r>
        <w:rPr>
          <w:rFonts w:ascii="Times New Roman" w:hAnsi="Times New Roman"/>
          <w:sz w:val="26"/>
          <w:szCs w:val="26"/>
        </w:rPr>
        <w:t>и</w:t>
      </w:r>
      <w:r w:rsidRPr="00501786">
        <w:rPr>
          <w:rFonts w:ascii="Times New Roman" w:hAnsi="Times New Roman"/>
          <w:sz w:val="26"/>
          <w:szCs w:val="26"/>
        </w:rPr>
        <w:t>йской Федерации», в</w:t>
      </w:r>
      <w:r w:rsidRPr="00501786">
        <w:rPr>
          <w:rFonts w:ascii="Times New Roman" w:hAnsi="Times New Roman"/>
          <w:spacing w:val="-15"/>
          <w:sz w:val="26"/>
          <w:szCs w:val="26"/>
        </w:rPr>
        <w:t xml:space="preserve"> </w:t>
      </w:r>
      <w:r w:rsidRPr="00501786">
        <w:rPr>
          <w:rFonts w:ascii="Times New Roman" w:hAnsi="Times New Roman"/>
          <w:sz w:val="26"/>
          <w:szCs w:val="26"/>
        </w:rPr>
        <w:t>том</w:t>
      </w:r>
      <w:r w:rsidRPr="00501786">
        <w:rPr>
          <w:rFonts w:ascii="Times New Roman" w:hAnsi="Times New Roman"/>
          <w:spacing w:val="-12"/>
          <w:sz w:val="26"/>
          <w:szCs w:val="26"/>
        </w:rPr>
        <w:t xml:space="preserve"> </w:t>
      </w:r>
      <w:r>
        <w:rPr>
          <w:rFonts w:ascii="Times New Roman" w:hAnsi="Times New Roman"/>
          <w:sz w:val="26"/>
          <w:szCs w:val="26"/>
        </w:rPr>
        <w:t>числе</w:t>
      </w:r>
      <w:r w:rsidRPr="00501786">
        <w:rPr>
          <w:rFonts w:ascii="Times New Roman" w:hAnsi="Times New Roman"/>
          <w:sz w:val="26"/>
          <w:szCs w:val="26"/>
        </w:rPr>
        <w:t>:</w:t>
      </w:r>
    </w:p>
    <w:p w:rsidR="001A227D" w:rsidRPr="00501786" w:rsidRDefault="001A227D" w:rsidP="00B71F9B">
      <w:pPr>
        <w:pStyle w:val="ac"/>
        <w:widowControl w:val="0"/>
        <w:numPr>
          <w:ilvl w:val="3"/>
          <w:numId w:val="12"/>
        </w:numPr>
        <w:tabs>
          <w:tab w:val="clear" w:pos="2160"/>
          <w:tab w:val="left" w:pos="0"/>
        </w:tabs>
        <w:autoSpaceDE w:val="0"/>
        <w:autoSpaceDN w:val="0"/>
        <w:spacing w:after="0" w:line="228" w:lineRule="auto"/>
        <w:ind w:left="0" w:right="-5" w:firstLine="900"/>
        <w:contextualSpacing w:val="0"/>
        <w:jc w:val="both"/>
        <w:rPr>
          <w:rFonts w:ascii="Times New Roman" w:hAnsi="Times New Roman"/>
          <w:sz w:val="26"/>
          <w:szCs w:val="26"/>
        </w:rPr>
      </w:pPr>
      <w:r>
        <w:rPr>
          <w:rFonts w:ascii="Times New Roman" w:hAnsi="Times New Roman"/>
          <w:sz w:val="26"/>
          <w:szCs w:val="26"/>
        </w:rPr>
        <w:t>В</w:t>
      </w:r>
      <w:r w:rsidRPr="00501786">
        <w:rPr>
          <w:rFonts w:ascii="Times New Roman" w:hAnsi="Times New Roman"/>
          <w:sz w:val="26"/>
          <w:szCs w:val="26"/>
        </w:rPr>
        <w:t>озможность самостоят</w:t>
      </w:r>
      <w:r>
        <w:rPr>
          <w:rFonts w:ascii="Times New Roman" w:hAnsi="Times New Roman"/>
          <w:sz w:val="26"/>
          <w:szCs w:val="26"/>
        </w:rPr>
        <w:t>ель</w:t>
      </w:r>
      <w:r w:rsidRPr="00501786">
        <w:rPr>
          <w:rFonts w:ascii="Times New Roman" w:hAnsi="Times New Roman"/>
          <w:sz w:val="26"/>
          <w:szCs w:val="26"/>
        </w:rPr>
        <w:t>ного передвиже</w:t>
      </w:r>
      <w:r>
        <w:rPr>
          <w:rFonts w:ascii="Times New Roman" w:hAnsi="Times New Roman"/>
          <w:sz w:val="26"/>
          <w:szCs w:val="26"/>
        </w:rPr>
        <w:t>ния</w:t>
      </w:r>
      <w:r w:rsidRPr="00501786">
        <w:rPr>
          <w:rFonts w:ascii="Times New Roman" w:hAnsi="Times New Roman"/>
          <w:sz w:val="26"/>
          <w:szCs w:val="26"/>
        </w:rPr>
        <w:t xml:space="preserve"> по территории, на которой </w:t>
      </w:r>
      <w:r w:rsidRPr="00501786">
        <w:rPr>
          <w:rFonts w:ascii="Times New Roman" w:hAnsi="Times New Roman"/>
          <w:spacing w:val="-2"/>
          <w:sz w:val="26"/>
          <w:szCs w:val="26"/>
        </w:rPr>
        <w:t>располо</w:t>
      </w:r>
      <w:r>
        <w:rPr>
          <w:rFonts w:ascii="Times New Roman" w:hAnsi="Times New Roman"/>
          <w:spacing w:val="-2"/>
          <w:sz w:val="26"/>
          <w:szCs w:val="26"/>
        </w:rPr>
        <w:t>ж</w:t>
      </w:r>
      <w:r w:rsidRPr="00501786">
        <w:rPr>
          <w:rFonts w:ascii="Times New Roman" w:hAnsi="Times New Roman"/>
          <w:spacing w:val="-2"/>
          <w:sz w:val="26"/>
          <w:szCs w:val="26"/>
        </w:rPr>
        <w:t>ен</w:t>
      </w:r>
      <w:r w:rsidRPr="00501786">
        <w:rPr>
          <w:rFonts w:ascii="Times New Roman" w:hAnsi="Times New Roman"/>
          <w:spacing w:val="-15"/>
          <w:sz w:val="26"/>
          <w:szCs w:val="26"/>
        </w:rPr>
        <w:t xml:space="preserve"> </w:t>
      </w:r>
      <w:r w:rsidRPr="00501786">
        <w:rPr>
          <w:rFonts w:ascii="Times New Roman" w:hAnsi="Times New Roman"/>
          <w:spacing w:val="-2"/>
          <w:sz w:val="26"/>
          <w:szCs w:val="26"/>
        </w:rPr>
        <w:t>объект,</w:t>
      </w:r>
      <w:r w:rsidRPr="00501786">
        <w:rPr>
          <w:rFonts w:ascii="Times New Roman" w:hAnsi="Times New Roman"/>
          <w:spacing w:val="-15"/>
          <w:sz w:val="26"/>
          <w:szCs w:val="26"/>
        </w:rPr>
        <w:t xml:space="preserve"> </w:t>
      </w:r>
      <w:r w:rsidRPr="00501786">
        <w:rPr>
          <w:rFonts w:ascii="Times New Roman" w:hAnsi="Times New Roman"/>
          <w:spacing w:val="-2"/>
          <w:sz w:val="26"/>
          <w:szCs w:val="26"/>
        </w:rPr>
        <w:t>в</w:t>
      </w:r>
      <w:r w:rsidRPr="00501786">
        <w:rPr>
          <w:rFonts w:ascii="Times New Roman" w:hAnsi="Times New Roman"/>
          <w:spacing w:val="-15"/>
          <w:sz w:val="26"/>
          <w:szCs w:val="26"/>
        </w:rPr>
        <w:t xml:space="preserve"> </w:t>
      </w:r>
      <w:r w:rsidRPr="00501786">
        <w:rPr>
          <w:rFonts w:ascii="Times New Roman" w:hAnsi="Times New Roman"/>
          <w:spacing w:val="-2"/>
          <w:sz w:val="26"/>
          <w:szCs w:val="26"/>
        </w:rPr>
        <w:t>котором</w:t>
      </w:r>
      <w:r w:rsidRPr="00501786">
        <w:rPr>
          <w:rFonts w:ascii="Times New Roman" w:hAnsi="Times New Roman"/>
          <w:spacing w:val="-15"/>
          <w:sz w:val="26"/>
          <w:szCs w:val="26"/>
        </w:rPr>
        <w:t xml:space="preserve"> </w:t>
      </w:r>
      <w:r w:rsidRPr="00501786">
        <w:rPr>
          <w:rFonts w:ascii="Times New Roman" w:hAnsi="Times New Roman"/>
          <w:spacing w:val="-2"/>
          <w:sz w:val="26"/>
          <w:szCs w:val="26"/>
        </w:rPr>
        <w:t>предоставляется</w:t>
      </w:r>
      <w:r w:rsidRPr="00501786">
        <w:rPr>
          <w:rFonts w:ascii="Times New Roman" w:hAnsi="Times New Roman"/>
          <w:spacing w:val="-15"/>
          <w:sz w:val="26"/>
          <w:szCs w:val="26"/>
        </w:rPr>
        <w:t xml:space="preserve"> </w:t>
      </w:r>
      <w:r w:rsidRPr="00501786">
        <w:rPr>
          <w:rFonts w:ascii="Times New Roman" w:hAnsi="Times New Roman"/>
          <w:spacing w:val="-2"/>
          <w:sz w:val="26"/>
          <w:szCs w:val="26"/>
        </w:rPr>
        <w:t>муниципальная</w:t>
      </w:r>
      <w:r w:rsidRPr="00501786">
        <w:rPr>
          <w:rFonts w:ascii="Times New Roman" w:hAnsi="Times New Roman"/>
          <w:spacing w:val="-15"/>
          <w:sz w:val="26"/>
          <w:szCs w:val="26"/>
        </w:rPr>
        <w:t xml:space="preserve"> </w:t>
      </w:r>
      <w:r w:rsidRPr="00501786">
        <w:rPr>
          <w:rFonts w:ascii="Times New Roman" w:hAnsi="Times New Roman"/>
          <w:spacing w:val="-2"/>
          <w:sz w:val="26"/>
          <w:szCs w:val="26"/>
        </w:rPr>
        <w:t>услуга,</w:t>
      </w:r>
      <w:r w:rsidRPr="00501786">
        <w:rPr>
          <w:rFonts w:ascii="Times New Roman" w:hAnsi="Times New Roman"/>
          <w:spacing w:val="-15"/>
          <w:sz w:val="26"/>
          <w:szCs w:val="26"/>
        </w:rPr>
        <w:t xml:space="preserve"> </w:t>
      </w:r>
      <w:r w:rsidRPr="00501786">
        <w:rPr>
          <w:rFonts w:ascii="Times New Roman" w:hAnsi="Times New Roman"/>
          <w:spacing w:val="-2"/>
          <w:sz w:val="26"/>
          <w:szCs w:val="26"/>
        </w:rPr>
        <w:t>входа</w:t>
      </w:r>
      <w:r w:rsidRPr="00501786">
        <w:rPr>
          <w:rFonts w:ascii="Times New Roman" w:hAnsi="Times New Roman"/>
          <w:spacing w:val="-14"/>
          <w:sz w:val="26"/>
          <w:szCs w:val="26"/>
        </w:rPr>
        <w:t xml:space="preserve"> </w:t>
      </w:r>
      <w:r w:rsidRPr="00501786">
        <w:rPr>
          <w:rFonts w:ascii="Times New Roman" w:hAnsi="Times New Roman"/>
          <w:spacing w:val="-2"/>
          <w:sz w:val="26"/>
          <w:szCs w:val="26"/>
        </w:rPr>
        <w:t>в</w:t>
      </w:r>
      <w:r w:rsidRPr="00501786">
        <w:rPr>
          <w:rFonts w:ascii="Times New Roman" w:hAnsi="Times New Roman"/>
          <w:spacing w:val="-15"/>
          <w:sz w:val="26"/>
          <w:szCs w:val="26"/>
        </w:rPr>
        <w:t xml:space="preserve"> </w:t>
      </w:r>
      <w:r w:rsidRPr="00501786">
        <w:rPr>
          <w:rFonts w:ascii="Times New Roman" w:hAnsi="Times New Roman"/>
          <w:spacing w:val="-2"/>
          <w:sz w:val="26"/>
          <w:szCs w:val="26"/>
        </w:rPr>
        <w:t xml:space="preserve">такой </w:t>
      </w:r>
      <w:r w:rsidRPr="00501786">
        <w:rPr>
          <w:rFonts w:ascii="Times New Roman" w:hAnsi="Times New Roman"/>
          <w:sz w:val="26"/>
          <w:szCs w:val="26"/>
        </w:rPr>
        <w:t>объект</w:t>
      </w:r>
      <w:r w:rsidRPr="00501786">
        <w:rPr>
          <w:rFonts w:ascii="Times New Roman" w:hAnsi="Times New Roman"/>
          <w:spacing w:val="-1"/>
          <w:sz w:val="26"/>
          <w:szCs w:val="26"/>
        </w:rPr>
        <w:t xml:space="preserve"> </w:t>
      </w:r>
      <w:r w:rsidRPr="00501786">
        <w:rPr>
          <w:rFonts w:ascii="Times New Roman" w:hAnsi="Times New Roman"/>
          <w:sz w:val="26"/>
          <w:szCs w:val="26"/>
        </w:rPr>
        <w:t>и</w:t>
      </w:r>
      <w:r w:rsidRPr="00501786">
        <w:rPr>
          <w:rFonts w:ascii="Times New Roman" w:hAnsi="Times New Roman"/>
          <w:spacing w:val="-8"/>
          <w:sz w:val="26"/>
          <w:szCs w:val="26"/>
        </w:rPr>
        <w:t xml:space="preserve"> </w:t>
      </w:r>
      <w:r w:rsidRPr="00501786">
        <w:rPr>
          <w:rFonts w:ascii="Times New Roman" w:hAnsi="Times New Roman"/>
          <w:sz w:val="26"/>
          <w:szCs w:val="26"/>
        </w:rPr>
        <w:t>выхода из</w:t>
      </w:r>
      <w:r w:rsidRPr="00501786">
        <w:rPr>
          <w:rFonts w:ascii="Times New Roman" w:hAnsi="Times New Roman"/>
          <w:spacing w:val="-7"/>
          <w:sz w:val="26"/>
          <w:szCs w:val="26"/>
        </w:rPr>
        <w:t xml:space="preserve"> </w:t>
      </w:r>
      <w:r w:rsidRPr="00501786">
        <w:rPr>
          <w:rFonts w:ascii="Times New Roman" w:hAnsi="Times New Roman"/>
          <w:sz w:val="26"/>
          <w:szCs w:val="26"/>
        </w:rPr>
        <w:t>него, посадки</w:t>
      </w:r>
      <w:r w:rsidRPr="00501786">
        <w:rPr>
          <w:rFonts w:ascii="Times New Roman" w:hAnsi="Times New Roman"/>
          <w:spacing w:val="-3"/>
          <w:sz w:val="26"/>
          <w:szCs w:val="26"/>
        </w:rPr>
        <w:t xml:space="preserve"> </w:t>
      </w:r>
      <w:r w:rsidRPr="00501786">
        <w:rPr>
          <w:rFonts w:ascii="Times New Roman" w:hAnsi="Times New Roman"/>
          <w:sz w:val="26"/>
          <w:szCs w:val="26"/>
        </w:rPr>
        <w:t>в</w:t>
      </w:r>
      <w:r w:rsidRPr="00501786">
        <w:rPr>
          <w:rFonts w:ascii="Times New Roman" w:hAnsi="Times New Roman"/>
          <w:spacing w:val="-14"/>
          <w:sz w:val="26"/>
          <w:szCs w:val="26"/>
        </w:rPr>
        <w:t xml:space="preserve"> </w:t>
      </w:r>
      <w:r w:rsidRPr="00501786">
        <w:rPr>
          <w:rFonts w:ascii="Times New Roman" w:hAnsi="Times New Roman"/>
          <w:sz w:val="26"/>
          <w:szCs w:val="26"/>
        </w:rPr>
        <w:t>транспортное средство</w:t>
      </w:r>
      <w:r w:rsidRPr="00501786">
        <w:rPr>
          <w:rFonts w:ascii="Times New Roman" w:hAnsi="Times New Roman"/>
          <w:spacing w:val="-1"/>
          <w:sz w:val="26"/>
          <w:szCs w:val="26"/>
        </w:rPr>
        <w:t xml:space="preserve"> </w:t>
      </w:r>
      <w:r w:rsidRPr="00501786">
        <w:rPr>
          <w:rFonts w:ascii="Times New Roman" w:hAnsi="Times New Roman"/>
          <w:sz w:val="26"/>
          <w:szCs w:val="26"/>
        </w:rPr>
        <w:t>и</w:t>
      </w:r>
      <w:r w:rsidRPr="00501786">
        <w:rPr>
          <w:rFonts w:ascii="Times New Roman" w:hAnsi="Times New Roman"/>
          <w:spacing w:val="-11"/>
          <w:sz w:val="26"/>
          <w:szCs w:val="26"/>
        </w:rPr>
        <w:t xml:space="preserve"> </w:t>
      </w:r>
      <w:r w:rsidRPr="00501786">
        <w:rPr>
          <w:rFonts w:ascii="Times New Roman" w:hAnsi="Times New Roman"/>
          <w:sz w:val="26"/>
          <w:szCs w:val="26"/>
        </w:rPr>
        <w:t>высадки из</w:t>
      </w:r>
      <w:r w:rsidRPr="00501786">
        <w:rPr>
          <w:rFonts w:ascii="Times New Roman" w:hAnsi="Times New Roman"/>
          <w:spacing w:val="-10"/>
          <w:sz w:val="26"/>
          <w:szCs w:val="26"/>
        </w:rPr>
        <w:t xml:space="preserve"> </w:t>
      </w:r>
      <w:r w:rsidRPr="00501786">
        <w:rPr>
          <w:rFonts w:ascii="Times New Roman" w:hAnsi="Times New Roman"/>
          <w:sz w:val="26"/>
          <w:szCs w:val="26"/>
        </w:rPr>
        <w:t>него,</w:t>
      </w:r>
      <w:r w:rsidRPr="00501786">
        <w:rPr>
          <w:rFonts w:ascii="Times New Roman" w:hAnsi="Times New Roman"/>
          <w:spacing w:val="-3"/>
          <w:sz w:val="26"/>
          <w:szCs w:val="26"/>
        </w:rPr>
        <w:t xml:space="preserve"> </w:t>
      </w:r>
      <w:r w:rsidRPr="00501786">
        <w:rPr>
          <w:rFonts w:ascii="Times New Roman" w:hAnsi="Times New Roman"/>
          <w:sz w:val="26"/>
          <w:szCs w:val="26"/>
        </w:rPr>
        <w:t>в</w:t>
      </w:r>
      <w:r w:rsidRPr="00501786">
        <w:rPr>
          <w:rFonts w:ascii="Times New Roman" w:hAnsi="Times New Roman"/>
          <w:spacing w:val="-14"/>
          <w:sz w:val="26"/>
          <w:szCs w:val="26"/>
        </w:rPr>
        <w:t xml:space="preserve"> </w:t>
      </w:r>
      <w:r w:rsidRPr="00501786">
        <w:rPr>
          <w:rFonts w:ascii="Times New Roman" w:hAnsi="Times New Roman"/>
          <w:sz w:val="26"/>
          <w:szCs w:val="26"/>
        </w:rPr>
        <w:t>том числе с испол</w:t>
      </w:r>
      <w:r>
        <w:rPr>
          <w:rFonts w:ascii="Times New Roman" w:hAnsi="Times New Roman"/>
          <w:sz w:val="26"/>
          <w:szCs w:val="26"/>
        </w:rPr>
        <w:t>ьзо</w:t>
      </w:r>
      <w:r w:rsidRPr="00501786">
        <w:rPr>
          <w:rFonts w:ascii="Times New Roman" w:hAnsi="Times New Roman"/>
          <w:sz w:val="26"/>
          <w:szCs w:val="26"/>
        </w:rPr>
        <w:t>ванием кресла-коляски;</w:t>
      </w:r>
    </w:p>
    <w:p w:rsidR="001A227D" w:rsidRPr="00501786" w:rsidRDefault="001A227D" w:rsidP="00121A99">
      <w:pPr>
        <w:pStyle w:val="ac"/>
        <w:widowControl w:val="0"/>
        <w:numPr>
          <w:ilvl w:val="3"/>
          <w:numId w:val="12"/>
        </w:numPr>
        <w:tabs>
          <w:tab w:val="left" w:pos="1005"/>
        </w:tabs>
        <w:autoSpaceDE w:val="0"/>
        <w:autoSpaceDN w:val="0"/>
        <w:spacing w:after="0" w:line="235" w:lineRule="auto"/>
        <w:ind w:left="157" w:right="-5" w:firstLine="699"/>
        <w:contextualSpacing w:val="0"/>
        <w:jc w:val="both"/>
        <w:rPr>
          <w:rFonts w:ascii="Times New Roman" w:hAnsi="Times New Roman"/>
          <w:sz w:val="26"/>
          <w:szCs w:val="26"/>
        </w:rPr>
      </w:pPr>
      <w:r>
        <w:rPr>
          <w:rFonts w:ascii="Times New Roman" w:hAnsi="Times New Roman"/>
          <w:spacing w:val="-2"/>
          <w:sz w:val="26"/>
          <w:szCs w:val="26"/>
        </w:rPr>
        <w:t>С</w:t>
      </w:r>
      <w:r w:rsidRPr="00501786">
        <w:rPr>
          <w:rFonts w:ascii="Times New Roman" w:hAnsi="Times New Roman"/>
          <w:spacing w:val="-2"/>
          <w:sz w:val="26"/>
          <w:szCs w:val="26"/>
        </w:rPr>
        <w:t>о</w:t>
      </w:r>
      <w:r>
        <w:rPr>
          <w:rFonts w:ascii="Times New Roman" w:hAnsi="Times New Roman"/>
          <w:spacing w:val="-2"/>
          <w:sz w:val="26"/>
          <w:szCs w:val="26"/>
        </w:rPr>
        <w:t>п</w:t>
      </w:r>
      <w:r w:rsidRPr="00501786">
        <w:rPr>
          <w:rFonts w:ascii="Times New Roman" w:hAnsi="Times New Roman"/>
          <w:spacing w:val="-2"/>
          <w:sz w:val="26"/>
          <w:szCs w:val="26"/>
        </w:rPr>
        <w:t>ровожде</w:t>
      </w:r>
      <w:r>
        <w:rPr>
          <w:rFonts w:ascii="Times New Roman" w:hAnsi="Times New Roman"/>
          <w:spacing w:val="-2"/>
          <w:sz w:val="26"/>
          <w:szCs w:val="26"/>
        </w:rPr>
        <w:t>н</w:t>
      </w:r>
      <w:r w:rsidRPr="00501786">
        <w:rPr>
          <w:rFonts w:ascii="Times New Roman" w:hAnsi="Times New Roman"/>
          <w:spacing w:val="-2"/>
          <w:sz w:val="26"/>
          <w:szCs w:val="26"/>
        </w:rPr>
        <w:t>ие</w:t>
      </w:r>
      <w:r w:rsidRPr="00501786">
        <w:rPr>
          <w:rFonts w:ascii="Times New Roman" w:hAnsi="Times New Roman"/>
          <w:spacing w:val="-15"/>
          <w:sz w:val="26"/>
          <w:szCs w:val="26"/>
        </w:rPr>
        <w:t xml:space="preserve"> </w:t>
      </w:r>
      <w:r w:rsidRPr="00501786">
        <w:rPr>
          <w:rFonts w:ascii="Times New Roman" w:hAnsi="Times New Roman"/>
          <w:spacing w:val="-2"/>
          <w:sz w:val="26"/>
          <w:szCs w:val="26"/>
        </w:rPr>
        <w:t>инвалидов,</w:t>
      </w:r>
      <w:r w:rsidRPr="00501786">
        <w:rPr>
          <w:rFonts w:ascii="Times New Roman" w:hAnsi="Times New Roman"/>
          <w:spacing w:val="-15"/>
          <w:sz w:val="26"/>
          <w:szCs w:val="26"/>
        </w:rPr>
        <w:t xml:space="preserve"> </w:t>
      </w:r>
      <w:r w:rsidRPr="00501786">
        <w:rPr>
          <w:rFonts w:ascii="Times New Roman" w:hAnsi="Times New Roman"/>
          <w:spacing w:val="-2"/>
          <w:sz w:val="26"/>
          <w:szCs w:val="26"/>
        </w:rPr>
        <w:t>имеющих</w:t>
      </w:r>
      <w:r w:rsidRPr="00501786">
        <w:rPr>
          <w:rFonts w:ascii="Times New Roman" w:hAnsi="Times New Roman"/>
          <w:spacing w:val="-15"/>
          <w:sz w:val="26"/>
          <w:szCs w:val="26"/>
        </w:rPr>
        <w:t xml:space="preserve"> </w:t>
      </w:r>
      <w:r w:rsidRPr="00501786">
        <w:rPr>
          <w:rFonts w:ascii="Times New Roman" w:hAnsi="Times New Roman"/>
          <w:spacing w:val="-2"/>
          <w:sz w:val="26"/>
          <w:szCs w:val="26"/>
        </w:rPr>
        <w:t>стойкие</w:t>
      </w:r>
      <w:r w:rsidRPr="00501786">
        <w:rPr>
          <w:rFonts w:ascii="Times New Roman" w:hAnsi="Times New Roman"/>
          <w:spacing w:val="-15"/>
          <w:sz w:val="26"/>
          <w:szCs w:val="26"/>
        </w:rPr>
        <w:t xml:space="preserve"> </w:t>
      </w:r>
      <w:r w:rsidRPr="00501786">
        <w:rPr>
          <w:rFonts w:ascii="Times New Roman" w:hAnsi="Times New Roman"/>
          <w:spacing w:val="-2"/>
          <w:sz w:val="26"/>
          <w:szCs w:val="26"/>
        </w:rPr>
        <w:t>расстройства</w:t>
      </w:r>
      <w:r w:rsidRPr="00501786">
        <w:rPr>
          <w:rFonts w:ascii="Times New Roman" w:hAnsi="Times New Roman"/>
          <w:spacing w:val="-15"/>
          <w:sz w:val="26"/>
          <w:szCs w:val="26"/>
        </w:rPr>
        <w:t xml:space="preserve"> </w:t>
      </w:r>
      <w:r w:rsidRPr="00501786">
        <w:rPr>
          <w:rFonts w:ascii="Times New Roman" w:hAnsi="Times New Roman"/>
          <w:spacing w:val="-2"/>
          <w:sz w:val="26"/>
          <w:szCs w:val="26"/>
        </w:rPr>
        <w:t>функции</w:t>
      </w:r>
      <w:r w:rsidRPr="00501786">
        <w:rPr>
          <w:rFonts w:ascii="Times New Roman" w:hAnsi="Times New Roman"/>
          <w:spacing w:val="-15"/>
          <w:sz w:val="26"/>
          <w:szCs w:val="26"/>
        </w:rPr>
        <w:t xml:space="preserve"> </w:t>
      </w:r>
      <w:r w:rsidRPr="00501786">
        <w:rPr>
          <w:rFonts w:ascii="Times New Roman" w:hAnsi="Times New Roman"/>
          <w:spacing w:val="-2"/>
          <w:sz w:val="26"/>
          <w:szCs w:val="26"/>
        </w:rPr>
        <w:t>зрен</w:t>
      </w:r>
      <w:r>
        <w:rPr>
          <w:rFonts w:ascii="Times New Roman" w:hAnsi="Times New Roman"/>
          <w:spacing w:val="-2"/>
          <w:sz w:val="26"/>
          <w:szCs w:val="26"/>
        </w:rPr>
        <w:t>ия</w:t>
      </w:r>
      <w:r w:rsidRPr="00501786">
        <w:rPr>
          <w:rFonts w:ascii="Times New Roman" w:hAnsi="Times New Roman"/>
          <w:spacing w:val="-15"/>
          <w:sz w:val="26"/>
          <w:szCs w:val="26"/>
        </w:rPr>
        <w:t xml:space="preserve"> </w:t>
      </w:r>
      <w:r>
        <w:rPr>
          <w:rFonts w:ascii="Times New Roman" w:hAnsi="Times New Roman"/>
          <w:spacing w:val="-15"/>
          <w:sz w:val="26"/>
          <w:szCs w:val="26"/>
        </w:rPr>
        <w:t>и</w:t>
      </w:r>
      <w:r w:rsidRPr="00501786">
        <w:rPr>
          <w:rFonts w:ascii="Times New Roman" w:hAnsi="Times New Roman"/>
          <w:spacing w:val="-2"/>
          <w:sz w:val="26"/>
          <w:szCs w:val="26"/>
        </w:rPr>
        <w:t xml:space="preserve"> </w:t>
      </w:r>
      <w:r w:rsidRPr="00501786">
        <w:rPr>
          <w:rFonts w:ascii="Times New Roman" w:hAnsi="Times New Roman"/>
          <w:sz w:val="26"/>
          <w:szCs w:val="26"/>
        </w:rPr>
        <w:t>самосто</w:t>
      </w:r>
      <w:r>
        <w:rPr>
          <w:rFonts w:ascii="Times New Roman" w:hAnsi="Times New Roman"/>
          <w:sz w:val="26"/>
          <w:szCs w:val="26"/>
        </w:rPr>
        <w:t>ятель</w:t>
      </w:r>
      <w:r w:rsidRPr="00501786">
        <w:rPr>
          <w:rFonts w:ascii="Times New Roman" w:hAnsi="Times New Roman"/>
          <w:sz w:val="26"/>
          <w:szCs w:val="26"/>
        </w:rPr>
        <w:t xml:space="preserve">ного </w:t>
      </w:r>
      <w:r>
        <w:rPr>
          <w:rFonts w:ascii="Times New Roman" w:hAnsi="Times New Roman"/>
          <w:sz w:val="26"/>
          <w:szCs w:val="26"/>
        </w:rPr>
        <w:t>передвижения</w:t>
      </w:r>
      <w:r w:rsidRPr="00501786">
        <w:rPr>
          <w:rFonts w:ascii="Times New Roman" w:hAnsi="Times New Roman"/>
          <w:sz w:val="26"/>
          <w:szCs w:val="26"/>
        </w:rPr>
        <w:t xml:space="preserve">, </w:t>
      </w:r>
      <w:r>
        <w:rPr>
          <w:rFonts w:ascii="Times New Roman" w:hAnsi="Times New Roman"/>
          <w:sz w:val="26"/>
          <w:szCs w:val="26"/>
        </w:rPr>
        <w:t>и</w:t>
      </w:r>
      <w:r w:rsidRPr="00501786">
        <w:rPr>
          <w:rFonts w:ascii="Times New Roman" w:hAnsi="Times New Roman"/>
          <w:sz w:val="26"/>
          <w:szCs w:val="26"/>
        </w:rPr>
        <w:t xml:space="preserve"> ока</w:t>
      </w:r>
      <w:r>
        <w:rPr>
          <w:rFonts w:ascii="Times New Roman" w:hAnsi="Times New Roman"/>
          <w:sz w:val="26"/>
          <w:szCs w:val="26"/>
        </w:rPr>
        <w:t>з</w:t>
      </w:r>
      <w:r w:rsidRPr="00501786">
        <w:rPr>
          <w:rFonts w:ascii="Times New Roman" w:hAnsi="Times New Roman"/>
          <w:sz w:val="26"/>
          <w:szCs w:val="26"/>
        </w:rPr>
        <w:t>ан</w:t>
      </w:r>
      <w:r>
        <w:rPr>
          <w:rFonts w:ascii="Times New Roman" w:hAnsi="Times New Roman"/>
          <w:sz w:val="26"/>
          <w:szCs w:val="26"/>
        </w:rPr>
        <w:t>и</w:t>
      </w:r>
      <w:r w:rsidRPr="00501786">
        <w:rPr>
          <w:rFonts w:ascii="Times New Roman" w:hAnsi="Times New Roman"/>
          <w:sz w:val="26"/>
          <w:szCs w:val="26"/>
        </w:rPr>
        <w:t xml:space="preserve">е </w:t>
      </w:r>
      <w:r>
        <w:rPr>
          <w:rFonts w:ascii="Times New Roman" w:hAnsi="Times New Roman"/>
          <w:sz w:val="26"/>
          <w:szCs w:val="26"/>
        </w:rPr>
        <w:t>и</w:t>
      </w:r>
      <w:r w:rsidRPr="00501786">
        <w:rPr>
          <w:rFonts w:ascii="Times New Roman" w:hAnsi="Times New Roman"/>
          <w:sz w:val="26"/>
          <w:szCs w:val="26"/>
        </w:rPr>
        <w:t>м помощи на об</w:t>
      </w:r>
      <w:r>
        <w:rPr>
          <w:rFonts w:ascii="Times New Roman" w:hAnsi="Times New Roman"/>
          <w:sz w:val="26"/>
          <w:szCs w:val="26"/>
        </w:rPr>
        <w:t>ъе</w:t>
      </w:r>
      <w:r w:rsidRPr="00501786">
        <w:rPr>
          <w:rFonts w:ascii="Times New Roman" w:hAnsi="Times New Roman"/>
          <w:sz w:val="26"/>
          <w:szCs w:val="26"/>
        </w:rPr>
        <w:t>кте, в котором предоставляется</w:t>
      </w:r>
      <w:r w:rsidRPr="00501786">
        <w:rPr>
          <w:rFonts w:ascii="Times New Roman" w:hAnsi="Times New Roman"/>
          <w:spacing w:val="-1"/>
          <w:sz w:val="26"/>
          <w:szCs w:val="26"/>
        </w:rPr>
        <w:t xml:space="preserve"> </w:t>
      </w:r>
      <w:r w:rsidRPr="00501786">
        <w:rPr>
          <w:rFonts w:ascii="Times New Roman" w:hAnsi="Times New Roman"/>
          <w:sz w:val="26"/>
          <w:szCs w:val="26"/>
        </w:rPr>
        <w:t>муниципальная</w:t>
      </w:r>
      <w:r w:rsidRPr="00501786">
        <w:rPr>
          <w:rFonts w:ascii="Times New Roman" w:hAnsi="Times New Roman"/>
          <w:spacing w:val="40"/>
          <w:sz w:val="26"/>
          <w:szCs w:val="26"/>
        </w:rPr>
        <w:t xml:space="preserve"> </w:t>
      </w:r>
      <w:r>
        <w:rPr>
          <w:rFonts w:ascii="Times New Roman" w:hAnsi="Times New Roman"/>
          <w:sz w:val="26"/>
          <w:szCs w:val="26"/>
        </w:rPr>
        <w:t>Услуга</w:t>
      </w:r>
      <w:r w:rsidRPr="00501786">
        <w:rPr>
          <w:rFonts w:ascii="Times New Roman" w:hAnsi="Times New Roman"/>
          <w:sz w:val="26"/>
          <w:szCs w:val="26"/>
        </w:rPr>
        <w:t>;</w:t>
      </w:r>
    </w:p>
    <w:p w:rsidR="001A227D" w:rsidRPr="00501786" w:rsidRDefault="001A227D" w:rsidP="00121A99">
      <w:pPr>
        <w:spacing w:after="0"/>
        <w:ind w:right="-5" w:firstLine="708"/>
        <w:jc w:val="both"/>
        <w:rPr>
          <w:rFonts w:ascii="Times New Roman" w:hAnsi="Times New Roman"/>
          <w:sz w:val="26"/>
          <w:szCs w:val="26"/>
        </w:rPr>
      </w:pPr>
      <w:r>
        <w:rPr>
          <w:rFonts w:ascii="Times New Roman" w:hAnsi="Times New Roman"/>
          <w:sz w:val="26"/>
          <w:szCs w:val="26"/>
        </w:rPr>
        <w:t xml:space="preserve">- </w:t>
      </w:r>
      <w:r w:rsidRPr="00501786">
        <w:rPr>
          <w:rFonts w:ascii="Times New Roman" w:hAnsi="Times New Roman"/>
          <w:sz w:val="26"/>
          <w:szCs w:val="26"/>
        </w:rPr>
        <w:t>надлежащее размещение оборудован</w:t>
      </w:r>
      <w:r>
        <w:rPr>
          <w:rFonts w:ascii="Times New Roman" w:hAnsi="Times New Roman"/>
          <w:sz w:val="26"/>
          <w:szCs w:val="26"/>
        </w:rPr>
        <w:t>ия</w:t>
      </w:r>
      <w:r w:rsidRPr="00501786">
        <w:rPr>
          <w:rFonts w:ascii="Times New Roman" w:hAnsi="Times New Roman"/>
          <w:sz w:val="26"/>
          <w:szCs w:val="26"/>
        </w:rPr>
        <w:t xml:space="preserve"> </w:t>
      </w:r>
      <w:r>
        <w:rPr>
          <w:rFonts w:ascii="Times New Roman" w:hAnsi="Times New Roman"/>
          <w:sz w:val="26"/>
          <w:szCs w:val="26"/>
        </w:rPr>
        <w:t>и</w:t>
      </w:r>
      <w:r w:rsidRPr="00501786">
        <w:rPr>
          <w:rFonts w:ascii="Times New Roman" w:hAnsi="Times New Roman"/>
          <w:sz w:val="26"/>
          <w:szCs w:val="26"/>
        </w:rPr>
        <w:t xml:space="preserve"> носителей </w:t>
      </w:r>
      <w:r>
        <w:rPr>
          <w:rFonts w:ascii="Times New Roman" w:hAnsi="Times New Roman"/>
          <w:sz w:val="26"/>
          <w:szCs w:val="26"/>
        </w:rPr>
        <w:t>информации</w:t>
      </w:r>
      <w:r w:rsidRPr="00501786">
        <w:rPr>
          <w:rFonts w:ascii="Times New Roman" w:hAnsi="Times New Roman"/>
          <w:sz w:val="26"/>
          <w:szCs w:val="26"/>
        </w:rPr>
        <w:t xml:space="preserve">, </w:t>
      </w:r>
      <w:r>
        <w:rPr>
          <w:rFonts w:ascii="Times New Roman" w:hAnsi="Times New Roman"/>
          <w:sz w:val="26"/>
          <w:szCs w:val="26"/>
        </w:rPr>
        <w:t xml:space="preserve">   н</w:t>
      </w:r>
      <w:r w:rsidRPr="00501786">
        <w:rPr>
          <w:rFonts w:ascii="Times New Roman" w:hAnsi="Times New Roman"/>
          <w:sz w:val="26"/>
          <w:szCs w:val="26"/>
        </w:rPr>
        <w:t>ео</w:t>
      </w:r>
      <w:r>
        <w:rPr>
          <w:rFonts w:ascii="Times New Roman" w:hAnsi="Times New Roman"/>
          <w:sz w:val="26"/>
          <w:szCs w:val="26"/>
        </w:rPr>
        <w:t>б</w:t>
      </w:r>
      <w:r w:rsidRPr="00501786">
        <w:rPr>
          <w:rFonts w:ascii="Times New Roman" w:hAnsi="Times New Roman"/>
          <w:sz w:val="26"/>
          <w:szCs w:val="26"/>
        </w:rPr>
        <w:t>ходимых для беспре</w:t>
      </w:r>
      <w:r>
        <w:rPr>
          <w:rFonts w:ascii="Times New Roman" w:hAnsi="Times New Roman"/>
          <w:sz w:val="26"/>
          <w:szCs w:val="26"/>
        </w:rPr>
        <w:t>п</w:t>
      </w:r>
      <w:r w:rsidRPr="00501786">
        <w:rPr>
          <w:rFonts w:ascii="Times New Roman" w:hAnsi="Times New Roman"/>
          <w:sz w:val="26"/>
          <w:szCs w:val="26"/>
        </w:rPr>
        <w:t>ятствен</w:t>
      </w:r>
      <w:r>
        <w:rPr>
          <w:rFonts w:ascii="Times New Roman" w:hAnsi="Times New Roman"/>
          <w:sz w:val="26"/>
          <w:szCs w:val="26"/>
        </w:rPr>
        <w:t>н</w:t>
      </w:r>
      <w:r w:rsidRPr="00501786">
        <w:rPr>
          <w:rFonts w:ascii="Times New Roman" w:hAnsi="Times New Roman"/>
          <w:sz w:val="26"/>
          <w:szCs w:val="26"/>
        </w:rPr>
        <w:t>ого доступа инвалидов к объекту, в котором предоставляется мун</w:t>
      </w:r>
      <w:r>
        <w:rPr>
          <w:rFonts w:ascii="Times New Roman" w:hAnsi="Times New Roman"/>
          <w:sz w:val="26"/>
          <w:szCs w:val="26"/>
        </w:rPr>
        <w:t>и</w:t>
      </w:r>
      <w:r w:rsidRPr="00501786">
        <w:rPr>
          <w:rFonts w:ascii="Times New Roman" w:hAnsi="Times New Roman"/>
          <w:sz w:val="26"/>
          <w:szCs w:val="26"/>
        </w:rPr>
        <w:t>ц</w:t>
      </w:r>
      <w:r>
        <w:rPr>
          <w:rFonts w:ascii="Times New Roman" w:hAnsi="Times New Roman"/>
          <w:sz w:val="26"/>
          <w:szCs w:val="26"/>
        </w:rPr>
        <w:t>ип</w:t>
      </w:r>
      <w:r w:rsidRPr="00501786">
        <w:rPr>
          <w:rFonts w:ascii="Times New Roman" w:hAnsi="Times New Roman"/>
          <w:sz w:val="26"/>
          <w:szCs w:val="26"/>
        </w:rPr>
        <w:t>а</w:t>
      </w:r>
      <w:r>
        <w:rPr>
          <w:rFonts w:ascii="Times New Roman" w:hAnsi="Times New Roman"/>
          <w:sz w:val="26"/>
          <w:szCs w:val="26"/>
        </w:rPr>
        <w:t>ль</w:t>
      </w:r>
      <w:r w:rsidRPr="00501786">
        <w:rPr>
          <w:rFonts w:ascii="Times New Roman" w:hAnsi="Times New Roman"/>
          <w:sz w:val="26"/>
          <w:szCs w:val="26"/>
        </w:rPr>
        <w:t>ная услуга и к</w:t>
      </w:r>
      <w:r>
        <w:rPr>
          <w:rFonts w:ascii="Times New Roman" w:hAnsi="Times New Roman"/>
          <w:sz w:val="26"/>
          <w:szCs w:val="26"/>
        </w:rPr>
        <w:t xml:space="preserve"> услуге</w:t>
      </w:r>
      <w:r w:rsidRPr="00501786">
        <w:rPr>
          <w:rFonts w:ascii="Times New Roman" w:hAnsi="Times New Roman"/>
          <w:sz w:val="26"/>
          <w:szCs w:val="26"/>
        </w:rPr>
        <w:t xml:space="preserve"> с учетом ограничений их </w:t>
      </w:r>
      <w:r w:rsidRPr="00501786">
        <w:rPr>
          <w:rFonts w:ascii="Times New Roman" w:hAnsi="Times New Roman"/>
          <w:spacing w:val="-2"/>
          <w:sz w:val="26"/>
          <w:szCs w:val="26"/>
        </w:rPr>
        <w:t>жизнедеятел</w:t>
      </w:r>
      <w:r>
        <w:rPr>
          <w:rFonts w:ascii="Times New Roman" w:hAnsi="Times New Roman"/>
          <w:spacing w:val="-2"/>
          <w:sz w:val="26"/>
          <w:szCs w:val="26"/>
        </w:rPr>
        <w:t>ь</w:t>
      </w:r>
      <w:r w:rsidRPr="00501786">
        <w:rPr>
          <w:rFonts w:ascii="Times New Roman" w:hAnsi="Times New Roman"/>
          <w:spacing w:val="-2"/>
          <w:sz w:val="26"/>
          <w:szCs w:val="26"/>
        </w:rPr>
        <w:t>ности;</w:t>
      </w:r>
    </w:p>
    <w:p w:rsidR="001A227D" w:rsidRPr="00501786" w:rsidRDefault="001A227D" w:rsidP="00121A99">
      <w:pPr>
        <w:pStyle w:val="ac"/>
        <w:widowControl w:val="0"/>
        <w:numPr>
          <w:ilvl w:val="3"/>
          <w:numId w:val="12"/>
        </w:numPr>
        <w:tabs>
          <w:tab w:val="left" w:pos="1180"/>
        </w:tabs>
        <w:autoSpaceDE w:val="0"/>
        <w:autoSpaceDN w:val="0"/>
        <w:spacing w:after="0" w:line="240" w:lineRule="auto"/>
        <w:ind w:left="140" w:right="-5" w:firstLine="698"/>
        <w:contextualSpacing w:val="0"/>
        <w:jc w:val="both"/>
        <w:rPr>
          <w:rFonts w:ascii="Times New Roman" w:hAnsi="Times New Roman"/>
          <w:position w:val="1"/>
          <w:sz w:val="26"/>
          <w:szCs w:val="26"/>
        </w:rPr>
      </w:pPr>
      <w:r>
        <w:rPr>
          <w:rFonts w:ascii="Times New Roman" w:hAnsi="Times New Roman"/>
          <w:position w:val="1"/>
          <w:sz w:val="26"/>
          <w:szCs w:val="26"/>
        </w:rPr>
        <w:t>Д</w:t>
      </w:r>
      <w:r w:rsidRPr="00501786">
        <w:rPr>
          <w:rFonts w:ascii="Times New Roman" w:hAnsi="Times New Roman"/>
          <w:position w:val="1"/>
          <w:sz w:val="26"/>
          <w:szCs w:val="26"/>
        </w:rPr>
        <w:t>уб</w:t>
      </w:r>
      <w:r>
        <w:rPr>
          <w:rFonts w:ascii="Times New Roman" w:hAnsi="Times New Roman"/>
          <w:position w:val="1"/>
          <w:sz w:val="26"/>
          <w:szCs w:val="26"/>
        </w:rPr>
        <w:t>л</w:t>
      </w:r>
      <w:r w:rsidRPr="00501786">
        <w:rPr>
          <w:rFonts w:ascii="Times New Roman" w:hAnsi="Times New Roman"/>
          <w:position w:val="1"/>
          <w:sz w:val="26"/>
          <w:szCs w:val="26"/>
        </w:rPr>
        <w:t>и</w:t>
      </w:r>
      <w:r>
        <w:rPr>
          <w:rFonts w:ascii="Times New Roman" w:hAnsi="Times New Roman"/>
          <w:position w:val="1"/>
          <w:sz w:val="26"/>
          <w:szCs w:val="26"/>
        </w:rPr>
        <w:t>ро</w:t>
      </w:r>
      <w:r w:rsidRPr="00501786">
        <w:rPr>
          <w:rFonts w:ascii="Times New Roman" w:hAnsi="Times New Roman"/>
          <w:position w:val="1"/>
          <w:sz w:val="26"/>
          <w:szCs w:val="26"/>
        </w:rPr>
        <w:t>вание необ</w:t>
      </w:r>
      <w:r>
        <w:rPr>
          <w:rFonts w:ascii="Times New Roman" w:hAnsi="Times New Roman"/>
          <w:position w:val="1"/>
          <w:sz w:val="26"/>
          <w:szCs w:val="26"/>
        </w:rPr>
        <w:t>ходимой для инвалидов звуковой и</w:t>
      </w:r>
      <w:r w:rsidRPr="00501786">
        <w:rPr>
          <w:rFonts w:ascii="Times New Roman" w:hAnsi="Times New Roman"/>
          <w:position w:val="1"/>
          <w:sz w:val="26"/>
          <w:szCs w:val="26"/>
        </w:rPr>
        <w:t xml:space="preserve"> зрительной </w:t>
      </w:r>
      <w:r w:rsidRPr="00501786">
        <w:rPr>
          <w:rFonts w:ascii="Times New Roman" w:hAnsi="Times New Roman"/>
          <w:sz w:val="26"/>
          <w:szCs w:val="26"/>
        </w:rPr>
        <w:t>информации, а</w:t>
      </w:r>
      <w:r w:rsidRPr="00501786">
        <w:rPr>
          <w:rFonts w:ascii="Times New Roman" w:hAnsi="Times New Roman"/>
          <w:spacing w:val="-4"/>
          <w:sz w:val="26"/>
          <w:szCs w:val="26"/>
        </w:rPr>
        <w:t xml:space="preserve"> </w:t>
      </w:r>
      <w:r w:rsidRPr="00501786">
        <w:rPr>
          <w:rFonts w:ascii="Times New Roman" w:hAnsi="Times New Roman"/>
          <w:sz w:val="26"/>
          <w:szCs w:val="26"/>
        </w:rPr>
        <w:t>также надписей, знаков и иной текстовой и графи</w:t>
      </w:r>
      <w:r>
        <w:rPr>
          <w:rFonts w:ascii="Times New Roman" w:hAnsi="Times New Roman"/>
          <w:sz w:val="26"/>
          <w:szCs w:val="26"/>
        </w:rPr>
        <w:t>ч</w:t>
      </w:r>
      <w:r w:rsidRPr="00501786">
        <w:rPr>
          <w:rFonts w:ascii="Times New Roman" w:hAnsi="Times New Roman"/>
          <w:sz w:val="26"/>
          <w:szCs w:val="26"/>
        </w:rPr>
        <w:t>еской информации знаками, выполненными рел</w:t>
      </w:r>
      <w:r>
        <w:rPr>
          <w:rFonts w:ascii="Times New Roman" w:hAnsi="Times New Roman"/>
          <w:sz w:val="26"/>
          <w:szCs w:val="26"/>
        </w:rPr>
        <w:t>ь</w:t>
      </w:r>
      <w:r w:rsidRPr="00501786">
        <w:rPr>
          <w:rFonts w:ascii="Times New Roman" w:hAnsi="Times New Roman"/>
          <w:sz w:val="26"/>
          <w:szCs w:val="26"/>
        </w:rPr>
        <w:t>ефно-то</w:t>
      </w:r>
      <w:r>
        <w:rPr>
          <w:rFonts w:ascii="Times New Roman" w:hAnsi="Times New Roman"/>
          <w:sz w:val="26"/>
          <w:szCs w:val="26"/>
        </w:rPr>
        <w:t>ч</w:t>
      </w:r>
      <w:r w:rsidRPr="00501786">
        <w:rPr>
          <w:rFonts w:ascii="Times New Roman" w:hAnsi="Times New Roman"/>
          <w:sz w:val="26"/>
          <w:szCs w:val="26"/>
        </w:rPr>
        <w:t xml:space="preserve">ечным шрифтом </w:t>
      </w:r>
      <w:r>
        <w:rPr>
          <w:rFonts w:ascii="Times New Roman" w:hAnsi="Times New Roman"/>
          <w:sz w:val="26"/>
          <w:szCs w:val="26"/>
        </w:rPr>
        <w:t>Брайля</w:t>
      </w:r>
      <w:r w:rsidRPr="00501786">
        <w:rPr>
          <w:rFonts w:ascii="Times New Roman" w:hAnsi="Times New Roman"/>
          <w:sz w:val="26"/>
          <w:szCs w:val="26"/>
        </w:rPr>
        <w:t>, допуск сурдоперево</w:t>
      </w:r>
      <w:r>
        <w:rPr>
          <w:rFonts w:ascii="Times New Roman" w:hAnsi="Times New Roman"/>
          <w:sz w:val="26"/>
          <w:szCs w:val="26"/>
        </w:rPr>
        <w:t>д</w:t>
      </w:r>
      <w:r w:rsidRPr="00501786">
        <w:rPr>
          <w:rFonts w:ascii="Times New Roman" w:hAnsi="Times New Roman"/>
          <w:sz w:val="26"/>
          <w:szCs w:val="26"/>
        </w:rPr>
        <w:t>чика и т</w:t>
      </w:r>
      <w:r>
        <w:rPr>
          <w:rFonts w:ascii="Times New Roman" w:hAnsi="Times New Roman"/>
          <w:sz w:val="26"/>
          <w:szCs w:val="26"/>
        </w:rPr>
        <w:t>и</w:t>
      </w:r>
      <w:r w:rsidRPr="00501786">
        <w:rPr>
          <w:rFonts w:ascii="Times New Roman" w:hAnsi="Times New Roman"/>
          <w:sz w:val="26"/>
          <w:szCs w:val="26"/>
        </w:rPr>
        <w:t>ф</w:t>
      </w:r>
      <w:r>
        <w:rPr>
          <w:rFonts w:ascii="Times New Roman" w:hAnsi="Times New Roman"/>
          <w:sz w:val="26"/>
          <w:szCs w:val="26"/>
        </w:rPr>
        <w:t>л</w:t>
      </w:r>
      <w:r w:rsidRPr="00501786">
        <w:rPr>
          <w:rFonts w:ascii="Times New Roman" w:hAnsi="Times New Roman"/>
          <w:sz w:val="26"/>
          <w:szCs w:val="26"/>
        </w:rPr>
        <w:t>осурдопереводчика;</w:t>
      </w:r>
    </w:p>
    <w:p w:rsidR="001A227D" w:rsidRPr="00501786" w:rsidRDefault="001A227D" w:rsidP="00121A99">
      <w:pPr>
        <w:pStyle w:val="ac"/>
        <w:widowControl w:val="0"/>
        <w:numPr>
          <w:ilvl w:val="3"/>
          <w:numId w:val="12"/>
        </w:numPr>
        <w:tabs>
          <w:tab w:val="left" w:pos="997"/>
        </w:tabs>
        <w:autoSpaceDE w:val="0"/>
        <w:autoSpaceDN w:val="0"/>
        <w:spacing w:after="0" w:line="242" w:lineRule="auto"/>
        <w:ind w:left="141" w:right="-5" w:firstLine="701"/>
        <w:contextualSpacing w:val="0"/>
        <w:jc w:val="both"/>
        <w:rPr>
          <w:rFonts w:ascii="Times New Roman" w:hAnsi="Times New Roman"/>
          <w:sz w:val="26"/>
          <w:szCs w:val="26"/>
        </w:rPr>
      </w:pPr>
      <w:r>
        <w:rPr>
          <w:rFonts w:ascii="Times New Roman" w:hAnsi="Times New Roman"/>
          <w:sz w:val="26"/>
          <w:szCs w:val="26"/>
        </w:rPr>
        <w:t>Д</w:t>
      </w:r>
      <w:r w:rsidRPr="00501786">
        <w:rPr>
          <w:rFonts w:ascii="Times New Roman" w:hAnsi="Times New Roman"/>
          <w:sz w:val="26"/>
          <w:szCs w:val="26"/>
        </w:rPr>
        <w:t>опуск на объе</w:t>
      </w:r>
      <w:r>
        <w:rPr>
          <w:rFonts w:ascii="Times New Roman" w:hAnsi="Times New Roman"/>
          <w:sz w:val="26"/>
          <w:szCs w:val="26"/>
        </w:rPr>
        <w:t>кт</w:t>
      </w:r>
      <w:r w:rsidRPr="00501786">
        <w:rPr>
          <w:rFonts w:ascii="Times New Roman" w:hAnsi="Times New Roman"/>
          <w:sz w:val="26"/>
          <w:szCs w:val="26"/>
        </w:rPr>
        <w:t xml:space="preserve">, в котором </w:t>
      </w:r>
      <w:r>
        <w:rPr>
          <w:rFonts w:ascii="Times New Roman" w:hAnsi="Times New Roman"/>
          <w:sz w:val="26"/>
          <w:szCs w:val="26"/>
        </w:rPr>
        <w:t>п</w:t>
      </w:r>
      <w:r w:rsidRPr="00501786">
        <w:rPr>
          <w:rFonts w:ascii="Times New Roman" w:hAnsi="Times New Roman"/>
          <w:sz w:val="26"/>
          <w:szCs w:val="26"/>
        </w:rPr>
        <w:t>редоставляется муниципальная</w:t>
      </w:r>
      <w:r>
        <w:rPr>
          <w:rFonts w:ascii="Times New Roman" w:hAnsi="Times New Roman"/>
          <w:sz w:val="26"/>
          <w:szCs w:val="26"/>
        </w:rPr>
        <w:t xml:space="preserve"> ycлуг</w:t>
      </w:r>
      <w:r w:rsidRPr="00501786">
        <w:rPr>
          <w:rFonts w:ascii="Times New Roman" w:hAnsi="Times New Roman"/>
          <w:sz w:val="26"/>
          <w:szCs w:val="26"/>
        </w:rPr>
        <w:t xml:space="preserve">a, собаки- проводника при наличии документа, </w:t>
      </w:r>
      <w:r>
        <w:rPr>
          <w:rFonts w:ascii="Times New Roman" w:hAnsi="Times New Roman"/>
          <w:sz w:val="26"/>
          <w:szCs w:val="26"/>
        </w:rPr>
        <w:t>под</w:t>
      </w:r>
      <w:r w:rsidRPr="00501786">
        <w:rPr>
          <w:rFonts w:ascii="Times New Roman" w:hAnsi="Times New Roman"/>
          <w:sz w:val="26"/>
          <w:szCs w:val="26"/>
        </w:rPr>
        <w:t xml:space="preserve">тверждающего ее специальное обучение </w:t>
      </w:r>
      <w:r>
        <w:rPr>
          <w:rFonts w:ascii="Times New Roman" w:hAnsi="Times New Roman"/>
          <w:sz w:val="26"/>
          <w:szCs w:val="26"/>
        </w:rPr>
        <w:t>и</w:t>
      </w:r>
      <w:r w:rsidRPr="00501786">
        <w:rPr>
          <w:rFonts w:ascii="Times New Roman" w:hAnsi="Times New Roman"/>
          <w:sz w:val="26"/>
          <w:szCs w:val="26"/>
        </w:rPr>
        <w:t xml:space="preserve"> выдаваемого по форме и в порядке, которые определ</w:t>
      </w:r>
      <w:r>
        <w:rPr>
          <w:rFonts w:ascii="Times New Roman" w:hAnsi="Times New Roman"/>
          <w:sz w:val="26"/>
          <w:szCs w:val="26"/>
        </w:rPr>
        <w:t>яются</w:t>
      </w:r>
      <w:r w:rsidRPr="00501786">
        <w:rPr>
          <w:rFonts w:ascii="Times New Roman" w:hAnsi="Times New Roman"/>
          <w:sz w:val="26"/>
          <w:szCs w:val="26"/>
        </w:rPr>
        <w:t xml:space="preserve"> </w:t>
      </w:r>
      <w:r>
        <w:rPr>
          <w:rFonts w:ascii="Times New Roman" w:hAnsi="Times New Roman"/>
          <w:sz w:val="26"/>
          <w:szCs w:val="26"/>
        </w:rPr>
        <w:t>П</w:t>
      </w:r>
      <w:r w:rsidRPr="00501786">
        <w:rPr>
          <w:rFonts w:ascii="Times New Roman" w:hAnsi="Times New Roman"/>
          <w:sz w:val="26"/>
          <w:szCs w:val="26"/>
        </w:rPr>
        <w:t>р</w:t>
      </w:r>
      <w:r>
        <w:rPr>
          <w:rFonts w:ascii="Times New Roman" w:hAnsi="Times New Roman"/>
          <w:sz w:val="26"/>
          <w:szCs w:val="26"/>
        </w:rPr>
        <w:t>и</w:t>
      </w:r>
      <w:r w:rsidRPr="00501786">
        <w:rPr>
          <w:rFonts w:ascii="Times New Roman" w:hAnsi="Times New Roman"/>
          <w:sz w:val="26"/>
          <w:szCs w:val="26"/>
        </w:rPr>
        <w:t>казом Мин</w:t>
      </w:r>
      <w:r>
        <w:rPr>
          <w:rFonts w:ascii="Times New Roman" w:hAnsi="Times New Roman"/>
          <w:sz w:val="26"/>
          <w:szCs w:val="26"/>
        </w:rPr>
        <w:t>и</w:t>
      </w:r>
      <w:r w:rsidRPr="00501786">
        <w:rPr>
          <w:rFonts w:ascii="Times New Roman" w:hAnsi="Times New Roman"/>
          <w:sz w:val="26"/>
          <w:szCs w:val="26"/>
        </w:rPr>
        <w:t>стерства труда</w:t>
      </w:r>
      <w:r w:rsidRPr="00501786">
        <w:rPr>
          <w:rFonts w:ascii="Times New Roman" w:hAnsi="Times New Roman"/>
          <w:spacing w:val="-9"/>
          <w:sz w:val="26"/>
          <w:szCs w:val="26"/>
        </w:rPr>
        <w:t xml:space="preserve"> </w:t>
      </w:r>
      <w:r w:rsidRPr="00501786">
        <w:rPr>
          <w:rFonts w:ascii="Times New Roman" w:hAnsi="Times New Roman"/>
          <w:sz w:val="26"/>
          <w:szCs w:val="26"/>
        </w:rPr>
        <w:t>и</w:t>
      </w:r>
      <w:r w:rsidRPr="00501786">
        <w:rPr>
          <w:rFonts w:ascii="Times New Roman" w:hAnsi="Times New Roman"/>
          <w:spacing w:val="-15"/>
          <w:sz w:val="26"/>
          <w:szCs w:val="26"/>
        </w:rPr>
        <w:t xml:space="preserve"> </w:t>
      </w:r>
      <w:r w:rsidRPr="00501786">
        <w:rPr>
          <w:rFonts w:ascii="Times New Roman" w:hAnsi="Times New Roman"/>
          <w:sz w:val="26"/>
          <w:szCs w:val="26"/>
        </w:rPr>
        <w:t>социальной защиты</w:t>
      </w:r>
      <w:r w:rsidRPr="00501786">
        <w:rPr>
          <w:rFonts w:ascii="Times New Roman" w:hAnsi="Times New Roman"/>
          <w:spacing w:val="-7"/>
          <w:sz w:val="26"/>
          <w:szCs w:val="26"/>
        </w:rPr>
        <w:t xml:space="preserve"> </w:t>
      </w:r>
      <w:r w:rsidRPr="00501786">
        <w:rPr>
          <w:rFonts w:ascii="Times New Roman" w:hAnsi="Times New Roman"/>
          <w:sz w:val="26"/>
          <w:szCs w:val="26"/>
        </w:rPr>
        <w:t>Российской Федерации</w:t>
      </w:r>
      <w:r w:rsidRPr="00501786">
        <w:rPr>
          <w:rFonts w:ascii="Times New Roman" w:hAnsi="Times New Roman"/>
          <w:spacing w:val="-4"/>
          <w:sz w:val="26"/>
          <w:szCs w:val="26"/>
        </w:rPr>
        <w:t xml:space="preserve"> </w:t>
      </w:r>
      <w:r w:rsidRPr="00501786">
        <w:rPr>
          <w:rFonts w:ascii="Times New Roman" w:hAnsi="Times New Roman"/>
          <w:sz w:val="26"/>
          <w:szCs w:val="26"/>
        </w:rPr>
        <w:t>от</w:t>
      </w:r>
      <w:r w:rsidRPr="00501786">
        <w:rPr>
          <w:rFonts w:ascii="Times New Roman" w:hAnsi="Times New Roman"/>
          <w:spacing w:val="-15"/>
          <w:sz w:val="26"/>
          <w:szCs w:val="26"/>
        </w:rPr>
        <w:t xml:space="preserve"> </w:t>
      </w:r>
      <w:r w:rsidRPr="00501786">
        <w:rPr>
          <w:rFonts w:ascii="Times New Roman" w:hAnsi="Times New Roman"/>
          <w:sz w:val="26"/>
          <w:szCs w:val="26"/>
        </w:rPr>
        <w:t>22</w:t>
      </w:r>
      <w:r w:rsidRPr="00501786">
        <w:rPr>
          <w:rFonts w:ascii="Times New Roman" w:hAnsi="Times New Roman"/>
          <w:spacing w:val="-11"/>
          <w:sz w:val="26"/>
          <w:szCs w:val="26"/>
        </w:rPr>
        <w:t xml:space="preserve"> </w:t>
      </w:r>
      <w:r w:rsidRPr="00501786">
        <w:rPr>
          <w:rFonts w:ascii="Times New Roman" w:hAnsi="Times New Roman"/>
          <w:sz w:val="26"/>
          <w:szCs w:val="26"/>
        </w:rPr>
        <w:t>июня</w:t>
      </w:r>
      <w:r w:rsidRPr="00501786">
        <w:rPr>
          <w:rFonts w:ascii="Times New Roman" w:hAnsi="Times New Roman"/>
          <w:spacing w:val="-10"/>
          <w:sz w:val="26"/>
          <w:szCs w:val="26"/>
        </w:rPr>
        <w:t xml:space="preserve"> </w:t>
      </w:r>
      <w:r w:rsidRPr="00501786">
        <w:rPr>
          <w:rFonts w:ascii="Times New Roman" w:hAnsi="Times New Roman"/>
          <w:sz w:val="26"/>
          <w:szCs w:val="26"/>
        </w:rPr>
        <w:t>2015</w:t>
      </w:r>
      <w:r w:rsidRPr="00501786">
        <w:rPr>
          <w:rFonts w:ascii="Times New Roman" w:hAnsi="Times New Roman"/>
          <w:spacing w:val="-5"/>
          <w:sz w:val="26"/>
          <w:szCs w:val="26"/>
        </w:rPr>
        <w:t xml:space="preserve"> </w:t>
      </w:r>
      <w:r w:rsidRPr="00501786">
        <w:rPr>
          <w:rFonts w:ascii="Times New Roman" w:hAnsi="Times New Roman"/>
          <w:sz w:val="26"/>
          <w:szCs w:val="26"/>
        </w:rPr>
        <w:t>года</w:t>
      </w:r>
      <w:r w:rsidRPr="00501786">
        <w:rPr>
          <w:rFonts w:ascii="Times New Roman" w:hAnsi="Times New Roman"/>
          <w:spacing w:val="-7"/>
          <w:sz w:val="26"/>
          <w:szCs w:val="26"/>
        </w:rPr>
        <w:t xml:space="preserve"> </w:t>
      </w:r>
      <w:r w:rsidRPr="00501786">
        <w:rPr>
          <w:rFonts w:ascii="Times New Roman" w:hAnsi="Times New Roman"/>
          <w:sz w:val="26"/>
          <w:szCs w:val="26"/>
        </w:rPr>
        <w:t>N</w:t>
      </w:r>
      <w:r w:rsidRPr="00501786">
        <w:rPr>
          <w:rFonts w:ascii="Times New Roman" w:hAnsi="Times New Roman"/>
          <w:spacing w:val="-9"/>
          <w:sz w:val="26"/>
          <w:szCs w:val="26"/>
        </w:rPr>
        <w:t xml:space="preserve"> </w:t>
      </w:r>
      <w:r w:rsidRPr="00501786">
        <w:rPr>
          <w:rFonts w:ascii="Times New Roman" w:hAnsi="Times New Roman"/>
          <w:sz w:val="26"/>
          <w:szCs w:val="26"/>
        </w:rPr>
        <w:t>386н</w:t>
      </w:r>
      <w:r w:rsidRPr="00501786">
        <w:rPr>
          <w:rFonts w:ascii="Times New Roman" w:hAnsi="Times New Roman"/>
          <w:spacing w:val="-4"/>
          <w:sz w:val="26"/>
          <w:szCs w:val="26"/>
        </w:rPr>
        <w:t xml:space="preserve"> </w:t>
      </w:r>
      <w:r>
        <w:rPr>
          <w:rFonts w:ascii="Times New Roman" w:hAnsi="Times New Roman"/>
          <w:sz w:val="26"/>
          <w:szCs w:val="26"/>
        </w:rPr>
        <w:t xml:space="preserve">«ОБ </w:t>
      </w:r>
      <w:r w:rsidRPr="00501786">
        <w:rPr>
          <w:rFonts w:ascii="Times New Roman" w:hAnsi="Times New Roman"/>
          <w:sz w:val="26"/>
          <w:szCs w:val="26"/>
        </w:rPr>
        <w:t xml:space="preserve"> утверждени</w:t>
      </w:r>
      <w:r>
        <w:rPr>
          <w:rFonts w:ascii="Times New Roman" w:hAnsi="Times New Roman"/>
          <w:sz w:val="26"/>
          <w:szCs w:val="26"/>
        </w:rPr>
        <w:t>и</w:t>
      </w:r>
      <w:r w:rsidRPr="00501786">
        <w:rPr>
          <w:rFonts w:ascii="Times New Roman" w:hAnsi="Times New Roman"/>
          <w:sz w:val="26"/>
          <w:szCs w:val="26"/>
        </w:rPr>
        <w:t xml:space="preserve"> формы документа, подтверж</w:t>
      </w:r>
      <w:r>
        <w:rPr>
          <w:rFonts w:ascii="Times New Roman" w:hAnsi="Times New Roman"/>
          <w:sz w:val="26"/>
          <w:szCs w:val="26"/>
        </w:rPr>
        <w:t>д</w:t>
      </w:r>
      <w:r w:rsidRPr="00501786">
        <w:rPr>
          <w:rFonts w:ascii="Times New Roman" w:hAnsi="Times New Roman"/>
          <w:sz w:val="26"/>
          <w:szCs w:val="26"/>
        </w:rPr>
        <w:t>а</w:t>
      </w:r>
      <w:r>
        <w:rPr>
          <w:rFonts w:ascii="Times New Roman" w:hAnsi="Times New Roman"/>
          <w:sz w:val="26"/>
          <w:szCs w:val="26"/>
        </w:rPr>
        <w:t>ю</w:t>
      </w:r>
      <w:r w:rsidRPr="00501786">
        <w:rPr>
          <w:rFonts w:ascii="Times New Roman" w:hAnsi="Times New Roman"/>
          <w:sz w:val="26"/>
          <w:szCs w:val="26"/>
        </w:rPr>
        <w:t>щего спец</w:t>
      </w:r>
      <w:r>
        <w:rPr>
          <w:rFonts w:ascii="Times New Roman" w:hAnsi="Times New Roman"/>
          <w:sz w:val="26"/>
          <w:szCs w:val="26"/>
        </w:rPr>
        <w:t>и</w:t>
      </w:r>
      <w:r w:rsidRPr="00501786">
        <w:rPr>
          <w:rFonts w:ascii="Times New Roman" w:hAnsi="Times New Roman"/>
          <w:sz w:val="26"/>
          <w:szCs w:val="26"/>
        </w:rPr>
        <w:t>а</w:t>
      </w:r>
      <w:r>
        <w:rPr>
          <w:rFonts w:ascii="Times New Roman" w:hAnsi="Times New Roman"/>
          <w:sz w:val="26"/>
          <w:szCs w:val="26"/>
        </w:rPr>
        <w:t>л</w:t>
      </w:r>
      <w:r w:rsidRPr="00501786">
        <w:rPr>
          <w:rFonts w:ascii="Times New Roman" w:hAnsi="Times New Roman"/>
          <w:sz w:val="26"/>
          <w:szCs w:val="26"/>
        </w:rPr>
        <w:t>ьное обучение собак</w:t>
      </w:r>
      <w:r>
        <w:rPr>
          <w:rFonts w:ascii="Times New Roman" w:hAnsi="Times New Roman"/>
          <w:sz w:val="26"/>
          <w:szCs w:val="26"/>
        </w:rPr>
        <w:t>и</w:t>
      </w:r>
      <w:r w:rsidRPr="00501786">
        <w:rPr>
          <w:rFonts w:ascii="Times New Roman" w:hAnsi="Times New Roman"/>
          <w:sz w:val="26"/>
          <w:szCs w:val="26"/>
        </w:rPr>
        <w:t xml:space="preserve">- </w:t>
      </w:r>
      <w:r>
        <w:rPr>
          <w:rFonts w:ascii="Times New Roman" w:hAnsi="Times New Roman"/>
          <w:sz w:val="26"/>
          <w:szCs w:val="26"/>
        </w:rPr>
        <w:t>пр</w:t>
      </w:r>
      <w:r w:rsidRPr="00501786">
        <w:rPr>
          <w:rFonts w:ascii="Times New Roman" w:hAnsi="Times New Roman"/>
          <w:sz w:val="26"/>
          <w:szCs w:val="26"/>
        </w:rPr>
        <w:t>оводника, и порядка его выдачи»;</w:t>
      </w:r>
    </w:p>
    <w:p w:rsidR="001A227D" w:rsidRPr="00501786" w:rsidRDefault="001A227D" w:rsidP="00121A99">
      <w:pPr>
        <w:pStyle w:val="ac"/>
        <w:widowControl w:val="0"/>
        <w:numPr>
          <w:ilvl w:val="3"/>
          <w:numId w:val="12"/>
        </w:numPr>
        <w:tabs>
          <w:tab w:val="left" w:pos="1058"/>
        </w:tabs>
        <w:autoSpaceDE w:val="0"/>
        <w:autoSpaceDN w:val="0"/>
        <w:spacing w:after="0" w:line="242" w:lineRule="auto"/>
        <w:ind w:left="146" w:right="-5" w:firstLine="700"/>
        <w:contextualSpacing w:val="0"/>
        <w:jc w:val="both"/>
        <w:rPr>
          <w:rFonts w:ascii="Times New Roman" w:hAnsi="Times New Roman"/>
          <w:sz w:val="26"/>
          <w:szCs w:val="26"/>
        </w:rPr>
      </w:pPr>
      <w:r>
        <w:rPr>
          <w:rFonts w:ascii="Times New Roman" w:hAnsi="Times New Roman"/>
          <w:sz w:val="26"/>
          <w:szCs w:val="26"/>
        </w:rPr>
        <w:t>О</w:t>
      </w:r>
      <w:r w:rsidRPr="00501786">
        <w:rPr>
          <w:rFonts w:ascii="Times New Roman" w:hAnsi="Times New Roman"/>
          <w:sz w:val="26"/>
          <w:szCs w:val="26"/>
        </w:rPr>
        <w:t>казание сотрудниками, участвующими в предоставлении муниципальной услуги, помощи инвалидам в преодолении барьеров, метающих получению ими муниципальной услуги наравне с другими лицами.</w:t>
      </w:r>
    </w:p>
    <w:p w:rsidR="001A227D" w:rsidRDefault="001A227D" w:rsidP="00121A99">
      <w:pPr>
        <w:spacing w:after="0"/>
        <w:ind w:left="151" w:right="-5" w:firstLine="697"/>
        <w:jc w:val="both"/>
        <w:rPr>
          <w:rFonts w:ascii="Times New Roman" w:hAnsi="Times New Roman"/>
          <w:spacing w:val="-2"/>
          <w:sz w:val="26"/>
          <w:szCs w:val="26"/>
        </w:rPr>
      </w:pPr>
      <w:r w:rsidRPr="00501786">
        <w:rPr>
          <w:rFonts w:ascii="Times New Roman" w:hAnsi="Times New Roman"/>
          <w:sz w:val="26"/>
          <w:szCs w:val="26"/>
        </w:rPr>
        <w:t>В целях доступности получения информации о муниципальной услуге для людей с ограни</w:t>
      </w:r>
      <w:r>
        <w:rPr>
          <w:rFonts w:ascii="Times New Roman" w:hAnsi="Times New Roman"/>
          <w:sz w:val="26"/>
          <w:szCs w:val="26"/>
        </w:rPr>
        <w:t>ч</w:t>
      </w:r>
      <w:r w:rsidRPr="00501786">
        <w:rPr>
          <w:rFonts w:ascii="Times New Roman" w:hAnsi="Times New Roman"/>
          <w:sz w:val="26"/>
          <w:szCs w:val="26"/>
        </w:rPr>
        <w:t>енными во</w:t>
      </w:r>
      <w:r>
        <w:rPr>
          <w:rFonts w:ascii="Times New Roman" w:hAnsi="Times New Roman"/>
          <w:sz w:val="26"/>
          <w:szCs w:val="26"/>
        </w:rPr>
        <w:t>з</w:t>
      </w:r>
      <w:r w:rsidRPr="00501786">
        <w:rPr>
          <w:rFonts w:ascii="Times New Roman" w:hAnsi="Times New Roman"/>
          <w:sz w:val="26"/>
          <w:szCs w:val="26"/>
        </w:rPr>
        <w:t>мо</w:t>
      </w:r>
      <w:r>
        <w:rPr>
          <w:rFonts w:ascii="Times New Roman" w:hAnsi="Times New Roman"/>
          <w:sz w:val="26"/>
          <w:szCs w:val="26"/>
        </w:rPr>
        <w:t>ж</w:t>
      </w:r>
      <w:r w:rsidRPr="00501786">
        <w:rPr>
          <w:rFonts w:ascii="Times New Roman" w:hAnsi="Times New Roman"/>
          <w:sz w:val="26"/>
          <w:szCs w:val="26"/>
        </w:rPr>
        <w:t xml:space="preserve">ностями здоровья по </w:t>
      </w:r>
      <w:r>
        <w:rPr>
          <w:rFonts w:ascii="Times New Roman" w:hAnsi="Times New Roman"/>
          <w:sz w:val="26"/>
          <w:szCs w:val="26"/>
        </w:rPr>
        <w:t>з</w:t>
      </w:r>
      <w:r w:rsidRPr="00501786">
        <w:rPr>
          <w:rFonts w:ascii="Times New Roman" w:hAnsi="Times New Roman"/>
          <w:sz w:val="26"/>
          <w:szCs w:val="26"/>
        </w:rPr>
        <w:t>рени</w:t>
      </w:r>
      <w:r>
        <w:rPr>
          <w:rFonts w:ascii="Times New Roman" w:hAnsi="Times New Roman"/>
          <w:sz w:val="26"/>
          <w:szCs w:val="26"/>
        </w:rPr>
        <w:t>ю</w:t>
      </w:r>
      <w:r w:rsidRPr="00501786">
        <w:rPr>
          <w:rFonts w:ascii="Times New Roman" w:hAnsi="Times New Roman"/>
          <w:sz w:val="26"/>
          <w:szCs w:val="26"/>
        </w:rPr>
        <w:t xml:space="preserve"> обеспе</w:t>
      </w:r>
      <w:r>
        <w:rPr>
          <w:rFonts w:ascii="Times New Roman" w:hAnsi="Times New Roman"/>
          <w:sz w:val="26"/>
          <w:szCs w:val="26"/>
        </w:rPr>
        <w:t>ч</w:t>
      </w:r>
      <w:r w:rsidRPr="00501786">
        <w:rPr>
          <w:rFonts w:ascii="Times New Roman" w:hAnsi="Times New Roman"/>
          <w:sz w:val="26"/>
          <w:szCs w:val="26"/>
        </w:rPr>
        <w:t>ивается адаптация офици</w:t>
      </w:r>
      <w:r>
        <w:rPr>
          <w:rFonts w:ascii="Times New Roman" w:hAnsi="Times New Roman"/>
          <w:sz w:val="26"/>
          <w:szCs w:val="26"/>
        </w:rPr>
        <w:t>аль</w:t>
      </w:r>
      <w:r w:rsidRPr="00501786">
        <w:rPr>
          <w:rFonts w:ascii="Times New Roman" w:hAnsi="Times New Roman"/>
          <w:sz w:val="26"/>
          <w:szCs w:val="26"/>
        </w:rPr>
        <w:t>ного сайта с учетом особых потребностей инвалидов по зрению с приведением его к международному стандарту доступности веб-контента и веб-</w:t>
      </w:r>
      <w:r w:rsidRPr="00501786">
        <w:rPr>
          <w:rFonts w:ascii="Times New Roman" w:hAnsi="Times New Roman"/>
          <w:spacing w:val="-2"/>
          <w:sz w:val="26"/>
          <w:szCs w:val="26"/>
        </w:rPr>
        <w:t>сервис</w:t>
      </w:r>
      <w:r>
        <w:rPr>
          <w:rFonts w:ascii="Times New Roman" w:hAnsi="Times New Roman"/>
          <w:spacing w:val="-2"/>
          <w:sz w:val="26"/>
          <w:szCs w:val="26"/>
        </w:rPr>
        <w:t>ов.</w:t>
      </w:r>
    </w:p>
    <w:p w:rsidR="001A227D" w:rsidRDefault="001A227D" w:rsidP="00121A99">
      <w:pPr>
        <w:widowControl w:val="0"/>
        <w:autoSpaceDE w:val="0"/>
        <w:autoSpaceDN w:val="0"/>
        <w:adjustRightInd w:val="0"/>
        <w:spacing w:after="0" w:line="240" w:lineRule="auto"/>
        <w:ind w:right="-5"/>
        <w:rPr>
          <w:rFonts w:ascii="Times New Roman" w:hAnsi="Times New Roman"/>
          <w:b/>
          <w:sz w:val="26"/>
          <w:szCs w:val="26"/>
          <w:lang w:eastAsia="ru-RU"/>
        </w:rPr>
      </w:pPr>
    </w:p>
    <w:p w:rsidR="001A227D" w:rsidRDefault="001A227D" w:rsidP="00121A99">
      <w:pPr>
        <w:widowControl w:val="0"/>
        <w:autoSpaceDE w:val="0"/>
        <w:autoSpaceDN w:val="0"/>
        <w:adjustRightInd w:val="0"/>
        <w:spacing w:after="0" w:line="240" w:lineRule="auto"/>
        <w:ind w:right="-5"/>
        <w:jc w:val="center"/>
        <w:rPr>
          <w:rFonts w:ascii="Times New Roman" w:hAnsi="Times New Roman"/>
          <w:b/>
          <w:sz w:val="26"/>
          <w:szCs w:val="26"/>
          <w:lang w:eastAsia="ru-RU"/>
        </w:rPr>
      </w:pPr>
      <w:r w:rsidRPr="007F29F0">
        <w:rPr>
          <w:rFonts w:ascii="Times New Roman" w:hAnsi="Times New Roman"/>
          <w:b/>
          <w:sz w:val="26"/>
          <w:szCs w:val="26"/>
          <w:lang w:eastAsia="ru-RU"/>
        </w:rPr>
        <w:t>2.13. Показатели доступности и качества Услуги</w:t>
      </w:r>
    </w:p>
    <w:p w:rsidR="001A227D" w:rsidRPr="007F29F0" w:rsidRDefault="001A227D" w:rsidP="00121A99">
      <w:pPr>
        <w:widowControl w:val="0"/>
        <w:autoSpaceDE w:val="0"/>
        <w:autoSpaceDN w:val="0"/>
        <w:adjustRightInd w:val="0"/>
        <w:spacing w:after="0" w:line="240" w:lineRule="auto"/>
        <w:ind w:right="-5"/>
        <w:jc w:val="center"/>
        <w:rPr>
          <w:rFonts w:ascii="Times New Roman" w:hAnsi="Times New Roman"/>
          <w:b/>
          <w:sz w:val="26"/>
          <w:szCs w:val="26"/>
          <w:lang w:eastAsia="ru-RU"/>
        </w:rPr>
      </w:pPr>
    </w:p>
    <w:p w:rsidR="001A227D" w:rsidRPr="00F05CEA" w:rsidRDefault="001A227D" w:rsidP="009D5664">
      <w:pPr>
        <w:spacing w:after="0" w:line="298" w:lineRule="exact"/>
        <w:ind w:right="-57" w:firstLine="688"/>
        <w:jc w:val="both"/>
        <w:rPr>
          <w:rFonts w:ascii="Times New Roman" w:hAnsi="Times New Roman"/>
          <w:sz w:val="26"/>
          <w:szCs w:val="26"/>
        </w:rPr>
      </w:pPr>
      <w:r w:rsidRPr="00F05CEA">
        <w:rPr>
          <w:rFonts w:ascii="Times New Roman" w:hAnsi="Times New Roman"/>
          <w:spacing w:val="-2"/>
          <w:sz w:val="26"/>
          <w:szCs w:val="26"/>
        </w:rPr>
        <w:t>2.1</w:t>
      </w:r>
      <w:r>
        <w:rPr>
          <w:rFonts w:ascii="Times New Roman" w:hAnsi="Times New Roman"/>
          <w:spacing w:val="-2"/>
          <w:sz w:val="26"/>
          <w:szCs w:val="26"/>
        </w:rPr>
        <w:t>3.1.</w:t>
      </w:r>
      <w:r w:rsidRPr="00F05CEA">
        <w:rPr>
          <w:rFonts w:ascii="Times New Roman" w:hAnsi="Times New Roman"/>
          <w:spacing w:val="2"/>
          <w:sz w:val="26"/>
          <w:szCs w:val="26"/>
        </w:rPr>
        <w:t xml:space="preserve"> </w:t>
      </w:r>
      <w:r w:rsidRPr="00F05CEA">
        <w:rPr>
          <w:rFonts w:ascii="Times New Roman" w:hAnsi="Times New Roman"/>
          <w:spacing w:val="-2"/>
          <w:sz w:val="26"/>
          <w:szCs w:val="26"/>
        </w:rPr>
        <w:t>Основными</w:t>
      </w:r>
      <w:r w:rsidRPr="00F05CEA">
        <w:rPr>
          <w:rFonts w:ascii="Times New Roman" w:hAnsi="Times New Roman"/>
          <w:spacing w:val="6"/>
          <w:sz w:val="26"/>
          <w:szCs w:val="26"/>
        </w:rPr>
        <w:t xml:space="preserve"> </w:t>
      </w:r>
      <w:r w:rsidRPr="00F05CEA">
        <w:rPr>
          <w:rFonts w:ascii="Times New Roman" w:hAnsi="Times New Roman"/>
          <w:spacing w:val="-2"/>
          <w:sz w:val="26"/>
          <w:szCs w:val="26"/>
        </w:rPr>
        <w:t>показателями</w:t>
      </w:r>
      <w:r w:rsidRPr="00F05CEA">
        <w:rPr>
          <w:rFonts w:ascii="Times New Roman" w:hAnsi="Times New Roman"/>
          <w:spacing w:val="15"/>
          <w:sz w:val="26"/>
          <w:szCs w:val="26"/>
        </w:rPr>
        <w:t xml:space="preserve"> </w:t>
      </w:r>
      <w:r w:rsidRPr="00F05CEA">
        <w:rPr>
          <w:rFonts w:ascii="Times New Roman" w:hAnsi="Times New Roman"/>
          <w:spacing w:val="-2"/>
          <w:sz w:val="26"/>
          <w:szCs w:val="26"/>
        </w:rPr>
        <w:t>доступности</w:t>
      </w:r>
      <w:r w:rsidRPr="00F05CEA">
        <w:rPr>
          <w:rFonts w:ascii="Times New Roman" w:hAnsi="Times New Roman"/>
          <w:spacing w:val="11"/>
          <w:sz w:val="26"/>
          <w:szCs w:val="26"/>
        </w:rPr>
        <w:t xml:space="preserve"> </w:t>
      </w:r>
      <w:r w:rsidRPr="00F05CEA">
        <w:rPr>
          <w:rFonts w:ascii="Times New Roman" w:hAnsi="Times New Roman"/>
          <w:spacing w:val="-2"/>
          <w:sz w:val="26"/>
          <w:szCs w:val="26"/>
        </w:rPr>
        <w:t>предоставления</w:t>
      </w:r>
      <w:r w:rsidRPr="00F05CEA">
        <w:rPr>
          <w:rFonts w:ascii="Times New Roman" w:hAnsi="Times New Roman"/>
          <w:spacing w:val="-4"/>
          <w:sz w:val="26"/>
          <w:szCs w:val="26"/>
        </w:rPr>
        <w:t xml:space="preserve"> </w:t>
      </w:r>
      <w:r w:rsidRPr="00F05CEA">
        <w:rPr>
          <w:rFonts w:ascii="Times New Roman" w:hAnsi="Times New Roman"/>
          <w:spacing w:val="-2"/>
          <w:sz w:val="26"/>
          <w:szCs w:val="26"/>
        </w:rPr>
        <w:t>услуги</w:t>
      </w:r>
      <w:r w:rsidRPr="00F05CEA">
        <w:rPr>
          <w:rFonts w:ascii="Times New Roman" w:hAnsi="Times New Roman"/>
          <w:spacing w:val="-4"/>
          <w:sz w:val="26"/>
          <w:szCs w:val="26"/>
        </w:rPr>
        <w:t xml:space="preserve"> </w:t>
      </w:r>
      <w:r w:rsidRPr="00F05CEA">
        <w:rPr>
          <w:rFonts w:ascii="Times New Roman" w:hAnsi="Times New Roman"/>
          <w:spacing w:val="-2"/>
          <w:sz w:val="26"/>
          <w:szCs w:val="26"/>
        </w:rPr>
        <w:t>являются:</w:t>
      </w:r>
    </w:p>
    <w:p w:rsidR="001A227D" w:rsidRPr="00F05CEA" w:rsidRDefault="001A227D" w:rsidP="009D5664">
      <w:pPr>
        <w:pStyle w:val="ac"/>
        <w:widowControl w:val="0"/>
        <w:numPr>
          <w:ilvl w:val="0"/>
          <w:numId w:val="9"/>
        </w:numPr>
        <w:tabs>
          <w:tab w:val="left" w:pos="847"/>
        </w:tabs>
        <w:autoSpaceDE w:val="0"/>
        <w:autoSpaceDN w:val="0"/>
        <w:spacing w:after="0" w:line="242" w:lineRule="auto"/>
        <w:ind w:right="-57" w:firstLine="537"/>
        <w:contextualSpacing w:val="0"/>
        <w:jc w:val="both"/>
        <w:rPr>
          <w:rFonts w:ascii="Times New Roman" w:hAnsi="Times New Roman"/>
          <w:sz w:val="26"/>
          <w:szCs w:val="26"/>
        </w:rPr>
      </w:pPr>
      <w:r w:rsidRPr="00F05CEA">
        <w:rPr>
          <w:rFonts w:ascii="Times New Roman" w:hAnsi="Times New Roman"/>
          <w:sz w:val="26"/>
          <w:szCs w:val="26"/>
        </w:rPr>
        <w:t>степень информированности</w:t>
      </w:r>
      <w:r w:rsidRPr="00F05CEA">
        <w:rPr>
          <w:rFonts w:ascii="Times New Roman" w:hAnsi="Times New Roman"/>
          <w:spacing w:val="-8"/>
          <w:sz w:val="26"/>
          <w:szCs w:val="26"/>
        </w:rPr>
        <w:t xml:space="preserve"> </w:t>
      </w:r>
      <w:r w:rsidRPr="00F05CEA">
        <w:rPr>
          <w:rFonts w:ascii="Times New Roman" w:hAnsi="Times New Roman"/>
          <w:sz w:val="26"/>
          <w:szCs w:val="26"/>
        </w:rPr>
        <w:t>о</w:t>
      </w:r>
      <w:r w:rsidRPr="00F05CEA">
        <w:rPr>
          <w:rFonts w:ascii="Times New Roman" w:hAnsi="Times New Roman"/>
          <w:spacing w:val="-12"/>
          <w:sz w:val="26"/>
          <w:szCs w:val="26"/>
        </w:rPr>
        <w:t xml:space="preserve"> </w:t>
      </w:r>
      <w:r w:rsidRPr="00F05CEA">
        <w:rPr>
          <w:rFonts w:ascii="Times New Roman" w:hAnsi="Times New Roman"/>
          <w:sz w:val="26"/>
          <w:szCs w:val="26"/>
        </w:rPr>
        <w:t>порядке предоставления мун</w:t>
      </w:r>
      <w:r>
        <w:rPr>
          <w:rFonts w:ascii="Times New Roman" w:hAnsi="Times New Roman"/>
          <w:sz w:val="26"/>
          <w:szCs w:val="26"/>
        </w:rPr>
        <w:t>и</w:t>
      </w:r>
      <w:r w:rsidRPr="00F05CEA">
        <w:rPr>
          <w:rFonts w:ascii="Times New Roman" w:hAnsi="Times New Roman"/>
          <w:sz w:val="26"/>
          <w:szCs w:val="26"/>
        </w:rPr>
        <w:t>ципальной услуги, о работе по предоставл</w:t>
      </w:r>
      <w:r>
        <w:rPr>
          <w:rFonts w:ascii="Times New Roman" w:hAnsi="Times New Roman"/>
          <w:sz w:val="26"/>
          <w:szCs w:val="26"/>
        </w:rPr>
        <w:t>я</w:t>
      </w:r>
      <w:r w:rsidRPr="00F05CEA">
        <w:rPr>
          <w:rFonts w:ascii="Times New Roman" w:hAnsi="Times New Roman"/>
          <w:sz w:val="26"/>
          <w:szCs w:val="26"/>
        </w:rPr>
        <w:t>емой услуге (доступность информации о муниципальной услуге, возмо</w:t>
      </w:r>
      <w:r>
        <w:rPr>
          <w:rFonts w:ascii="Times New Roman" w:hAnsi="Times New Roman"/>
          <w:sz w:val="26"/>
          <w:szCs w:val="26"/>
        </w:rPr>
        <w:t>ж</w:t>
      </w:r>
      <w:r w:rsidRPr="00F05CEA">
        <w:rPr>
          <w:rFonts w:ascii="Times New Roman" w:hAnsi="Times New Roman"/>
          <w:sz w:val="26"/>
          <w:szCs w:val="26"/>
        </w:rPr>
        <w:t>ность выбора способа по</w:t>
      </w:r>
      <w:r>
        <w:rPr>
          <w:rFonts w:ascii="Times New Roman" w:hAnsi="Times New Roman"/>
          <w:sz w:val="26"/>
          <w:szCs w:val="26"/>
        </w:rPr>
        <w:t>л</w:t>
      </w:r>
      <w:r w:rsidRPr="00F05CEA">
        <w:rPr>
          <w:rFonts w:ascii="Times New Roman" w:hAnsi="Times New Roman"/>
          <w:sz w:val="26"/>
          <w:szCs w:val="26"/>
        </w:rPr>
        <w:t>у</w:t>
      </w:r>
      <w:r>
        <w:rPr>
          <w:rFonts w:ascii="Times New Roman" w:hAnsi="Times New Roman"/>
          <w:sz w:val="26"/>
          <w:szCs w:val="26"/>
        </w:rPr>
        <w:t>ч</w:t>
      </w:r>
      <w:r w:rsidRPr="00F05CEA">
        <w:rPr>
          <w:rFonts w:ascii="Times New Roman" w:hAnsi="Times New Roman"/>
          <w:sz w:val="26"/>
          <w:szCs w:val="26"/>
        </w:rPr>
        <w:t>ения информации, размещение информации на официальном</w:t>
      </w:r>
      <w:r w:rsidRPr="00F05CEA">
        <w:rPr>
          <w:rFonts w:ascii="Times New Roman" w:hAnsi="Times New Roman"/>
          <w:spacing w:val="40"/>
          <w:sz w:val="26"/>
          <w:szCs w:val="26"/>
        </w:rPr>
        <w:t xml:space="preserve"> </w:t>
      </w:r>
      <w:r w:rsidRPr="00F05CEA">
        <w:rPr>
          <w:rFonts w:ascii="Times New Roman" w:hAnsi="Times New Roman"/>
          <w:sz w:val="26"/>
          <w:szCs w:val="26"/>
        </w:rPr>
        <w:t>сайте);</w:t>
      </w:r>
    </w:p>
    <w:p w:rsidR="001A227D" w:rsidRPr="00F05CEA" w:rsidRDefault="001A227D" w:rsidP="008F58CF">
      <w:pPr>
        <w:pStyle w:val="ac"/>
        <w:widowControl w:val="0"/>
        <w:numPr>
          <w:ilvl w:val="0"/>
          <w:numId w:val="9"/>
        </w:numPr>
        <w:tabs>
          <w:tab w:val="left" w:pos="835"/>
        </w:tabs>
        <w:autoSpaceDE w:val="0"/>
        <w:autoSpaceDN w:val="0"/>
        <w:spacing w:after="0" w:line="240" w:lineRule="auto"/>
        <w:ind w:left="159" w:right="-5" w:firstLine="530"/>
        <w:contextualSpacing w:val="0"/>
        <w:jc w:val="both"/>
        <w:rPr>
          <w:rFonts w:ascii="Times New Roman" w:hAnsi="Times New Roman"/>
          <w:sz w:val="26"/>
          <w:szCs w:val="26"/>
        </w:rPr>
      </w:pPr>
      <w:r w:rsidRPr="00F05CEA">
        <w:rPr>
          <w:rFonts w:ascii="Times New Roman" w:hAnsi="Times New Roman"/>
          <w:sz w:val="26"/>
          <w:szCs w:val="26"/>
        </w:rPr>
        <w:t>доступность</w:t>
      </w:r>
      <w:r w:rsidRPr="00F05CEA">
        <w:rPr>
          <w:rFonts w:ascii="Times New Roman" w:hAnsi="Times New Roman"/>
          <w:spacing w:val="-9"/>
          <w:sz w:val="26"/>
          <w:szCs w:val="26"/>
        </w:rPr>
        <w:t xml:space="preserve"> </w:t>
      </w:r>
      <w:r w:rsidRPr="00F05CEA">
        <w:rPr>
          <w:rFonts w:ascii="Times New Roman" w:hAnsi="Times New Roman"/>
          <w:sz w:val="26"/>
          <w:szCs w:val="26"/>
        </w:rPr>
        <w:t>обращения за</w:t>
      </w:r>
      <w:r w:rsidRPr="00F05CEA">
        <w:rPr>
          <w:rFonts w:ascii="Times New Roman" w:hAnsi="Times New Roman"/>
          <w:spacing w:val="-17"/>
          <w:sz w:val="26"/>
          <w:szCs w:val="26"/>
        </w:rPr>
        <w:t xml:space="preserve"> </w:t>
      </w:r>
      <w:r w:rsidRPr="00F05CEA">
        <w:rPr>
          <w:rFonts w:ascii="Times New Roman" w:hAnsi="Times New Roman"/>
          <w:sz w:val="26"/>
          <w:szCs w:val="26"/>
        </w:rPr>
        <w:t>предоставлением</w:t>
      </w:r>
      <w:r w:rsidRPr="00F05CEA">
        <w:rPr>
          <w:rFonts w:ascii="Times New Roman" w:hAnsi="Times New Roman"/>
          <w:spacing w:val="-16"/>
          <w:sz w:val="26"/>
          <w:szCs w:val="26"/>
        </w:rPr>
        <w:t xml:space="preserve"> </w:t>
      </w:r>
      <w:r w:rsidRPr="00F05CEA">
        <w:rPr>
          <w:rFonts w:ascii="Times New Roman" w:hAnsi="Times New Roman"/>
          <w:sz w:val="26"/>
          <w:szCs w:val="26"/>
        </w:rPr>
        <w:t>муниципальной</w:t>
      </w:r>
      <w:r w:rsidRPr="00F05CEA">
        <w:rPr>
          <w:rFonts w:ascii="Times New Roman" w:hAnsi="Times New Roman"/>
          <w:spacing w:val="13"/>
          <w:sz w:val="26"/>
          <w:szCs w:val="26"/>
        </w:rPr>
        <w:t xml:space="preserve"> </w:t>
      </w:r>
      <w:r w:rsidRPr="00F05CEA">
        <w:rPr>
          <w:rFonts w:ascii="Times New Roman" w:hAnsi="Times New Roman"/>
          <w:sz w:val="26"/>
          <w:szCs w:val="26"/>
        </w:rPr>
        <w:t>услуги,</w:t>
      </w:r>
      <w:r w:rsidRPr="00F05CEA">
        <w:rPr>
          <w:rFonts w:ascii="Times New Roman" w:hAnsi="Times New Roman"/>
          <w:spacing w:val="-6"/>
          <w:sz w:val="26"/>
          <w:szCs w:val="26"/>
        </w:rPr>
        <w:t xml:space="preserve"> </w:t>
      </w:r>
      <w:r w:rsidRPr="00F05CEA">
        <w:rPr>
          <w:rFonts w:ascii="Times New Roman" w:hAnsi="Times New Roman"/>
          <w:sz w:val="26"/>
          <w:szCs w:val="26"/>
        </w:rPr>
        <w:t>в</w:t>
      </w:r>
      <w:r w:rsidRPr="00F05CEA">
        <w:rPr>
          <w:rFonts w:ascii="Times New Roman" w:hAnsi="Times New Roman"/>
          <w:spacing w:val="-17"/>
          <w:sz w:val="26"/>
          <w:szCs w:val="26"/>
        </w:rPr>
        <w:t xml:space="preserve"> </w:t>
      </w:r>
      <w:r w:rsidRPr="00F05CEA">
        <w:rPr>
          <w:rFonts w:ascii="Times New Roman" w:hAnsi="Times New Roman"/>
          <w:sz w:val="26"/>
          <w:szCs w:val="26"/>
        </w:rPr>
        <w:t>том</w:t>
      </w:r>
      <w:r w:rsidRPr="00F05CEA">
        <w:rPr>
          <w:rFonts w:ascii="Times New Roman" w:hAnsi="Times New Roman"/>
          <w:spacing w:val="-16"/>
          <w:sz w:val="26"/>
          <w:szCs w:val="26"/>
        </w:rPr>
        <w:t xml:space="preserve"> </w:t>
      </w:r>
      <w:r w:rsidRPr="00F05CEA">
        <w:rPr>
          <w:rFonts w:ascii="Times New Roman" w:hAnsi="Times New Roman"/>
          <w:sz w:val="26"/>
          <w:szCs w:val="26"/>
        </w:rPr>
        <w:t>числе для лиц с</w:t>
      </w:r>
      <w:r w:rsidRPr="00F05CEA">
        <w:rPr>
          <w:rFonts w:ascii="Times New Roman" w:hAnsi="Times New Roman"/>
          <w:spacing w:val="-1"/>
          <w:sz w:val="26"/>
          <w:szCs w:val="26"/>
        </w:rPr>
        <w:t xml:space="preserve"> </w:t>
      </w:r>
      <w:r w:rsidRPr="00F05CEA">
        <w:rPr>
          <w:rFonts w:ascii="Times New Roman" w:hAnsi="Times New Roman"/>
          <w:sz w:val="26"/>
          <w:szCs w:val="26"/>
        </w:rPr>
        <w:t>ограниченными</w:t>
      </w:r>
      <w:r w:rsidRPr="00F05CEA">
        <w:rPr>
          <w:rFonts w:ascii="Times New Roman" w:hAnsi="Times New Roman"/>
          <w:spacing w:val="36"/>
          <w:sz w:val="26"/>
          <w:szCs w:val="26"/>
        </w:rPr>
        <w:t xml:space="preserve"> </w:t>
      </w:r>
      <w:r w:rsidRPr="00F05CEA">
        <w:rPr>
          <w:rFonts w:ascii="Times New Roman" w:hAnsi="Times New Roman"/>
          <w:sz w:val="26"/>
          <w:szCs w:val="26"/>
        </w:rPr>
        <w:t>возможностями</w:t>
      </w:r>
      <w:r w:rsidRPr="00F05CEA">
        <w:rPr>
          <w:rFonts w:ascii="Times New Roman" w:hAnsi="Times New Roman"/>
          <w:spacing w:val="40"/>
          <w:sz w:val="26"/>
          <w:szCs w:val="26"/>
        </w:rPr>
        <w:t xml:space="preserve"> </w:t>
      </w:r>
      <w:r w:rsidRPr="00F05CEA">
        <w:rPr>
          <w:rFonts w:ascii="Times New Roman" w:hAnsi="Times New Roman"/>
          <w:sz w:val="26"/>
          <w:szCs w:val="26"/>
        </w:rPr>
        <w:t>здоровья;</w:t>
      </w:r>
    </w:p>
    <w:p w:rsidR="001A227D" w:rsidRPr="00F05CEA" w:rsidRDefault="001A227D" w:rsidP="008F58CF">
      <w:pPr>
        <w:pStyle w:val="ac"/>
        <w:widowControl w:val="0"/>
        <w:numPr>
          <w:ilvl w:val="0"/>
          <w:numId w:val="9"/>
        </w:numPr>
        <w:tabs>
          <w:tab w:val="left" w:pos="1043"/>
        </w:tabs>
        <w:autoSpaceDE w:val="0"/>
        <w:autoSpaceDN w:val="0"/>
        <w:spacing w:after="0" w:line="240" w:lineRule="auto"/>
        <w:ind w:left="159" w:right="-5" w:firstLine="529"/>
        <w:contextualSpacing w:val="0"/>
        <w:jc w:val="both"/>
        <w:rPr>
          <w:rFonts w:ascii="Times New Roman" w:hAnsi="Times New Roman"/>
          <w:sz w:val="26"/>
          <w:szCs w:val="26"/>
        </w:rPr>
      </w:pPr>
      <w:r w:rsidRPr="00F05CEA">
        <w:rPr>
          <w:rFonts w:ascii="Times New Roman" w:hAnsi="Times New Roman"/>
          <w:sz w:val="26"/>
          <w:szCs w:val="26"/>
        </w:rPr>
        <w:t>ясность и качество информации, об</w:t>
      </w:r>
      <w:r>
        <w:rPr>
          <w:rFonts w:ascii="Times New Roman" w:hAnsi="Times New Roman"/>
          <w:sz w:val="26"/>
          <w:szCs w:val="26"/>
        </w:rPr>
        <w:t>ъ</w:t>
      </w:r>
      <w:r w:rsidRPr="00F05CEA">
        <w:rPr>
          <w:rFonts w:ascii="Times New Roman" w:hAnsi="Times New Roman"/>
          <w:sz w:val="26"/>
          <w:szCs w:val="26"/>
        </w:rPr>
        <w:t>ясняющей порядок и условия предоставления муниципальной услуги (вкл</w:t>
      </w:r>
      <w:r>
        <w:rPr>
          <w:rFonts w:ascii="Times New Roman" w:hAnsi="Times New Roman"/>
          <w:sz w:val="26"/>
          <w:szCs w:val="26"/>
        </w:rPr>
        <w:t>ю</w:t>
      </w:r>
      <w:r w:rsidRPr="00F05CEA">
        <w:rPr>
          <w:rFonts w:ascii="Times New Roman" w:hAnsi="Times New Roman"/>
          <w:sz w:val="26"/>
          <w:szCs w:val="26"/>
        </w:rPr>
        <w:t xml:space="preserve">чая необходимые документы), </w:t>
      </w:r>
      <w:r>
        <w:rPr>
          <w:rFonts w:ascii="Times New Roman" w:hAnsi="Times New Roman"/>
          <w:sz w:val="26"/>
          <w:szCs w:val="26"/>
        </w:rPr>
        <w:t>и</w:t>
      </w:r>
      <w:r w:rsidRPr="00F05CEA">
        <w:rPr>
          <w:rFonts w:ascii="Times New Roman" w:hAnsi="Times New Roman"/>
          <w:sz w:val="26"/>
          <w:szCs w:val="26"/>
        </w:rPr>
        <w:t xml:space="preserve">нфopмaция о </w:t>
      </w:r>
      <w:r>
        <w:rPr>
          <w:rFonts w:ascii="Times New Roman" w:hAnsi="Times New Roman"/>
          <w:sz w:val="26"/>
          <w:szCs w:val="26"/>
        </w:rPr>
        <w:t>п</w:t>
      </w:r>
      <w:r w:rsidRPr="00F05CEA">
        <w:rPr>
          <w:rFonts w:ascii="Times New Roman" w:hAnsi="Times New Roman"/>
          <w:sz w:val="26"/>
          <w:szCs w:val="26"/>
        </w:rPr>
        <w:t>равах по</w:t>
      </w:r>
      <w:r>
        <w:rPr>
          <w:rFonts w:ascii="Times New Roman" w:hAnsi="Times New Roman"/>
          <w:sz w:val="26"/>
          <w:szCs w:val="26"/>
        </w:rPr>
        <w:t>л</w:t>
      </w:r>
      <w:r w:rsidRPr="00F05CEA">
        <w:rPr>
          <w:rFonts w:ascii="Times New Roman" w:hAnsi="Times New Roman"/>
          <w:sz w:val="26"/>
          <w:szCs w:val="26"/>
        </w:rPr>
        <w:t>учател</w:t>
      </w:r>
      <w:r>
        <w:rPr>
          <w:rFonts w:ascii="Times New Roman" w:hAnsi="Times New Roman"/>
          <w:sz w:val="26"/>
          <w:szCs w:val="26"/>
        </w:rPr>
        <w:t>я</w:t>
      </w:r>
      <w:r w:rsidRPr="00F05CEA">
        <w:rPr>
          <w:rFonts w:ascii="Times New Roman" w:hAnsi="Times New Roman"/>
          <w:sz w:val="26"/>
          <w:szCs w:val="26"/>
        </w:rPr>
        <w:t xml:space="preserve"> му</w:t>
      </w:r>
      <w:r>
        <w:rPr>
          <w:rFonts w:ascii="Times New Roman" w:hAnsi="Times New Roman"/>
          <w:sz w:val="26"/>
          <w:szCs w:val="26"/>
        </w:rPr>
        <w:t xml:space="preserve">ниципальной </w:t>
      </w:r>
      <w:r w:rsidRPr="00F05CEA">
        <w:rPr>
          <w:rFonts w:ascii="Times New Roman" w:hAnsi="Times New Roman"/>
          <w:sz w:val="26"/>
          <w:szCs w:val="26"/>
        </w:rPr>
        <w:t>услуги;</w:t>
      </w:r>
    </w:p>
    <w:p w:rsidR="001A227D" w:rsidRPr="00F05CEA" w:rsidRDefault="001A227D" w:rsidP="008F58CF">
      <w:pPr>
        <w:pStyle w:val="ac"/>
        <w:widowControl w:val="0"/>
        <w:numPr>
          <w:ilvl w:val="0"/>
          <w:numId w:val="9"/>
        </w:numPr>
        <w:tabs>
          <w:tab w:val="left" w:pos="833"/>
        </w:tabs>
        <w:autoSpaceDE w:val="0"/>
        <w:autoSpaceDN w:val="0"/>
        <w:spacing w:before="9" w:after="0" w:line="240" w:lineRule="auto"/>
        <w:ind w:left="162" w:right="-5" w:firstLine="531"/>
        <w:contextualSpacing w:val="0"/>
        <w:jc w:val="both"/>
        <w:rPr>
          <w:rFonts w:ascii="Times New Roman" w:hAnsi="Times New Roman"/>
          <w:sz w:val="26"/>
          <w:szCs w:val="26"/>
        </w:rPr>
      </w:pPr>
      <w:r w:rsidRPr="00F05CEA">
        <w:rPr>
          <w:rFonts w:ascii="Times New Roman" w:hAnsi="Times New Roman"/>
          <w:spacing w:val="-2"/>
          <w:sz w:val="26"/>
          <w:szCs w:val="26"/>
        </w:rPr>
        <w:t>соблюдение</w:t>
      </w:r>
      <w:r w:rsidRPr="00F05CEA">
        <w:rPr>
          <w:rFonts w:ascii="Times New Roman" w:hAnsi="Times New Roman"/>
          <w:sz w:val="26"/>
          <w:szCs w:val="26"/>
        </w:rPr>
        <w:t xml:space="preserve"> </w:t>
      </w:r>
      <w:r w:rsidRPr="00F05CEA">
        <w:rPr>
          <w:rFonts w:ascii="Times New Roman" w:hAnsi="Times New Roman"/>
          <w:spacing w:val="-2"/>
          <w:sz w:val="26"/>
          <w:szCs w:val="26"/>
        </w:rPr>
        <w:t>сроков предоставления</w:t>
      </w:r>
      <w:r w:rsidRPr="00F05CEA">
        <w:rPr>
          <w:rFonts w:ascii="Times New Roman" w:hAnsi="Times New Roman"/>
          <w:spacing w:val="-15"/>
          <w:sz w:val="26"/>
          <w:szCs w:val="26"/>
        </w:rPr>
        <w:t xml:space="preserve"> </w:t>
      </w:r>
      <w:r w:rsidRPr="00F05CEA">
        <w:rPr>
          <w:rFonts w:ascii="Times New Roman" w:hAnsi="Times New Roman"/>
          <w:spacing w:val="-2"/>
          <w:sz w:val="26"/>
          <w:szCs w:val="26"/>
        </w:rPr>
        <w:t>муниципальной</w:t>
      </w:r>
      <w:r w:rsidRPr="00F05CEA">
        <w:rPr>
          <w:rFonts w:ascii="Times New Roman" w:hAnsi="Times New Roman"/>
          <w:sz w:val="26"/>
          <w:szCs w:val="26"/>
        </w:rPr>
        <w:t xml:space="preserve"> </w:t>
      </w:r>
      <w:r w:rsidRPr="00F05CEA">
        <w:rPr>
          <w:rFonts w:ascii="Times New Roman" w:hAnsi="Times New Roman"/>
          <w:spacing w:val="-2"/>
          <w:sz w:val="26"/>
          <w:szCs w:val="26"/>
        </w:rPr>
        <w:t>услуги</w:t>
      </w:r>
      <w:r w:rsidRPr="00F05CEA">
        <w:rPr>
          <w:rFonts w:ascii="Times New Roman" w:hAnsi="Times New Roman"/>
          <w:spacing w:val="-7"/>
          <w:sz w:val="26"/>
          <w:szCs w:val="26"/>
        </w:rPr>
        <w:t xml:space="preserve"> </w:t>
      </w:r>
      <w:r w:rsidRPr="00F05CEA">
        <w:rPr>
          <w:rFonts w:ascii="Times New Roman" w:hAnsi="Times New Roman"/>
          <w:spacing w:val="-2"/>
          <w:sz w:val="26"/>
          <w:szCs w:val="26"/>
        </w:rPr>
        <w:t>и</w:t>
      </w:r>
      <w:r w:rsidRPr="00F05CEA">
        <w:rPr>
          <w:rFonts w:ascii="Times New Roman" w:hAnsi="Times New Roman"/>
          <w:spacing w:val="-15"/>
          <w:sz w:val="26"/>
          <w:szCs w:val="26"/>
        </w:rPr>
        <w:t xml:space="preserve"> </w:t>
      </w:r>
      <w:r w:rsidRPr="00F05CEA">
        <w:rPr>
          <w:rFonts w:ascii="Times New Roman" w:hAnsi="Times New Roman"/>
          <w:spacing w:val="-2"/>
          <w:sz w:val="26"/>
          <w:szCs w:val="26"/>
        </w:rPr>
        <w:t>сроков</w:t>
      </w:r>
      <w:r w:rsidRPr="00F05CEA">
        <w:rPr>
          <w:rFonts w:ascii="Times New Roman" w:hAnsi="Times New Roman"/>
          <w:spacing w:val="-9"/>
          <w:sz w:val="26"/>
          <w:szCs w:val="26"/>
        </w:rPr>
        <w:t xml:space="preserve"> </w:t>
      </w:r>
      <w:r w:rsidRPr="00F05CEA">
        <w:rPr>
          <w:rFonts w:ascii="Times New Roman" w:hAnsi="Times New Roman"/>
          <w:spacing w:val="-2"/>
          <w:sz w:val="26"/>
          <w:szCs w:val="26"/>
        </w:rPr>
        <w:t xml:space="preserve">выполнения </w:t>
      </w:r>
      <w:r w:rsidRPr="00F05CEA">
        <w:rPr>
          <w:rFonts w:ascii="Times New Roman" w:hAnsi="Times New Roman"/>
          <w:sz w:val="26"/>
          <w:szCs w:val="26"/>
        </w:rPr>
        <w:t>административных процедур при предоставлении муниципальной услуги;</w:t>
      </w:r>
    </w:p>
    <w:p w:rsidR="001A227D" w:rsidRPr="00F05CEA" w:rsidRDefault="001A227D" w:rsidP="00C341B6">
      <w:pPr>
        <w:spacing w:after="0" w:line="230" w:lineRule="auto"/>
        <w:ind w:right="-5" w:firstLine="720"/>
        <w:jc w:val="both"/>
        <w:rPr>
          <w:rFonts w:ascii="Times New Roman" w:hAnsi="Times New Roman"/>
          <w:sz w:val="26"/>
          <w:szCs w:val="26"/>
        </w:rPr>
      </w:pPr>
      <w:r>
        <w:rPr>
          <w:rFonts w:ascii="Times New Roman" w:hAnsi="Times New Roman"/>
          <w:sz w:val="26"/>
          <w:szCs w:val="26"/>
        </w:rPr>
        <w:t xml:space="preserve">- </w:t>
      </w:r>
      <w:r w:rsidRPr="00F05CEA">
        <w:rPr>
          <w:rFonts w:ascii="Times New Roman" w:hAnsi="Times New Roman"/>
          <w:sz w:val="26"/>
          <w:szCs w:val="26"/>
        </w:rPr>
        <w:t>отсутствие обоснован</w:t>
      </w:r>
      <w:r>
        <w:rPr>
          <w:rFonts w:ascii="Times New Roman" w:hAnsi="Times New Roman"/>
          <w:sz w:val="26"/>
          <w:szCs w:val="26"/>
        </w:rPr>
        <w:t>н</w:t>
      </w:r>
      <w:r w:rsidRPr="00F05CEA">
        <w:rPr>
          <w:rFonts w:ascii="Times New Roman" w:hAnsi="Times New Roman"/>
          <w:sz w:val="26"/>
          <w:szCs w:val="26"/>
        </w:rPr>
        <w:t>ых жалоб со стороны заявителей по результатам предоставления муниципаль</w:t>
      </w:r>
      <w:r>
        <w:rPr>
          <w:rFonts w:ascii="Times New Roman" w:hAnsi="Times New Roman"/>
          <w:sz w:val="26"/>
          <w:szCs w:val="26"/>
        </w:rPr>
        <w:t>н</w:t>
      </w:r>
      <w:r w:rsidRPr="00F05CEA">
        <w:rPr>
          <w:rFonts w:ascii="Times New Roman" w:hAnsi="Times New Roman"/>
          <w:sz w:val="26"/>
          <w:szCs w:val="26"/>
        </w:rPr>
        <w:t>ой услуги;</w:t>
      </w:r>
    </w:p>
    <w:p w:rsidR="001A227D" w:rsidRPr="00F05CEA" w:rsidRDefault="001A227D" w:rsidP="008F58CF">
      <w:pPr>
        <w:pStyle w:val="ac"/>
        <w:widowControl w:val="0"/>
        <w:numPr>
          <w:ilvl w:val="0"/>
          <w:numId w:val="9"/>
        </w:numPr>
        <w:tabs>
          <w:tab w:val="left" w:pos="898"/>
        </w:tabs>
        <w:autoSpaceDE w:val="0"/>
        <w:autoSpaceDN w:val="0"/>
        <w:spacing w:after="0" w:line="237" w:lineRule="auto"/>
        <w:ind w:left="156" w:right="-5" w:firstLine="537"/>
        <w:contextualSpacing w:val="0"/>
        <w:jc w:val="both"/>
        <w:rPr>
          <w:rFonts w:ascii="Times New Roman" w:hAnsi="Times New Roman"/>
          <w:sz w:val="26"/>
          <w:szCs w:val="26"/>
        </w:rPr>
      </w:pPr>
      <w:r w:rsidRPr="00F05CEA">
        <w:rPr>
          <w:rFonts w:ascii="Times New Roman" w:hAnsi="Times New Roman"/>
          <w:sz w:val="26"/>
          <w:szCs w:val="26"/>
        </w:rPr>
        <w:t>предоставление возможности получения информации о ход</w:t>
      </w:r>
      <w:r>
        <w:rPr>
          <w:rFonts w:ascii="Times New Roman" w:hAnsi="Times New Roman"/>
          <w:sz w:val="26"/>
          <w:szCs w:val="26"/>
        </w:rPr>
        <w:t>е предоставления муниципальной У</w:t>
      </w:r>
      <w:r w:rsidRPr="00F05CEA">
        <w:rPr>
          <w:rFonts w:ascii="Times New Roman" w:hAnsi="Times New Roman"/>
          <w:sz w:val="26"/>
          <w:szCs w:val="26"/>
        </w:rPr>
        <w:t>слуги, в том числе с использованием информационно- коммуникац</w:t>
      </w:r>
      <w:r>
        <w:rPr>
          <w:rFonts w:ascii="Times New Roman" w:hAnsi="Times New Roman"/>
          <w:sz w:val="26"/>
          <w:szCs w:val="26"/>
        </w:rPr>
        <w:t>ио</w:t>
      </w:r>
      <w:r w:rsidRPr="00F05CEA">
        <w:rPr>
          <w:rFonts w:ascii="Times New Roman" w:hAnsi="Times New Roman"/>
          <w:sz w:val="26"/>
          <w:szCs w:val="26"/>
        </w:rPr>
        <w:t>нн</w:t>
      </w:r>
      <w:r>
        <w:rPr>
          <w:rFonts w:ascii="Times New Roman" w:hAnsi="Times New Roman"/>
          <w:sz w:val="26"/>
          <w:szCs w:val="26"/>
        </w:rPr>
        <w:t>ых</w:t>
      </w:r>
      <w:r w:rsidRPr="00F05CEA">
        <w:rPr>
          <w:rFonts w:ascii="Times New Roman" w:hAnsi="Times New Roman"/>
          <w:sz w:val="26"/>
          <w:szCs w:val="26"/>
        </w:rPr>
        <w:t xml:space="preserve"> технологий.</w:t>
      </w:r>
    </w:p>
    <w:p w:rsidR="001A227D" w:rsidRPr="00F05CEA" w:rsidRDefault="001A227D" w:rsidP="00BA64A6">
      <w:pPr>
        <w:spacing w:after="0" w:line="298" w:lineRule="exact"/>
        <w:ind w:left="690"/>
        <w:jc w:val="both"/>
        <w:rPr>
          <w:rFonts w:ascii="Times New Roman" w:hAnsi="Times New Roman"/>
          <w:sz w:val="26"/>
          <w:szCs w:val="26"/>
        </w:rPr>
      </w:pPr>
      <w:r w:rsidRPr="00F05CEA">
        <w:rPr>
          <w:rFonts w:ascii="Times New Roman" w:hAnsi="Times New Roman"/>
          <w:spacing w:val="-2"/>
          <w:sz w:val="26"/>
          <w:szCs w:val="26"/>
        </w:rPr>
        <w:t>Показателями</w:t>
      </w:r>
      <w:r w:rsidRPr="00F05CEA">
        <w:rPr>
          <w:rFonts w:ascii="Times New Roman" w:hAnsi="Times New Roman"/>
          <w:spacing w:val="10"/>
          <w:sz w:val="26"/>
          <w:szCs w:val="26"/>
        </w:rPr>
        <w:t xml:space="preserve"> </w:t>
      </w:r>
      <w:r w:rsidRPr="00F05CEA">
        <w:rPr>
          <w:rFonts w:ascii="Times New Roman" w:hAnsi="Times New Roman"/>
          <w:spacing w:val="-2"/>
          <w:sz w:val="26"/>
          <w:szCs w:val="26"/>
        </w:rPr>
        <w:t>качества</w:t>
      </w:r>
      <w:r w:rsidRPr="00F05CEA">
        <w:rPr>
          <w:rFonts w:ascii="Times New Roman" w:hAnsi="Times New Roman"/>
          <w:spacing w:val="-5"/>
          <w:sz w:val="26"/>
          <w:szCs w:val="26"/>
        </w:rPr>
        <w:t xml:space="preserve"> </w:t>
      </w:r>
      <w:r w:rsidRPr="00F05CEA">
        <w:rPr>
          <w:rFonts w:ascii="Times New Roman" w:hAnsi="Times New Roman"/>
          <w:spacing w:val="-2"/>
          <w:sz w:val="26"/>
          <w:szCs w:val="26"/>
        </w:rPr>
        <w:t>муниципальной</w:t>
      </w:r>
      <w:r w:rsidRPr="00F05CEA">
        <w:rPr>
          <w:rFonts w:ascii="Times New Roman" w:hAnsi="Times New Roman"/>
          <w:spacing w:val="9"/>
          <w:sz w:val="26"/>
          <w:szCs w:val="26"/>
        </w:rPr>
        <w:t xml:space="preserve"> </w:t>
      </w:r>
      <w:r>
        <w:rPr>
          <w:rFonts w:ascii="Times New Roman" w:hAnsi="Times New Roman"/>
          <w:spacing w:val="-2"/>
          <w:sz w:val="26"/>
          <w:szCs w:val="26"/>
        </w:rPr>
        <w:t>У</w:t>
      </w:r>
      <w:r w:rsidRPr="00F05CEA">
        <w:rPr>
          <w:rFonts w:ascii="Times New Roman" w:hAnsi="Times New Roman"/>
          <w:spacing w:val="-2"/>
          <w:sz w:val="26"/>
          <w:szCs w:val="26"/>
        </w:rPr>
        <w:t>слуги</w:t>
      </w:r>
      <w:r w:rsidRPr="00F05CEA">
        <w:rPr>
          <w:rFonts w:ascii="Times New Roman" w:hAnsi="Times New Roman"/>
          <w:spacing w:val="-10"/>
          <w:sz w:val="26"/>
          <w:szCs w:val="26"/>
        </w:rPr>
        <w:t xml:space="preserve"> </w:t>
      </w:r>
      <w:r w:rsidRPr="00F05CEA">
        <w:rPr>
          <w:rFonts w:ascii="Times New Roman" w:hAnsi="Times New Roman"/>
          <w:spacing w:val="-2"/>
          <w:sz w:val="26"/>
          <w:szCs w:val="26"/>
        </w:rPr>
        <w:t>являются:</w:t>
      </w:r>
    </w:p>
    <w:p w:rsidR="001A227D" w:rsidRPr="00F05CEA" w:rsidRDefault="001A227D" w:rsidP="00EA5CBA">
      <w:pPr>
        <w:pStyle w:val="ac"/>
        <w:widowControl w:val="0"/>
        <w:numPr>
          <w:ilvl w:val="0"/>
          <w:numId w:val="9"/>
        </w:numPr>
        <w:tabs>
          <w:tab w:val="left" w:pos="1068"/>
          <w:tab w:val="left" w:pos="3113"/>
          <w:tab w:val="left" w:pos="5157"/>
          <w:tab w:val="left" w:pos="6189"/>
          <w:tab w:val="left" w:pos="6602"/>
          <w:tab w:val="left" w:pos="9360"/>
        </w:tabs>
        <w:autoSpaceDE w:val="0"/>
        <w:autoSpaceDN w:val="0"/>
        <w:spacing w:after="0" w:line="240" w:lineRule="auto"/>
        <w:ind w:left="0" w:right="-5" w:firstLine="720"/>
        <w:contextualSpacing w:val="0"/>
        <w:jc w:val="both"/>
        <w:rPr>
          <w:rFonts w:ascii="Times New Roman" w:hAnsi="Times New Roman"/>
          <w:sz w:val="26"/>
          <w:szCs w:val="26"/>
        </w:rPr>
      </w:pPr>
      <w:r w:rsidRPr="00F05CEA">
        <w:rPr>
          <w:rFonts w:ascii="Times New Roman" w:hAnsi="Times New Roman"/>
          <w:spacing w:val="-2"/>
          <w:sz w:val="26"/>
          <w:szCs w:val="26"/>
        </w:rPr>
        <w:t>предоставление</w:t>
      </w:r>
      <w:r w:rsidRPr="00F05CEA">
        <w:rPr>
          <w:rFonts w:ascii="Times New Roman" w:hAnsi="Times New Roman"/>
          <w:sz w:val="26"/>
          <w:szCs w:val="26"/>
        </w:rPr>
        <w:tab/>
      </w:r>
      <w:r w:rsidRPr="00F05CEA">
        <w:rPr>
          <w:rFonts w:ascii="Times New Roman" w:hAnsi="Times New Roman"/>
          <w:spacing w:val="-2"/>
          <w:sz w:val="26"/>
          <w:szCs w:val="26"/>
        </w:rPr>
        <w:t>муниципальной</w:t>
      </w:r>
      <w:r>
        <w:rPr>
          <w:rFonts w:ascii="Times New Roman" w:hAnsi="Times New Roman"/>
          <w:sz w:val="26"/>
          <w:szCs w:val="26"/>
        </w:rPr>
        <w:t xml:space="preserve"> </w:t>
      </w:r>
      <w:r w:rsidRPr="00F05CEA">
        <w:rPr>
          <w:rFonts w:ascii="Times New Roman" w:hAnsi="Times New Roman"/>
          <w:spacing w:val="-2"/>
          <w:sz w:val="26"/>
          <w:szCs w:val="26"/>
        </w:rPr>
        <w:t>услуги</w:t>
      </w:r>
      <w:r w:rsidRPr="00F05CEA">
        <w:rPr>
          <w:rFonts w:ascii="Times New Roman" w:hAnsi="Times New Roman"/>
          <w:sz w:val="26"/>
          <w:szCs w:val="26"/>
        </w:rPr>
        <w:tab/>
      </w:r>
      <w:r w:rsidRPr="00F05CEA">
        <w:rPr>
          <w:rFonts w:ascii="Times New Roman" w:hAnsi="Times New Roman"/>
          <w:spacing w:val="-10"/>
          <w:sz w:val="26"/>
          <w:szCs w:val="26"/>
        </w:rPr>
        <w:t>в</w:t>
      </w:r>
      <w:r w:rsidRPr="00F05CEA">
        <w:rPr>
          <w:rFonts w:ascii="Times New Roman" w:hAnsi="Times New Roman"/>
          <w:sz w:val="26"/>
          <w:szCs w:val="26"/>
        </w:rPr>
        <w:tab/>
      </w:r>
      <w:r w:rsidRPr="00F05CEA">
        <w:rPr>
          <w:rFonts w:ascii="Times New Roman" w:hAnsi="Times New Roman"/>
          <w:spacing w:val="-2"/>
          <w:sz w:val="26"/>
          <w:szCs w:val="26"/>
        </w:rPr>
        <w:t>установленные</w:t>
      </w:r>
      <w:r>
        <w:rPr>
          <w:rFonts w:ascii="Times New Roman" w:hAnsi="Times New Roman"/>
          <w:sz w:val="26"/>
          <w:szCs w:val="26"/>
        </w:rPr>
        <w:t xml:space="preserve"> </w:t>
      </w:r>
      <w:r w:rsidRPr="00F05CEA">
        <w:rPr>
          <w:rFonts w:ascii="Times New Roman" w:hAnsi="Times New Roman"/>
          <w:spacing w:val="-4"/>
          <w:sz w:val="26"/>
          <w:szCs w:val="26"/>
        </w:rPr>
        <w:t xml:space="preserve">настоящим </w:t>
      </w:r>
      <w:r w:rsidRPr="00F05CEA">
        <w:rPr>
          <w:rFonts w:ascii="Times New Roman" w:hAnsi="Times New Roman"/>
          <w:sz w:val="26"/>
          <w:szCs w:val="26"/>
        </w:rPr>
        <w:t>Административным регламентом</w:t>
      </w:r>
      <w:r w:rsidRPr="00F05CEA">
        <w:rPr>
          <w:rFonts w:ascii="Times New Roman" w:hAnsi="Times New Roman"/>
          <w:spacing w:val="40"/>
          <w:sz w:val="26"/>
          <w:szCs w:val="26"/>
        </w:rPr>
        <w:t xml:space="preserve"> </w:t>
      </w:r>
      <w:r w:rsidRPr="00F05CEA">
        <w:rPr>
          <w:rFonts w:ascii="Times New Roman" w:hAnsi="Times New Roman"/>
          <w:sz w:val="26"/>
          <w:szCs w:val="26"/>
        </w:rPr>
        <w:t>сроки;</w:t>
      </w:r>
    </w:p>
    <w:p w:rsidR="001A227D" w:rsidRPr="00F05CEA" w:rsidRDefault="001A227D" w:rsidP="00BA64A6">
      <w:pPr>
        <w:pStyle w:val="ac"/>
        <w:widowControl w:val="0"/>
        <w:numPr>
          <w:ilvl w:val="0"/>
          <w:numId w:val="9"/>
        </w:numPr>
        <w:tabs>
          <w:tab w:val="left" w:pos="843"/>
        </w:tabs>
        <w:autoSpaceDE w:val="0"/>
        <w:autoSpaceDN w:val="0"/>
        <w:spacing w:after="0" w:line="240" w:lineRule="auto"/>
        <w:ind w:left="843" w:hanging="149"/>
        <w:contextualSpacing w:val="0"/>
        <w:jc w:val="both"/>
        <w:rPr>
          <w:rFonts w:ascii="Times New Roman" w:hAnsi="Times New Roman"/>
          <w:sz w:val="26"/>
          <w:szCs w:val="26"/>
        </w:rPr>
      </w:pPr>
      <w:r w:rsidRPr="00F05CEA">
        <w:rPr>
          <w:rFonts w:ascii="Times New Roman" w:hAnsi="Times New Roman"/>
          <w:spacing w:val="-2"/>
          <w:sz w:val="26"/>
          <w:szCs w:val="26"/>
        </w:rPr>
        <w:t>соблюдение</w:t>
      </w:r>
      <w:r w:rsidRPr="00F05CEA">
        <w:rPr>
          <w:rFonts w:ascii="Times New Roman" w:hAnsi="Times New Roman"/>
          <w:spacing w:val="11"/>
          <w:sz w:val="26"/>
          <w:szCs w:val="26"/>
        </w:rPr>
        <w:t xml:space="preserve"> </w:t>
      </w:r>
      <w:r w:rsidRPr="00F05CEA">
        <w:rPr>
          <w:rFonts w:ascii="Times New Roman" w:hAnsi="Times New Roman"/>
          <w:spacing w:val="-2"/>
          <w:sz w:val="26"/>
          <w:szCs w:val="26"/>
        </w:rPr>
        <w:t>стандарта</w:t>
      </w:r>
      <w:r w:rsidRPr="00F05CEA">
        <w:rPr>
          <w:rFonts w:ascii="Times New Roman" w:hAnsi="Times New Roman"/>
          <w:spacing w:val="6"/>
          <w:sz w:val="26"/>
          <w:szCs w:val="26"/>
        </w:rPr>
        <w:t xml:space="preserve"> </w:t>
      </w:r>
      <w:r w:rsidRPr="00F05CEA">
        <w:rPr>
          <w:rFonts w:ascii="Times New Roman" w:hAnsi="Times New Roman"/>
          <w:spacing w:val="-2"/>
          <w:sz w:val="26"/>
          <w:szCs w:val="26"/>
        </w:rPr>
        <w:t>предоставления</w:t>
      </w:r>
      <w:r w:rsidRPr="00F05CEA">
        <w:rPr>
          <w:rFonts w:ascii="Times New Roman" w:hAnsi="Times New Roman"/>
          <w:spacing w:val="-14"/>
          <w:sz w:val="26"/>
          <w:szCs w:val="26"/>
        </w:rPr>
        <w:t xml:space="preserve"> </w:t>
      </w:r>
      <w:r w:rsidRPr="00F05CEA">
        <w:rPr>
          <w:rFonts w:ascii="Times New Roman" w:hAnsi="Times New Roman"/>
          <w:spacing w:val="-2"/>
          <w:sz w:val="26"/>
          <w:szCs w:val="26"/>
        </w:rPr>
        <w:t>муниципальной</w:t>
      </w:r>
      <w:r w:rsidRPr="00EA5CBA">
        <w:rPr>
          <w:rFonts w:ascii="Times New Roman" w:hAnsi="Times New Roman"/>
          <w:spacing w:val="-2"/>
          <w:sz w:val="26"/>
          <w:szCs w:val="26"/>
        </w:rPr>
        <w:t xml:space="preserve"> </w:t>
      </w:r>
      <w:r w:rsidRPr="00F05CEA">
        <w:rPr>
          <w:rFonts w:ascii="Times New Roman" w:hAnsi="Times New Roman"/>
          <w:spacing w:val="-2"/>
          <w:sz w:val="26"/>
          <w:szCs w:val="26"/>
        </w:rPr>
        <w:t>услуги;</w:t>
      </w:r>
    </w:p>
    <w:p w:rsidR="001A227D" w:rsidRPr="003A5958" w:rsidRDefault="001A227D" w:rsidP="00BA64A6">
      <w:pPr>
        <w:pStyle w:val="ac"/>
        <w:widowControl w:val="0"/>
        <w:numPr>
          <w:ilvl w:val="0"/>
          <w:numId w:val="9"/>
        </w:numPr>
        <w:tabs>
          <w:tab w:val="left" w:pos="848"/>
        </w:tabs>
        <w:autoSpaceDE w:val="0"/>
        <w:autoSpaceDN w:val="0"/>
        <w:spacing w:after="0" w:line="240" w:lineRule="auto"/>
        <w:ind w:left="848" w:hanging="154"/>
        <w:contextualSpacing w:val="0"/>
        <w:jc w:val="both"/>
        <w:rPr>
          <w:rFonts w:ascii="Times New Roman" w:hAnsi="Times New Roman"/>
          <w:sz w:val="26"/>
          <w:szCs w:val="26"/>
        </w:rPr>
      </w:pPr>
      <w:r w:rsidRPr="00F05CEA">
        <w:rPr>
          <w:rFonts w:ascii="Times New Roman" w:hAnsi="Times New Roman"/>
          <w:sz w:val="26"/>
          <w:szCs w:val="26"/>
        </w:rPr>
        <w:t>обоснованность</w:t>
      </w:r>
      <w:r w:rsidRPr="00F05CEA">
        <w:rPr>
          <w:rFonts w:ascii="Times New Roman" w:hAnsi="Times New Roman"/>
          <w:spacing w:val="28"/>
          <w:sz w:val="26"/>
          <w:szCs w:val="26"/>
        </w:rPr>
        <w:t xml:space="preserve"> </w:t>
      </w:r>
      <w:r w:rsidRPr="00F05CEA">
        <w:rPr>
          <w:rFonts w:ascii="Times New Roman" w:hAnsi="Times New Roman"/>
          <w:sz w:val="26"/>
          <w:szCs w:val="26"/>
        </w:rPr>
        <w:t>отк</w:t>
      </w:r>
      <w:r>
        <w:rPr>
          <w:rFonts w:ascii="Times New Roman" w:hAnsi="Times New Roman"/>
          <w:sz w:val="26"/>
          <w:szCs w:val="26"/>
        </w:rPr>
        <w:t>аз</w:t>
      </w:r>
      <w:r w:rsidRPr="00F05CEA">
        <w:rPr>
          <w:rFonts w:ascii="Times New Roman" w:hAnsi="Times New Roman"/>
          <w:sz w:val="26"/>
          <w:szCs w:val="26"/>
        </w:rPr>
        <w:t>ов</w:t>
      </w:r>
      <w:r w:rsidRPr="00F05CEA">
        <w:rPr>
          <w:rFonts w:ascii="Times New Roman" w:hAnsi="Times New Roman"/>
          <w:spacing w:val="38"/>
          <w:sz w:val="26"/>
          <w:szCs w:val="26"/>
        </w:rPr>
        <w:t xml:space="preserve"> </w:t>
      </w:r>
      <w:r w:rsidRPr="00F05CEA">
        <w:rPr>
          <w:rFonts w:ascii="Times New Roman" w:hAnsi="Times New Roman"/>
          <w:sz w:val="26"/>
          <w:szCs w:val="26"/>
        </w:rPr>
        <w:t>в</w:t>
      </w:r>
      <w:r w:rsidRPr="00F05CEA">
        <w:rPr>
          <w:rFonts w:ascii="Times New Roman" w:hAnsi="Times New Roman"/>
          <w:spacing w:val="26"/>
          <w:sz w:val="26"/>
          <w:szCs w:val="26"/>
        </w:rPr>
        <w:t xml:space="preserve"> </w:t>
      </w:r>
      <w:r w:rsidRPr="00F05CEA">
        <w:rPr>
          <w:rFonts w:ascii="Times New Roman" w:hAnsi="Times New Roman"/>
          <w:sz w:val="26"/>
          <w:szCs w:val="26"/>
        </w:rPr>
        <w:t>предостав</w:t>
      </w:r>
      <w:r>
        <w:rPr>
          <w:rFonts w:ascii="Times New Roman" w:hAnsi="Times New Roman"/>
          <w:sz w:val="26"/>
          <w:szCs w:val="26"/>
        </w:rPr>
        <w:t>л</w:t>
      </w:r>
      <w:r w:rsidRPr="00F05CEA">
        <w:rPr>
          <w:rFonts w:ascii="Times New Roman" w:hAnsi="Times New Roman"/>
          <w:sz w:val="26"/>
          <w:szCs w:val="26"/>
        </w:rPr>
        <w:t>ени</w:t>
      </w:r>
      <w:r>
        <w:rPr>
          <w:rFonts w:ascii="Times New Roman" w:hAnsi="Times New Roman"/>
          <w:sz w:val="26"/>
          <w:szCs w:val="26"/>
        </w:rPr>
        <w:t>и</w:t>
      </w:r>
      <w:r w:rsidRPr="00F05CEA">
        <w:rPr>
          <w:rFonts w:ascii="Times New Roman" w:hAnsi="Times New Roman"/>
          <w:spacing w:val="15"/>
          <w:sz w:val="26"/>
          <w:szCs w:val="26"/>
        </w:rPr>
        <w:t xml:space="preserve"> </w:t>
      </w:r>
      <w:r w:rsidRPr="00F05CEA">
        <w:rPr>
          <w:rFonts w:ascii="Times New Roman" w:hAnsi="Times New Roman"/>
          <w:sz w:val="26"/>
          <w:szCs w:val="26"/>
        </w:rPr>
        <w:t>мун</w:t>
      </w:r>
      <w:r>
        <w:rPr>
          <w:rFonts w:ascii="Times New Roman" w:hAnsi="Times New Roman"/>
          <w:sz w:val="26"/>
          <w:szCs w:val="26"/>
        </w:rPr>
        <w:t>иципаль</w:t>
      </w:r>
      <w:r w:rsidRPr="00F05CEA">
        <w:rPr>
          <w:rFonts w:ascii="Times New Roman" w:hAnsi="Times New Roman"/>
          <w:sz w:val="26"/>
          <w:szCs w:val="26"/>
        </w:rPr>
        <w:t>ной</w:t>
      </w:r>
      <w:r w:rsidRPr="00F05CEA">
        <w:rPr>
          <w:rFonts w:ascii="Times New Roman" w:hAnsi="Times New Roman"/>
          <w:spacing w:val="33"/>
          <w:sz w:val="26"/>
          <w:szCs w:val="26"/>
        </w:rPr>
        <w:t xml:space="preserve"> </w:t>
      </w:r>
      <w:r>
        <w:rPr>
          <w:rFonts w:ascii="Times New Roman" w:hAnsi="Times New Roman"/>
          <w:spacing w:val="33"/>
          <w:sz w:val="26"/>
          <w:szCs w:val="26"/>
        </w:rPr>
        <w:t>у</w:t>
      </w:r>
      <w:r w:rsidRPr="00F05CEA">
        <w:rPr>
          <w:rFonts w:ascii="Times New Roman" w:hAnsi="Times New Roman"/>
          <w:spacing w:val="-2"/>
          <w:sz w:val="26"/>
          <w:szCs w:val="26"/>
        </w:rPr>
        <w:t>слуг</w:t>
      </w:r>
      <w:r>
        <w:rPr>
          <w:rFonts w:ascii="Times New Roman" w:hAnsi="Times New Roman"/>
          <w:spacing w:val="-2"/>
          <w:sz w:val="26"/>
          <w:szCs w:val="26"/>
        </w:rPr>
        <w:t>и</w:t>
      </w:r>
      <w:r w:rsidRPr="00F05CEA">
        <w:rPr>
          <w:rFonts w:ascii="Times New Roman" w:hAnsi="Times New Roman"/>
          <w:spacing w:val="-2"/>
          <w:sz w:val="26"/>
          <w:szCs w:val="26"/>
        </w:rPr>
        <w:t>;</w:t>
      </w:r>
    </w:p>
    <w:p w:rsidR="001A227D" w:rsidRPr="00F05CEA" w:rsidRDefault="001A227D" w:rsidP="00BA64A6">
      <w:pPr>
        <w:pStyle w:val="ac"/>
        <w:widowControl w:val="0"/>
        <w:numPr>
          <w:ilvl w:val="0"/>
          <w:numId w:val="9"/>
        </w:numPr>
        <w:tabs>
          <w:tab w:val="left" w:pos="923"/>
        </w:tabs>
        <w:autoSpaceDE w:val="0"/>
        <w:autoSpaceDN w:val="0"/>
        <w:spacing w:after="0" w:line="237" w:lineRule="auto"/>
        <w:ind w:left="161" w:right="444" w:firstLine="527"/>
        <w:contextualSpacing w:val="0"/>
        <w:jc w:val="both"/>
        <w:rPr>
          <w:rFonts w:ascii="Times New Roman" w:hAnsi="Times New Roman"/>
          <w:sz w:val="26"/>
          <w:szCs w:val="26"/>
        </w:rPr>
      </w:pPr>
      <w:r w:rsidRPr="00F05CEA">
        <w:rPr>
          <w:rFonts w:ascii="Times New Roman" w:hAnsi="Times New Roman"/>
          <w:sz w:val="26"/>
          <w:szCs w:val="26"/>
        </w:rPr>
        <w:t>наличие полной, актуальной и достоверной информации о предоставлении муниципальной услуги;</w:t>
      </w:r>
    </w:p>
    <w:p w:rsidR="001A227D" w:rsidRPr="000D76DB" w:rsidRDefault="001A227D" w:rsidP="001A1A49">
      <w:pPr>
        <w:pStyle w:val="ac"/>
        <w:widowControl w:val="0"/>
        <w:numPr>
          <w:ilvl w:val="0"/>
          <w:numId w:val="9"/>
        </w:numPr>
        <w:tabs>
          <w:tab w:val="left" w:pos="0"/>
        </w:tabs>
        <w:autoSpaceDE w:val="0"/>
        <w:autoSpaceDN w:val="0"/>
        <w:spacing w:after="0" w:line="293" w:lineRule="exact"/>
        <w:ind w:left="0" w:right="355" w:firstLine="688"/>
        <w:contextualSpacing w:val="0"/>
        <w:jc w:val="both"/>
        <w:rPr>
          <w:rFonts w:ascii="Times New Roman" w:hAnsi="Times New Roman"/>
          <w:sz w:val="26"/>
          <w:szCs w:val="26"/>
        </w:rPr>
      </w:pPr>
      <w:r w:rsidRPr="003A5958">
        <w:rPr>
          <w:rFonts w:ascii="Times New Roman" w:hAnsi="Times New Roman"/>
          <w:sz w:val="26"/>
          <w:szCs w:val="26"/>
        </w:rPr>
        <w:t>отсутствие</w:t>
      </w:r>
      <w:r w:rsidRPr="003A5958">
        <w:rPr>
          <w:rFonts w:ascii="Times New Roman" w:hAnsi="Times New Roman"/>
          <w:spacing w:val="2"/>
          <w:sz w:val="26"/>
          <w:szCs w:val="26"/>
        </w:rPr>
        <w:t xml:space="preserve"> </w:t>
      </w:r>
      <w:r w:rsidRPr="003A5958">
        <w:rPr>
          <w:rFonts w:ascii="Times New Roman" w:hAnsi="Times New Roman"/>
          <w:sz w:val="26"/>
          <w:szCs w:val="26"/>
        </w:rPr>
        <w:t>жалоб</w:t>
      </w:r>
      <w:r w:rsidRPr="003A5958">
        <w:rPr>
          <w:rFonts w:ascii="Times New Roman" w:hAnsi="Times New Roman"/>
          <w:spacing w:val="-2"/>
          <w:sz w:val="26"/>
          <w:szCs w:val="26"/>
        </w:rPr>
        <w:t xml:space="preserve"> н</w:t>
      </w:r>
      <w:r w:rsidRPr="003A5958">
        <w:rPr>
          <w:rFonts w:ascii="Times New Roman" w:hAnsi="Times New Roman"/>
          <w:sz w:val="26"/>
          <w:szCs w:val="26"/>
        </w:rPr>
        <w:t>а</w:t>
      </w:r>
      <w:r w:rsidRPr="003A5958">
        <w:rPr>
          <w:rFonts w:ascii="Times New Roman" w:hAnsi="Times New Roman"/>
          <w:spacing w:val="-9"/>
          <w:sz w:val="26"/>
          <w:szCs w:val="26"/>
        </w:rPr>
        <w:t xml:space="preserve"> </w:t>
      </w:r>
      <w:r w:rsidRPr="003A5958">
        <w:rPr>
          <w:rFonts w:ascii="Times New Roman" w:hAnsi="Times New Roman"/>
          <w:sz w:val="26"/>
          <w:szCs w:val="26"/>
        </w:rPr>
        <w:t>действия</w:t>
      </w:r>
      <w:r w:rsidRPr="003A5958">
        <w:rPr>
          <w:rFonts w:ascii="Times New Roman" w:hAnsi="Times New Roman"/>
          <w:spacing w:val="-3"/>
          <w:sz w:val="26"/>
          <w:szCs w:val="26"/>
        </w:rPr>
        <w:t xml:space="preserve"> </w:t>
      </w:r>
      <w:r w:rsidRPr="003A5958">
        <w:rPr>
          <w:rFonts w:ascii="Times New Roman" w:hAnsi="Times New Roman"/>
          <w:sz w:val="26"/>
          <w:szCs w:val="26"/>
        </w:rPr>
        <w:t>(бездействие)</w:t>
      </w:r>
      <w:r w:rsidRPr="003A5958">
        <w:rPr>
          <w:rFonts w:ascii="Times New Roman" w:hAnsi="Times New Roman"/>
          <w:spacing w:val="7"/>
          <w:sz w:val="26"/>
          <w:szCs w:val="26"/>
        </w:rPr>
        <w:t xml:space="preserve"> </w:t>
      </w:r>
      <w:r w:rsidRPr="003A5958">
        <w:rPr>
          <w:rFonts w:ascii="Times New Roman" w:hAnsi="Times New Roman"/>
          <w:sz w:val="26"/>
          <w:szCs w:val="26"/>
        </w:rPr>
        <w:t>должностных</w:t>
      </w:r>
      <w:r w:rsidRPr="003A5958">
        <w:rPr>
          <w:rFonts w:ascii="Times New Roman" w:hAnsi="Times New Roman"/>
          <w:spacing w:val="9"/>
          <w:sz w:val="26"/>
          <w:szCs w:val="26"/>
        </w:rPr>
        <w:t xml:space="preserve"> </w:t>
      </w:r>
      <w:r w:rsidRPr="003A5958">
        <w:rPr>
          <w:rFonts w:ascii="Times New Roman" w:hAnsi="Times New Roman"/>
          <w:sz w:val="26"/>
          <w:szCs w:val="26"/>
        </w:rPr>
        <w:t>лиц,</w:t>
      </w:r>
      <w:r>
        <w:rPr>
          <w:rFonts w:ascii="Times New Roman" w:hAnsi="Times New Roman"/>
          <w:spacing w:val="-3"/>
          <w:sz w:val="26"/>
          <w:szCs w:val="26"/>
        </w:rPr>
        <w:t xml:space="preserve"> </w:t>
      </w:r>
      <w:r w:rsidRPr="003A5958">
        <w:rPr>
          <w:rFonts w:ascii="Times New Roman" w:hAnsi="Times New Roman"/>
          <w:sz w:val="26"/>
          <w:szCs w:val="26"/>
        </w:rPr>
        <w:t xml:space="preserve">муниципальных </w:t>
      </w:r>
      <w:r w:rsidRPr="003A5958">
        <w:rPr>
          <w:rFonts w:ascii="Times New Roman" w:hAnsi="Times New Roman"/>
          <w:spacing w:val="-2"/>
          <w:sz w:val="26"/>
          <w:szCs w:val="26"/>
        </w:rPr>
        <w:t>служащих;</w:t>
      </w:r>
    </w:p>
    <w:p w:rsidR="001A227D" w:rsidRPr="00F05CEA" w:rsidRDefault="001A227D" w:rsidP="000D7B08">
      <w:pPr>
        <w:pStyle w:val="ac"/>
        <w:widowControl w:val="0"/>
        <w:numPr>
          <w:ilvl w:val="0"/>
          <w:numId w:val="9"/>
        </w:numPr>
        <w:tabs>
          <w:tab w:val="left" w:pos="864"/>
        </w:tabs>
        <w:autoSpaceDE w:val="0"/>
        <w:autoSpaceDN w:val="0"/>
        <w:spacing w:after="0" w:line="237" w:lineRule="auto"/>
        <w:ind w:left="165" w:right="479" w:firstLine="532"/>
        <w:contextualSpacing w:val="0"/>
        <w:jc w:val="both"/>
        <w:rPr>
          <w:rFonts w:ascii="Times New Roman" w:hAnsi="Times New Roman"/>
          <w:sz w:val="26"/>
          <w:szCs w:val="26"/>
        </w:rPr>
      </w:pPr>
      <w:r w:rsidRPr="00F05CEA">
        <w:rPr>
          <w:rFonts w:ascii="Times New Roman" w:hAnsi="Times New Roman"/>
          <w:spacing w:val="-4"/>
          <w:sz w:val="26"/>
          <w:szCs w:val="26"/>
        </w:rPr>
        <w:t>удовлетворенность</w:t>
      </w:r>
      <w:r w:rsidRPr="00F05CEA">
        <w:rPr>
          <w:rFonts w:ascii="Times New Roman" w:hAnsi="Times New Roman"/>
          <w:spacing w:val="-13"/>
          <w:sz w:val="26"/>
          <w:szCs w:val="26"/>
        </w:rPr>
        <w:t xml:space="preserve"> </w:t>
      </w:r>
      <w:r w:rsidRPr="00F05CEA">
        <w:rPr>
          <w:rFonts w:ascii="Times New Roman" w:hAnsi="Times New Roman"/>
          <w:spacing w:val="-4"/>
          <w:sz w:val="26"/>
          <w:szCs w:val="26"/>
        </w:rPr>
        <w:t>полу</w:t>
      </w:r>
      <w:r>
        <w:rPr>
          <w:rFonts w:ascii="Times New Roman" w:hAnsi="Times New Roman"/>
          <w:spacing w:val="-4"/>
          <w:sz w:val="26"/>
          <w:szCs w:val="26"/>
        </w:rPr>
        <w:t>ч</w:t>
      </w:r>
      <w:r w:rsidRPr="00F05CEA">
        <w:rPr>
          <w:rFonts w:ascii="Times New Roman" w:hAnsi="Times New Roman"/>
          <w:spacing w:val="-4"/>
          <w:sz w:val="26"/>
          <w:szCs w:val="26"/>
        </w:rPr>
        <w:t>ателей</w:t>
      </w:r>
      <w:r w:rsidRPr="00F05CEA">
        <w:rPr>
          <w:rFonts w:ascii="Times New Roman" w:hAnsi="Times New Roman"/>
          <w:spacing w:val="-5"/>
          <w:sz w:val="26"/>
          <w:szCs w:val="26"/>
        </w:rPr>
        <w:t xml:space="preserve"> </w:t>
      </w:r>
      <w:r w:rsidRPr="00F05CEA">
        <w:rPr>
          <w:rFonts w:ascii="Times New Roman" w:hAnsi="Times New Roman"/>
          <w:spacing w:val="-4"/>
          <w:sz w:val="26"/>
          <w:szCs w:val="26"/>
        </w:rPr>
        <w:t>услуги</w:t>
      </w:r>
      <w:r w:rsidRPr="00F05CEA">
        <w:rPr>
          <w:rFonts w:ascii="Times New Roman" w:hAnsi="Times New Roman"/>
          <w:spacing w:val="-13"/>
          <w:sz w:val="26"/>
          <w:szCs w:val="26"/>
        </w:rPr>
        <w:t xml:space="preserve"> </w:t>
      </w:r>
      <w:r w:rsidRPr="00F05CEA">
        <w:rPr>
          <w:rFonts w:ascii="Times New Roman" w:hAnsi="Times New Roman"/>
          <w:spacing w:val="-4"/>
          <w:sz w:val="26"/>
          <w:szCs w:val="26"/>
        </w:rPr>
        <w:t>от</w:t>
      </w:r>
      <w:r w:rsidRPr="00F05CEA">
        <w:rPr>
          <w:rFonts w:ascii="Times New Roman" w:hAnsi="Times New Roman"/>
          <w:spacing w:val="-13"/>
          <w:sz w:val="26"/>
          <w:szCs w:val="26"/>
        </w:rPr>
        <w:t xml:space="preserve"> </w:t>
      </w:r>
      <w:r w:rsidRPr="00F05CEA">
        <w:rPr>
          <w:rFonts w:ascii="Times New Roman" w:hAnsi="Times New Roman"/>
          <w:spacing w:val="-4"/>
          <w:sz w:val="26"/>
          <w:szCs w:val="26"/>
        </w:rPr>
        <w:t>процесса</w:t>
      </w:r>
      <w:r w:rsidRPr="00F05CEA">
        <w:rPr>
          <w:rFonts w:ascii="Times New Roman" w:hAnsi="Times New Roman"/>
          <w:spacing w:val="-10"/>
          <w:sz w:val="26"/>
          <w:szCs w:val="26"/>
        </w:rPr>
        <w:t xml:space="preserve"> </w:t>
      </w:r>
      <w:r w:rsidRPr="00F05CEA">
        <w:rPr>
          <w:rFonts w:ascii="Times New Roman" w:hAnsi="Times New Roman"/>
          <w:spacing w:val="-4"/>
          <w:sz w:val="26"/>
          <w:szCs w:val="26"/>
        </w:rPr>
        <w:t xml:space="preserve">получения муниципальной </w:t>
      </w:r>
      <w:r>
        <w:rPr>
          <w:rFonts w:ascii="Times New Roman" w:hAnsi="Times New Roman"/>
          <w:sz w:val="26"/>
          <w:szCs w:val="26"/>
        </w:rPr>
        <w:t>услуги</w:t>
      </w:r>
      <w:r w:rsidRPr="00F05CEA">
        <w:rPr>
          <w:rFonts w:ascii="Times New Roman" w:hAnsi="Times New Roman"/>
          <w:sz w:val="26"/>
          <w:szCs w:val="26"/>
        </w:rPr>
        <w:t xml:space="preserve"> </w:t>
      </w:r>
      <w:r>
        <w:rPr>
          <w:rFonts w:ascii="Times New Roman" w:hAnsi="Times New Roman"/>
          <w:sz w:val="26"/>
          <w:szCs w:val="26"/>
        </w:rPr>
        <w:t>и</w:t>
      </w:r>
      <w:r w:rsidRPr="00F05CEA">
        <w:rPr>
          <w:rFonts w:ascii="Times New Roman" w:hAnsi="Times New Roman"/>
          <w:sz w:val="26"/>
          <w:szCs w:val="26"/>
        </w:rPr>
        <w:t xml:space="preserve"> ее рез</w:t>
      </w:r>
      <w:r>
        <w:rPr>
          <w:rFonts w:ascii="Times New Roman" w:hAnsi="Times New Roman"/>
          <w:sz w:val="26"/>
          <w:szCs w:val="26"/>
        </w:rPr>
        <w:t>ульта</w:t>
      </w:r>
      <w:r w:rsidRPr="00F05CEA">
        <w:rPr>
          <w:rFonts w:ascii="Times New Roman" w:hAnsi="Times New Roman"/>
          <w:sz w:val="26"/>
          <w:szCs w:val="26"/>
        </w:rPr>
        <w:t>та;</w:t>
      </w:r>
    </w:p>
    <w:p w:rsidR="001A227D" w:rsidRPr="00F05CEA" w:rsidRDefault="001A227D" w:rsidP="000D7B08">
      <w:pPr>
        <w:pStyle w:val="ac"/>
        <w:widowControl w:val="0"/>
        <w:numPr>
          <w:ilvl w:val="0"/>
          <w:numId w:val="9"/>
        </w:numPr>
        <w:tabs>
          <w:tab w:val="left" w:pos="960"/>
        </w:tabs>
        <w:autoSpaceDE w:val="0"/>
        <w:autoSpaceDN w:val="0"/>
        <w:spacing w:after="0" w:line="232" w:lineRule="auto"/>
        <w:ind w:left="165" w:right="432" w:firstLine="532"/>
        <w:contextualSpacing w:val="0"/>
        <w:jc w:val="both"/>
        <w:rPr>
          <w:rFonts w:ascii="Times New Roman" w:hAnsi="Times New Roman"/>
          <w:sz w:val="26"/>
          <w:szCs w:val="26"/>
        </w:rPr>
      </w:pPr>
      <w:r w:rsidRPr="00F05CEA">
        <w:rPr>
          <w:rFonts w:ascii="Times New Roman" w:hAnsi="Times New Roman"/>
          <w:sz w:val="26"/>
          <w:szCs w:val="26"/>
        </w:rPr>
        <w:t>компетентность</w:t>
      </w:r>
      <w:r>
        <w:rPr>
          <w:rFonts w:ascii="Times New Roman" w:hAnsi="Times New Roman"/>
          <w:sz w:val="26"/>
          <w:szCs w:val="26"/>
        </w:rPr>
        <w:t xml:space="preserve"> специалистов</w:t>
      </w:r>
      <w:r w:rsidRPr="00F05CEA">
        <w:rPr>
          <w:rFonts w:ascii="Times New Roman" w:hAnsi="Times New Roman"/>
          <w:sz w:val="26"/>
          <w:szCs w:val="26"/>
        </w:rPr>
        <w:t xml:space="preserve"> в во</w:t>
      </w:r>
      <w:r>
        <w:rPr>
          <w:rFonts w:ascii="Times New Roman" w:hAnsi="Times New Roman"/>
          <w:sz w:val="26"/>
          <w:szCs w:val="26"/>
        </w:rPr>
        <w:t>п</w:t>
      </w:r>
      <w:r w:rsidRPr="00F05CEA">
        <w:rPr>
          <w:rFonts w:ascii="Times New Roman" w:hAnsi="Times New Roman"/>
          <w:sz w:val="26"/>
          <w:szCs w:val="26"/>
        </w:rPr>
        <w:t>росах предоставлен</w:t>
      </w:r>
      <w:r>
        <w:rPr>
          <w:rFonts w:ascii="Times New Roman" w:hAnsi="Times New Roman"/>
          <w:sz w:val="26"/>
          <w:szCs w:val="26"/>
        </w:rPr>
        <w:t>ия</w:t>
      </w:r>
      <w:r w:rsidRPr="00F05CEA">
        <w:rPr>
          <w:rFonts w:ascii="Times New Roman" w:hAnsi="Times New Roman"/>
          <w:sz w:val="26"/>
          <w:szCs w:val="26"/>
        </w:rPr>
        <w:t xml:space="preserve"> мун</w:t>
      </w:r>
      <w:r>
        <w:rPr>
          <w:rFonts w:ascii="Times New Roman" w:hAnsi="Times New Roman"/>
          <w:sz w:val="26"/>
          <w:szCs w:val="26"/>
        </w:rPr>
        <w:t>иципальной</w:t>
      </w:r>
      <w:r w:rsidRPr="00F05CEA">
        <w:rPr>
          <w:rFonts w:ascii="Times New Roman" w:hAnsi="Times New Roman"/>
          <w:sz w:val="26"/>
          <w:szCs w:val="26"/>
        </w:rPr>
        <w:t xml:space="preserve"> услуги (грамотное предоставление консультаций и прием документов, точность </w:t>
      </w:r>
      <w:r w:rsidRPr="00F05CEA">
        <w:rPr>
          <w:rFonts w:ascii="Times New Roman" w:hAnsi="Times New Roman"/>
          <w:spacing w:val="-4"/>
          <w:sz w:val="26"/>
          <w:szCs w:val="26"/>
        </w:rPr>
        <w:t>обработки данных,</w:t>
      </w:r>
      <w:r w:rsidRPr="00F05CEA">
        <w:rPr>
          <w:rFonts w:ascii="Times New Roman" w:hAnsi="Times New Roman"/>
          <w:spacing w:val="-10"/>
          <w:sz w:val="26"/>
          <w:szCs w:val="26"/>
        </w:rPr>
        <w:t xml:space="preserve"> </w:t>
      </w:r>
      <w:r w:rsidRPr="00F05CEA">
        <w:rPr>
          <w:rFonts w:ascii="Times New Roman" w:hAnsi="Times New Roman"/>
          <w:spacing w:val="-4"/>
          <w:sz w:val="26"/>
          <w:szCs w:val="26"/>
        </w:rPr>
        <w:t>правиль</w:t>
      </w:r>
      <w:r>
        <w:rPr>
          <w:rFonts w:ascii="Times New Roman" w:hAnsi="Times New Roman"/>
          <w:spacing w:val="-4"/>
          <w:sz w:val="26"/>
          <w:szCs w:val="26"/>
        </w:rPr>
        <w:t>ность</w:t>
      </w:r>
      <w:r w:rsidRPr="00F05CEA">
        <w:rPr>
          <w:rFonts w:ascii="Times New Roman" w:hAnsi="Times New Roman"/>
          <w:spacing w:val="5"/>
          <w:sz w:val="26"/>
          <w:szCs w:val="26"/>
        </w:rPr>
        <w:t xml:space="preserve"> </w:t>
      </w:r>
      <w:r w:rsidRPr="00F05CEA">
        <w:rPr>
          <w:rFonts w:ascii="Times New Roman" w:hAnsi="Times New Roman"/>
          <w:spacing w:val="-4"/>
          <w:sz w:val="26"/>
          <w:szCs w:val="26"/>
        </w:rPr>
        <w:t>оформления документов);</w:t>
      </w:r>
    </w:p>
    <w:p w:rsidR="001A227D" w:rsidRPr="00F05CEA" w:rsidRDefault="001A227D" w:rsidP="000D7B08">
      <w:pPr>
        <w:pStyle w:val="ac"/>
        <w:widowControl w:val="0"/>
        <w:numPr>
          <w:ilvl w:val="0"/>
          <w:numId w:val="9"/>
        </w:numPr>
        <w:tabs>
          <w:tab w:val="left" w:pos="1075"/>
        </w:tabs>
        <w:autoSpaceDE w:val="0"/>
        <w:autoSpaceDN w:val="0"/>
        <w:spacing w:after="0" w:line="232" w:lineRule="auto"/>
        <w:ind w:left="170" w:right="430" w:firstLine="527"/>
        <w:contextualSpacing w:val="0"/>
        <w:jc w:val="both"/>
        <w:rPr>
          <w:rFonts w:ascii="Times New Roman" w:hAnsi="Times New Roman"/>
          <w:sz w:val="26"/>
          <w:szCs w:val="26"/>
        </w:rPr>
      </w:pPr>
      <w:r>
        <w:rPr>
          <w:rFonts w:ascii="Times New Roman" w:hAnsi="Times New Roman"/>
          <w:sz w:val="26"/>
          <w:szCs w:val="26"/>
        </w:rPr>
        <w:t>к</w:t>
      </w:r>
      <w:r w:rsidRPr="00F05CEA">
        <w:rPr>
          <w:rFonts w:ascii="Times New Roman" w:hAnsi="Times New Roman"/>
          <w:sz w:val="26"/>
          <w:szCs w:val="26"/>
        </w:rPr>
        <w:t>ультура обслуживания (вежливость, тактичнос</w:t>
      </w:r>
      <w:r>
        <w:rPr>
          <w:rFonts w:ascii="Times New Roman" w:hAnsi="Times New Roman"/>
          <w:sz w:val="26"/>
          <w:szCs w:val="26"/>
        </w:rPr>
        <w:t>ть</w:t>
      </w:r>
      <w:r w:rsidRPr="00F05CEA">
        <w:rPr>
          <w:rFonts w:ascii="Times New Roman" w:hAnsi="Times New Roman"/>
          <w:sz w:val="26"/>
          <w:szCs w:val="26"/>
        </w:rPr>
        <w:t xml:space="preserve"> и внимательность </w:t>
      </w:r>
      <w:r w:rsidRPr="00F05CEA">
        <w:rPr>
          <w:rFonts w:ascii="Times New Roman" w:hAnsi="Times New Roman"/>
          <w:spacing w:val="-4"/>
          <w:sz w:val="26"/>
          <w:szCs w:val="26"/>
        </w:rPr>
        <w:t>специ</w:t>
      </w:r>
      <w:r>
        <w:rPr>
          <w:rFonts w:ascii="Times New Roman" w:hAnsi="Times New Roman"/>
          <w:spacing w:val="-4"/>
          <w:sz w:val="26"/>
          <w:szCs w:val="26"/>
        </w:rPr>
        <w:t>али</w:t>
      </w:r>
      <w:r w:rsidRPr="00F05CEA">
        <w:rPr>
          <w:rFonts w:ascii="Times New Roman" w:hAnsi="Times New Roman"/>
          <w:spacing w:val="-4"/>
          <w:sz w:val="26"/>
          <w:szCs w:val="26"/>
        </w:rPr>
        <w:t>стов, готовность</w:t>
      </w:r>
      <w:r w:rsidRPr="00F05CEA">
        <w:rPr>
          <w:rFonts w:ascii="Times New Roman" w:hAnsi="Times New Roman"/>
          <w:spacing w:val="-6"/>
          <w:sz w:val="26"/>
          <w:szCs w:val="26"/>
        </w:rPr>
        <w:t xml:space="preserve"> </w:t>
      </w:r>
      <w:r w:rsidRPr="00F05CEA">
        <w:rPr>
          <w:rFonts w:ascii="Times New Roman" w:hAnsi="Times New Roman"/>
          <w:spacing w:val="-4"/>
          <w:sz w:val="26"/>
          <w:szCs w:val="26"/>
        </w:rPr>
        <w:t>оказать</w:t>
      </w:r>
      <w:r w:rsidRPr="00F05CEA">
        <w:rPr>
          <w:rFonts w:ascii="Times New Roman" w:hAnsi="Times New Roman"/>
          <w:spacing w:val="-13"/>
          <w:sz w:val="26"/>
          <w:szCs w:val="26"/>
        </w:rPr>
        <w:t xml:space="preserve"> </w:t>
      </w:r>
      <w:r w:rsidRPr="00F05CEA">
        <w:rPr>
          <w:rFonts w:ascii="Times New Roman" w:hAnsi="Times New Roman"/>
          <w:spacing w:val="-4"/>
          <w:sz w:val="26"/>
          <w:szCs w:val="26"/>
        </w:rPr>
        <w:t>эффе</w:t>
      </w:r>
      <w:r>
        <w:rPr>
          <w:rFonts w:ascii="Times New Roman" w:hAnsi="Times New Roman"/>
          <w:spacing w:val="-4"/>
          <w:sz w:val="26"/>
          <w:szCs w:val="26"/>
        </w:rPr>
        <w:t>к</w:t>
      </w:r>
      <w:r w:rsidRPr="00F05CEA">
        <w:rPr>
          <w:rFonts w:ascii="Times New Roman" w:hAnsi="Times New Roman"/>
          <w:spacing w:val="-4"/>
          <w:sz w:val="26"/>
          <w:szCs w:val="26"/>
        </w:rPr>
        <w:t xml:space="preserve">тивную </w:t>
      </w:r>
      <w:r>
        <w:rPr>
          <w:rFonts w:ascii="Times New Roman" w:hAnsi="Times New Roman"/>
          <w:spacing w:val="-4"/>
          <w:sz w:val="26"/>
          <w:szCs w:val="26"/>
        </w:rPr>
        <w:t>п</w:t>
      </w:r>
      <w:r w:rsidRPr="00F05CEA">
        <w:rPr>
          <w:rFonts w:ascii="Times New Roman" w:hAnsi="Times New Roman"/>
          <w:spacing w:val="-4"/>
          <w:sz w:val="26"/>
          <w:szCs w:val="26"/>
        </w:rPr>
        <w:t>омощ</w:t>
      </w:r>
      <w:r>
        <w:rPr>
          <w:rFonts w:ascii="Times New Roman" w:hAnsi="Times New Roman"/>
          <w:spacing w:val="-4"/>
          <w:sz w:val="26"/>
          <w:szCs w:val="26"/>
        </w:rPr>
        <w:t>ь</w:t>
      </w:r>
      <w:r w:rsidRPr="00F05CEA">
        <w:rPr>
          <w:rFonts w:ascii="Times New Roman" w:hAnsi="Times New Roman"/>
          <w:spacing w:val="-13"/>
          <w:sz w:val="26"/>
          <w:szCs w:val="26"/>
        </w:rPr>
        <w:t xml:space="preserve"> </w:t>
      </w:r>
      <w:r w:rsidRPr="00F05CEA">
        <w:rPr>
          <w:rFonts w:ascii="Times New Roman" w:hAnsi="Times New Roman"/>
          <w:spacing w:val="-4"/>
          <w:sz w:val="26"/>
          <w:szCs w:val="26"/>
        </w:rPr>
        <w:t>полу</w:t>
      </w:r>
      <w:r>
        <w:rPr>
          <w:rFonts w:ascii="Times New Roman" w:hAnsi="Times New Roman"/>
          <w:spacing w:val="-4"/>
          <w:sz w:val="26"/>
          <w:szCs w:val="26"/>
        </w:rPr>
        <w:t>ча</w:t>
      </w:r>
      <w:r w:rsidRPr="00F05CEA">
        <w:rPr>
          <w:rFonts w:ascii="Times New Roman" w:hAnsi="Times New Roman"/>
          <w:spacing w:val="-4"/>
          <w:sz w:val="26"/>
          <w:szCs w:val="26"/>
        </w:rPr>
        <w:t xml:space="preserve">телям муниципальной </w:t>
      </w:r>
      <w:r w:rsidRPr="00F05CEA">
        <w:rPr>
          <w:rFonts w:ascii="Times New Roman" w:hAnsi="Times New Roman"/>
          <w:spacing w:val="-2"/>
          <w:sz w:val="26"/>
          <w:szCs w:val="26"/>
        </w:rPr>
        <w:t>услуги</w:t>
      </w:r>
      <w:r w:rsidRPr="00F05CEA">
        <w:rPr>
          <w:rFonts w:ascii="Times New Roman" w:hAnsi="Times New Roman"/>
          <w:spacing w:val="-4"/>
          <w:sz w:val="26"/>
          <w:szCs w:val="26"/>
        </w:rPr>
        <w:t xml:space="preserve"> </w:t>
      </w:r>
      <w:r w:rsidRPr="00F05CEA">
        <w:rPr>
          <w:rFonts w:ascii="Times New Roman" w:hAnsi="Times New Roman"/>
          <w:spacing w:val="-2"/>
          <w:sz w:val="26"/>
          <w:szCs w:val="26"/>
        </w:rPr>
        <w:t>при</w:t>
      </w:r>
      <w:r w:rsidRPr="00F05CEA">
        <w:rPr>
          <w:rFonts w:ascii="Times New Roman" w:hAnsi="Times New Roman"/>
          <w:spacing w:val="-8"/>
          <w:sz w:val="26"/>
          <w:szCs w:val="26"/>
        </w:rPr>
        <w:t xml:space="preserve"> </w:t>
      </w:r>
      <w:r w:rsidRPr="00F05CEA">
        <w:rPr>
          <w:rFonts w:ascii="Times New Roman" w:hAnsi="Times New Roman"/>
          <w:spacing w:val="-2"/>
          <w:sz w:val="26"/>
          <w:szCs w:val="26"/>
        </w:rPr>
        <w:t>возник</w:t>
      </w:r>
      <w:r>
        <w:rPr>
          <w:rFonts w:ascii="Times New Roman" w:hAnsi="Times New Roman"/>
          <w:spacing w:val="-2"/>
          <w:sz w:val="26"/>
          <w:szCs w:val="26"/>
        </w:rPr>
        <w:t>н</w:t>
      </w:r>
      <w:r w:rsidRPr="00F05CEA">
        <w:rPr>
          <w:rFonts w:ascii="Times New Roman" w:hAnsi="Times New Roman"/>
          <w:spacing w:val="-2"/>
          <w:sz w:val="26"/>
          <w:szCs w:val="26"/>
        </w:rPr>
        <w:t>овении трудностей).</w:t>
      </w:r>
    </w:p>
    <w:p w:rsidR="001A227D" w:rsidRPr="00F05CEA" w:rsidRDefault="001A227D" w:rsidP="00F05CEA">
      <w:pPr>
        <w:pStyle w:val="afa"/>
        <w:spacing w:line="232" w:lineRule="auto"/>
        <w:ind w:left="173" w:right="436" w:firstLine="704"/>
        <w:jc w:val="both"/>
        <w:rPr>
          <w:rFonts w:ascii="Times New Roman" w:hAnsi="Times New Roman"/>
          <w:sz w:val="26"/>
          <w:szCs w:val="26"/>
        </w:rPr>
      </w:pPr>
      <w:r w:rsidRPr="00F05CEA">
        <w:rPr>
          <w:rFonts w:ascii="Times New Roman" w:hAnsi="Times New Roman"/>
          <w:sz w:val="26"/>
          <w:szCs w:val="26"/>
        </w:rPr>
        <w:t>Возможность оценить качество предоставления муници</w:t>
      </w:r>
      <w:r>
        <w:rPr>
          <w:rFonts w:ascii="Times New Roman" w:hAnsi="Times New Roman"/>
          <w:sz w:val="26"/>
          <w:szCs w:val="26"/>
        </w:rPr>
        <w:t>па</w:t>
      </w:r>
      <w:r w:rsidRPr="00F05CEA">
        <w:rPr>
          <w:rFonts w:ascii="Times New Roman" w:hAnsi="Times New Roman"/>
          <w:sz w:val="26"/>
          <w:szCs w:val="26"/>
        </w:rPr>
        <w:t xml:space="preserve">льной услуги </w:t>
      </w:r>
      <w:r w:rsidRPr="00F05CEA">
        <w:rPr>
          <w:rFonts w:ascii="Times New Roman" w:hAnsi="Times New Roman"/>
          <w:spacing w:val="-6"/>
          <w:sz w:val="26"/>
          <w:szCs w:val="26"/>
        </w:rPr>
        <w:t xml:space="preserve">реализована </w:t>
      </w:r>
      <w:r>
        <w:rPr>
          <w:rFonts w:ascii="Times New Roman" w:hAnsi="Times New Roman"/>
          <w:spacing w:val="-6"/>
          <w:sz w:val="26"/>
          <w:szCs w:val="26"/>
        </w:rPr>
        <w:t>по</w:t>
      </w:r>
      <w:r w:rsidRPr="00F05CEA">
        <w:rPr>
          <w:rFonts w:ascii="Times New Roman" w:hAnsi="Times New Roman"/>
          <w:spacing w:val="-6"/>
          <w:sz w:val="26"/>
          <w:szCs w:val="26"/>
        </w:rPr>
        <w:t>средством</w:t>
      </w:r>
      <w:r w:rsidRPr="00F05CEA">
        <w:rPr>
          <w:rFonts w:ascii="Times New Roman" w:hAnsi="Times New Roman"/>
          <w:sz w:val="26"/>
          <w:szCs w:val="26"/>
        </w:rPr>
        <w:t xml:space="preserve"> </w:t>
      </w:r>
      <w:r w:rsidRPr="00F05CEA">
        <w:rPr>
          <w:rFonts w:ascii="Times New Roman" w:hAnsi="Times New Roman"/>
          <w:spacing w:val="-6"/>
          <w:sz w:val="26"/>
          <w:szCs w:val="26"/>
        </w:rPr>
        <w:t>сервиса</w:t>
      </w:r>
      <w:r w:rsidRPr="00F05CEA">
        <w:rPr>
          <w:rFonts w:ascii="Times New Roman" w:hAnsi="Times New Roman"/>
          <w:spacing w:val="-11"/>
          <w:sz w:val="26"/>
          <w:szCs w:val="26"/>
        </w:rPr>
        <w:t xml:space="preserve"> </w:t>
      </w:r>
      <w:r w:rsidRPr="00F05CEA">
        <w:rPr>
          <w:rFonts w:ascii="Times New Roman" w:hAnsi="Times New Roman"/>
          <w:spacing w:val="-6"/>
          <w:sz w:val="26"/>
          <w:szCs w:val="26"/>
        </w:rPr>
        <w:t>Регионального</w:t>
      </w:r>
      <w:r w:rsidRPr="00F05CEA">
        <w:rPr>
          <w:rFonts w:ascii="Times New Roman" w:hAnsi="Times New Roman"/>
          <w:sz w:val="26"/>
          <w:szCs w:val="26"/>
        </w:rPr>
        <w:t xml:space="preserve"> </w:t>
      </w:r>
      <w:r w:rsidRPr="00F05CEA">
        <w:rPr>
          <w:rFonts w:ascii="Times New Roman" w:hAnsi="Times New Roman"/>
          <w:spacing w:val="-6"/>
          <w:sz w:val="26"/>
          <w:szCs w:val="26"/>
        </w:rPr>
        <w:t>портала.</w:t>
      </w:r>
      <w:r w:rsidRPr="00F05CEA">
        <w:rPr>
          <w:rFonts w:ascii="Times New Roman" w:hAnsi="Times New Roman"/>
          <w:spacing w:val="-11"/>
          <w:sz w:val="26"/>
          <w:szCs w:val="26"/>
        </w:rPr>
        <w:t xml:space="preserve"> </w:t>
      </w:r>
      <w:r w:rsidRPr="00F05CEA">
        <w:rPr>
          <w:rFonts w:ascii="Times New Roman" w:hAnsi="Times New Roman"/>
          <w:spacing w:val="-6"/>
          <w:sz w:val="26"/>
          <w:szCs w:val="26"/>
        </w:rPr>
        <w:t>Оценка</w:t>
      </w:r>
      <w:r w:rsidRPr="00F05CEA">
        <w:rPr>
          <w:rFonts w:ascii="Times New Roman" w:hAnsi="Times New Roman"/>
          <w:spacing w:val="-11"/>
          <w:sz w:val="26"/>
          <w:szCs w:val="26"/>
        </w:rPr>
        <w:t xml:space="preserve"> </w:t>
      </w:r>
      <w:r w:rsidRPr="00F05CEA">
        <w:rPr>
          <w:rFonts w:ascii="Times New Roman" w:hAnsi="Times New Roman"/>
          <w:spacing w:val="-6"/>
          <w:sz w:val="26"/>
          <w:szCs w:val="26"/>
        </w:rPr>
        <w:t xml:space="preserve">заявителем качества </w:t>
      </w:r>
      <w:r w:rsidRPr="00F05CEA">
        <w:rPr>
          <w:rFonts w:ascii="Times New Roman" w:hAnsi="Times New Roman"/>
          <w:sz w:val="26"/>
          <w:szCs w:val="26"/>
        </w:rPr>
        <w:t>предоставле</w:t>
      </w:r>
      <w:r>
        <w:rPr>
          <w:rFonts w:ascii="Times New Roman" w:hAnsi="Times New Roman"/>
          <w:sz w:val="26"/>
          <w:szCs w:val="26"/>
        </w:rPr>
        <w:t>ния</w:t>
      </w:r>
      <w:r w:rsidRPr="00F05CEA">
        <w:rPr>
          <w:rFonts w:ascii="Times New Roman" w:hAnsi="Times New Roman"/>
          <w:sz w:val="26"/>
          <w:szCs w:val="26"/>
        </w:rPr>
        <w:t xml:space="preserve"> му</w:t>
      </w:r>
      <w:r>
        <w:rPr>
          <w:rFonts w:ascii="Times New Roman" w:hAnsi="Times New Roman"/>
          <w:sz w:val="26"/>
          <w:szCs w:val="26"/>
        </w:rPr>
        <w:t>н</w:t>
      </w:r>
      <w:r w:rsidRPr="00F05CEA">
        <w:rPr>
          <w:rFonts w:ascii="Times New Roman" w:hAnsi="Times New Roman"/>
          <w:sz w:val="26"/>
          <w:szCs w:val="26"/>
        </w:rPr>
        <w:t xml:space="preserve">иципальной услуги в электронной форме не является </w:t>
      </w:r>
      <w:r w:rsidRPr="00F05CEA">
        <w:rPr>
          <w:rFonts w:ascii="Times New Roman" w:hAnsi="Times New Roman"/>
          <w:spacing w:val="-4"/>
          <w:sz w:val="26"/>
          <w:szCs w:val="26"/>
        </w:rPr>
        <w:t>обязате</w:t>
      </w:r>
      <w:r>
        <w:rPr>
          <w:rFonts w:ascii="Times New Roman" w:hAnsi="Times New Roman"/>
          <w:spacing w:val="-4"/>
          <w:sz w:val="26"/>
          <w:szCs w:val="26"/>
        </w:rPr>
        <w:t>ль</w:t>
      </w:r>
      <w:r w:rsidRPr="00F05CEA">
        <w:rPr>
          <w:rFonts w:ascii="Times New Roman" w:hAnsi="Times New Roman"/>
          <w:spacing w:val="-4"/>
          <w:sz w:val="26"/>
          <w:szCs w:val="26"/>
        </w:rPr>
        <w:t>ным</w:t>
      </w:r>
      <w:r w:rsidRPr="00F05CEA">
        <w:rPr>
          <w:rFonts w:ascii="Times New Roman" w:hAnsi="Times New Roman"/>
          <w:sz w:val="26"/>
          <w:szCs w:val="26"/>
        </w:rPr>
        <w:t xml:space="preserve"> </w:t>
      </w:r>
      <w:r w:rsidRPr="00F05CEA">
        <w:rPr>
          <w:rFonts w:ascii="Times New Roman" w:hAnsi="Times New Roman"/>
          <w:spacing w:val="-4"/>
          <w:sz w:val="26"/>
          <w:szCs w:val="26"/>
        </w:rPr>
        <w:t>условием</w:t>
      </w:r>
      <w:r w:rsidRPr="00F05CEA">
        <w:rPr>
          <w:rFonts w:ascii="Times New Roman" w:hAnsi="Times New Roman"/>
          <w:sz w:val="26"/>
          <w:szCs w:val="26"/>
        </w:rPr>
        <w:t xml:space="preserve"> </w:t>
      </w:r>
      <w:r w:rsidRPr="00F05CEA">
        <w:rPr>
          <w:rFonts w:ascii="Times New Roman" w:hAnsi="Times New Roman"/>
          <w:spacing w:val="-4"/>
          <w:sz w:val="26"/>
          <w:szCs w:val="26"/>
        </w:rPr>
        <w:t>для</w:t>
      </w:r>
      <w:r w:rsidRPr="00F05CEA">
        <w:rPr>
          <w:rFonts w:ascii="Times New Roman" w:hAnsi="Times New Roman"/>
          <w:spacing w:val="-5"/>
          <w:sz w:val="26"/>
          <w:szCs w:val="26"/>
        </w:rPr>
        <w:t xml:space="preserve"> </w:t>
      </w:r>
      <w:r w:rsidRPr="00F05CEA">
        <w:rPr>
          <w:rFonts w:ascii="Times New Roman" w:hAnsi="Times New Roman"/>
          <w:spacing w:val="-4"/>
          <w:sz w:val="26"/>
          <w:szCs w:val="26"/>
        </w:rPr>
        <w:t>продолжения предоставления</w:t>
      </w:r>
      <w:r w:rsidRPr="00F05CEA">
        <w:rPr>
          <w:rFonts w:ascii="Times New Roman" w:hAnsi="Times New Roman"/>
          <w:spacing w:val="-5"/>
          <w:sz w:val="26"/>
          <w:szCs w:val="26"/>
        </w:rPr>
        <w:t xml:space="preserve"> </w:t>
      </w:r>
      <w:r w:rsidRPr="00F05CEA">
        <w:rPr>
          <w:rFonts w:ascii="Times New Roman" w:hAnsi="Times New Roman"/>
          <w:spacing w:val="-4"/>
          <w:sz w:val="26"/>
          <w:szCs w:val="26"/>
        </w:rPr>
        <w:t>муниципальной</w:t>
      </w:r>
      <w:r>
        <w:rPr>
          <w:rFonts w:ascii="Times New Roman" w:hAnsi="Times New Roman"/>
          <w:spacing w:val="-4"/>
          <w:sz w:val="26"/>
          <w:szCs w:val="26"/>
        </w:rPr>
        <w:t xml:space="preserve"> услуги</w:t>
      </w:r>
      <w:r w:rsidRPr="00F05CEA">
        <w:rPr>
          <w:rFonts w:ascii="Times New Roman" w:hAnsi="Times New Roman"/>
          <w:spacing w:val="-4"/>
          <w:sz w:val="26"/>
          <w:szCs w:val="26"/>
        </w:rPr>
        <w:t>.</w:t>
      </w:r>
    </w:p>
    <w:p w:rsidR="001A227D" w:rsidRPr="007F29F0" w:rsidRDefault="001A227D" w:rsidP="00492179">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rsidR="001A227D" w:rsidRPr="007F29F0" w:rsidRDefault="001A227D" w:rsidP="00492179">
      <w:pPr>
        <w:widowControl w:val="0"/>
        <w:autoSpaceDE w:val="0"/>
        <w:autoSpaceDN w:val="0"/>
        <w:adjustRightInd w:val="0"/>
        <w:spacing w:after="0" w:line="240" w:lineRule="auto"/>
        <w:ind w:firstLine="540"/>
        <w:jc w:val="center"/>
        <w:rPr>
          <w:rFonts w:ascii="Times New Roman" w:hAnsi="Times New Roman"/>
          <w:b/>
          <w:sz w:val="26"/>
          <w:szCs w:val="26"/>
          <w:lang w:eastAsia="ru-RU"/>
        </w:rPr>
      </w:pPr>
      <w:r w:rsidRPr="007F29F0">
        <w:rPr>
          <w:rFonts w:ascii="Times New Roman" w:hAnsi="Times New Roman"/>
          <w:b/>
          <w:sz w:val="26"/>
          <w:szCs w:val="26"/>
          <w:lang w:eastAsia="ru-RU"/>
        </w:rPr>
        <w:t>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r>
      <w:r w:rsidRPr="007F29F0">
        <w:rPr>
          <w:rFonts w:ascii="Times New Roman" w:hAnsi="Times New Roman"/>
          <w:b/>
          <w:sz w:val="26"/>
          <w:szCs w:val="26"/>
          <w:lang w:eastAsia="ru-RU"/>
        </w:rPr>
        <w:br/>
        <w:t>и особенности предоставления Услуги в электронной форме</w:t>
      </w:r>
    </w:p>
    <w:p w:rsidR="001A227D" w:rsidRPr="00FA013F" w:rsidRDefault="001A227D" w:rsidP="00492179">
      <w:pPr>
        <w:widowControl w:val="0"/>
        <w:autoSpaceDE w:val="0"/>
        <w:autoSpaceDN w:val="0"/>
        <w:adjustRightInd w:val="0"/>
        <w:spacing w:after="0" w:line="240" w:lineRule="auto"/>
        <w:jc w:val="center"/>
        <w:rPr>
          <w:rFonts w:ascii="Times New Roman" w:hAnsi="Times New Roman"/>
          <w:b/>
          <w:sz w:val="26"/>
          <w:szCs w:val="26"/>
          <w:highlight w:val="red"/>
          <w:lang w:eastAsia="ru-RU"/>
        </w:rPr>
      </w:pPr>
    </w:p>
    <w:p w:rsidR="001A227D" w:rsidRPr="00FA013F" w:rsidRDefault="001A227D" w:rsidP="000D7B08">
      <w:pPr>
        <w:pStyle w:val="ac"/>
        <w:widowControl w:val="0"/>
        <w:numPr>
          <w:ilvl w:val="2"/>
          <w:numId w:val="10"/>
        </w:numPr>
        <w:tabs>
          <w:tab w:val="clear" w:pos="1620"/>
          <w:tab w:val="num" w:pos="0"/>
        </w:tabs>
        <w:autoSpaceDE w:val="0"/>
        <w:autoSpaceDN w:val="0"/>
        <w:spacing w:after="0" w:line="230" w:lineRule="auto"/>
        <w:ind w:left="0" w:right="421" w:firstLine="900"/>
        <w:contextualSpacing w:val="0"/>
        <w:jc w:val="both"/>
        <w:rPr>
          <w:rFonts w:ascii="Times New Roman" w:hAnsi="Times New Roman"/>
          <w:sz w:val="26"/>
          <w:szCs w:val="26"/>
        </w:rPr>
      </w:pPr>
      <w:r w:rsidRPr="00FA013F">
        <w:rPr>
          <w:rFonts w:ascii="Times New Roman" w:hAnsi="Times New Roman"/>
          <w:sz w:val="26"/>
          <w:szCs w:val="26"/>
        </w:rPr>
        <w:t>Предоставление муниципальной услуги в электронной форме осуществляется с использованием Единого портала, Регионального портала. Предоставление муниципальной услуги, посредством Единого и Регионального п</w:t>
      </w:r>
      <w:r w:rsidRPr="00FA013F">
        <w:rPr>
          <w:rFonts w:ascii="Times New Roman" w:hAnsi="Times New Roman"/>
          <w:spacing w:val="-2"/>
          <w:sz w:val="26"/>
          <w:szCs w:val="26"/>
        </w:rPr>
        <w:t>орталов</w:t>
      </w:r>
      <w:r w:rsidRPr="00FA013F">
        <w:rPr>
          <w:rFonts w:ascii="Times New Roman" w:hAnsi="Times New Roman"/>
          <w:spacing w:val="-4"/>
          <w:sz w:val="26"/>
          <w:szCs w:val="26"/>
        </w:rPr>
        <w:t xml:space="preserve"> </w:t>
      </w:r>
      <w:r w:rsidRPr="00FA013F">
        <w:rPr>
          <w:rFonts w:ascii="Times New Roman" w:hAnsi="Times New Roman"/>
          <w:spacing w:val="-2"/>
          <w:sz w:val="26"/>
          <w:szCs w:val="26"/>
        </w:rPr>
        <w:t xml:space="preserve">включает </w:t>
      </w:r>
      <w:r w:rsidRPr="00FA013F">
        <w:rPr>
          <w:rFonts w:ascii="Times New Roman" w:hAnsi="Times New Roman"/>
          <w:spacing w:val="-15"/>
          <w:sz w:val="26"/>
          <w:szCs w:val="26"/>
        </w:rPr>
        <w:t xml:space="preserve">в </w:t>
      </w:r>
      <w:r w:rsidRPr="00FA013F">
        <w:rPr>
          <w:rFonts w:ascii="Times New Roman" w:hAnsi="Times New Roman"/>
          <w:spacing w:val="-2"/>
          <w:sz w:val="26"/>
          <w:szCs w:val="26"/>
        </w:rPr>
        <w:t>себя</w:t>
      </w:r>
      <w:r w:rsidRPr="00FA013F">
        <w:rPr>
          <w:rFonts w:ascii="Times New Roman" w:hAnsi="Times New Roman"/>
          <w:spacing w:val="-15"/>
          <w:sz w:val="26"/>
          <w:szCs w:val="26"/>
        </w:rPr>
        <w:t xml:space="preserve"> </w:t>
      </w:r>
      <w:r w:rsidRPr="00FA013F">
        <w:rPr>
          <w:rFonts w:ascii="Times New Roman" w:hAnsi="Times New Roman"/>
          <w:spacing w:val="-2"/>
          <w:sz w:val="26"/>
          <w:szCs w:val="26"/>
        </w:rPr>
        <w:t>возможность:</w:t>
      </w:r>
    </w:p>
    <w:p w:rsidR="001A227D" w:rsidRPr="00FA013F" w:rsidRDefault="001A227D" w:rsidP="002F759A">
      <w:pPr>
        <w:pStyle w:val="ac"/>
        <w:widowControl w:val="0"/>
        <w:tabs>
          <w:tab w:val="left" w:pos="900"/>
        </w:tabs>
        <w:autoSpaceDE w:val="0"/>
        <w:autoSpaceDN w:val="0"/>
        <w:spacing w:after="0" w:line="228" w:lineRule="auto"/>
        <w:ind w:left="192" w:right="426"/>
        <w:contextualSpacing w:val="0"/>
        <w:jc w:val="both"/>
        <w:rPr>
          <w:rFonts w:ascii="Times New Roman" w:hAnsi="Times New Roman"/>
          <w:sz w:val="26"/>
          <w:szCs w:val="26"/>
        </w:rPr>
      </w:pPr>
      <w:r>
        <w:rPr>
          <w:rFonts w:ascii="Times New Roman" w:hAnsi="Times New Roman"/>
          <w:spacing w:val="-4"/>
          <w:sz w:val="26"/>
          <w:szCs w:val="26"/>
        </w:rPr>
        <w:tab/>
        <w:t xml:space="preserve">- </w:t>
      </w:r>
      <w:r w:rsidRPr="00FA013F">
        <w:rPr>
          <w:rFonts w:ascii="Times New Roman" w:hAnsi="Times New Roman"/>
          <w:spacing w:val="-4"/>
          <w:sz w:val="26"/>
          <w:szCs w:val="26"/>
        </w:rPr>
        <w:t>предоставления</w:t>
      </w:r>
      <w:r w:rsidRPr="00FA013F">
        <w:rPr>
          <w:rFonts w:ascii="Times New Roman" w:hAnsi="Times New Roman"/>
          <w:spacing w:val="-13"/>
          <w:sz w:val="26"/>
          <w:szCs w:val="26"/>
        </w:rPr>
        <w:t xml:space="preserve"> </w:t>
      </w:r>
      <w:r w:rsidRPr="00FA013F">
        <w:rPr>
          <w:rFonts w:ascii="Times New Roman" w:hAnsi="Times New Roman"/>
          <w:spacing w:val="-4"/>
          <w:sz w:val="26"/>
          <w:szCs w:val="26"/>
        </w:rPr>
        <w:t>в</w:t>
      </w:r>
      <w:r w:rsidRPr="00FA013F">
        <w:rPr>
          <w:rFonts w:ascii="Times New Roman" w:hAnsi="Times New Roman"/>
          <w:spacing w:val="-13"/>
          <w:sz w:val="26"/>
          <w:szCs w:val="26"/>
        </w:rPr>
        <w:t xml:space="preserve"> </w:t>
      </w:r>
      <w:r w:rsidRPr="00FA013F">
        <w:rPr>
          <w:rFonts w:ascii="Times New Roman" w:hAnsi="Times New Roman"/>
          <w:spacing w:val="-4"/>
          <w:sz w:val="26"/>
          <w:szCs w:val="26"/>
        </w:rPr>
        <w:t>установленном</w:t>
      </w:r>
      <w:r w:rsidRPr="00FA013F">
        <w:rPr>
          <w:rFonts w:ascii="Times New Roman" w:hAnsi="Times New Roman"/>
          <w:spacing w:val="-13"/>
          <w:sz w:val="26"/>
          <w:szCs w:val="26"/>
        </w:rPr>
        <w:t xml:space="preserve"> </w:t>
      </w:r>
      <w:r w:rsidRPr="00FA013F">
        <w:rPr>
          <w:rFonts w:ascii="Times New Roman" w:hAnsi="Times New Roman"/>
          <w:spacing w:val="-4"/>
          <w:sz w:val="26"/>
          <w:szCs w:val="26"/>
        </w:rPr>
        <w:t>порядке</w:t>
      </w:r>
      <w:r w:rsidRPr="00FA013F">
        <w:rPr>
          <w:rFonts w:ascii="Times New Roman" w:hAnsi="Times New Roman"/>
          <w:spacing w:val="-5"/>
          <w:sz w:val="26"/>
          <w:szCs w:val="26"/>
        </w:rPr>
        <w:t xml:space="preserve"> </w:t>
      </w:r>
      <w:r w:rsidRPr="00FA013F">
        <w:rPr>
          <w:rFonts w:ascii="Times New Roman" w:hAnsi="Times New Roman"/>
          <w:spacing w:val="-4"/>
          <w:sz w:val="26"/>
          <w:szCs w:val="26"/>
        </w:rPr>
        <w:t>информации</w:t>
      </w:r>
      <w:r w:rsidRPr="00FA013F">
        <w:rPr>
          <w:rFonts w:ascii="Times New Roman" w:hAnsi="Times New Roman"/>
          <w:spacing w:val="-7"/>
          <w:sz w:val="26"/>
          <w:szCs w:val="26"/>
        </w:rPr>
        <w:t xml:space="preserve"> </w:t>
      </w:r>
      <w:r w:rsidRPr="00FA013F">
        <w:rPr>
          <w:rFonts w:ascii="Times New Roman" w:hAnsi="Times New Roman"/>
          <w:spacing w:val="-4"/>
          <w:sz w:val="26"/>
          <w:szCs w:val="26"/>
        </w:rPr>
        <w:t>и</w:t>
      </w:r>
      <w:r w:rsidRPr="00FA013F">
        <w:rPr>
          <w:rFonts w:ascii="Times New Roman" w:hAnsi="Times New Roman"/>
          <w:spacing w:val="-13"/>
          <w:sz w:val="26"/>
          <w:szCs w:val="26"/>
        </w:rPr>
        <w:t xml:space="preserve"> </w:t>
      </w:r>
      <w:r w:rsidRPr="00FA013F">
        <w:rPr>
          <w:rFonts w:ascii="Times New Roman" w:hAnsi="Times New Roman"/>
          <w:spacing w:val="-4"/>
          <w:sz w:val="26"/>
          <w:szCs w:val="26"/>
        </w:rPr>
        <w:t xml:space="preserve">обеспечения доступа </w:t>
      </w:r>
      <w:r w:rsidRPr="00FA013F">
        <w:rPr>
          <w:rFonts w:ascii="Times New Roman" w:hAnsi="Times New Roman"/>
          <w:spacing w:val="-2"/>
          <w:sz w:val="26"/>
          <w:szCs w:val="26"/>
        </w:rPr>
        <w:t>заявителей</w:t>
      </w:r>
      <w:r w:rsidRPr="00FA013F">
        <w:rPr>
          <w:rFonts w:ascii="Times New Roman" w:hAnsi="Times New Roman"/>
          <w:spacing w:val="-12"/>
          <w:sz w:val="26"/>
          <w:szCs w:val="26"/>
        </w:rPr>
        <w:t xml:space="preserve"> </w:t>
      </w:r>
      <w:r w:rsidRPr="00FA013F">
        <w:rPr>
          <w:rFonts w:ascii="Times New Roman" w:hAnsi="Times New Roman"/>
          <w:spacing w:val="-2"/>
          <w:sz w:val="26"/>
          <w:szCs w:val="26"/>
        </w:rPr>
        <w:t>к</w:t>
      </w:r>
      <w:r w:rsidRPr="00FA013F">
        <w:rPr>
          <w:rFonts w:ascii="Times New Roman" w:hAnsi="Times New Roman"/>
          <w:spacing w:val="-15"/>
          <w:sz w:val="26"/>
          <w:szCs w:val="26"/>
        </w:rPr>
        <w:t xml:space="preserve"> </w:t>
      </w:r>
      <w:r w:rsidRPr="00FA013F">
        <w:rPr>
          <w:rFonts w:ascii="Times New Roman" w:hAnsi="Times New Roman"/>
          <w:spacing w:val="-2"/>
          <w:sz w:val="26"/>
          <w:szCs w:val="26"/>
        </w:rPr>
        <w:t>сведениям о</w:t>
      </w:r>
      <w:r w:rsidRPr="00FA013F">
        <w:rPr>
          <w:rFonts w:ascii="Times New Roman" w:hAnsi="Times New Roman"/>
          <w:spacing w:val="-15"/>
          <w:sz w:val="26"/>
          <w:szCs w:val="26"/>
        </w:rPr>
        <w:t xml:space="preserve"> </w:t>
      </w:r>
      <w:r w:rsidRPr="00FA013F">
        <w:rPr>
          <w:rFonts w:ascii="Times New Roman" w:hAnsi="Times New Roman"/>
          <w:spacing w:val="-2"/>
          <w:sz w:val="26"/>
          <w:szCs w:val="26"/>
        </w:rPr>
        <w:t>муниципальной</w:t>
      </w:r>
      <w:r w:rsidRPr="00FA013F">
        <w:rPr>
          <w:rFonts w:ascii="Times New Roman" w:hAnsi="Times New Roman"/>
          <w:spacing w:val="10"/>
          <w:sz w:val="26"/>
          <w:szCs w:val="26"/>
        </w:rPr>
        <w:t xml:space="preserve"> </w:t>
      </w:r>
      <w:r w:rsidRPr="00FA013F">
        <w:rPr>
          <w:rFonts w:ascii="Times New Roman" w:hAnsi="Times New Roman"/>
          <w:spacing w:val="-2"/>
          <w:sz w:val="26"/>
          <w:szCs w:val="26"/>
        </w:rPr>
        <w:t>услуге;</w:t>
      </w:r>
    </w:p>
    <w:p w:rsidR="001A227D" w:rsidRPr="00FA013F" w:rsidRDefault="001A227D" w:rsidP="009442CE">
      <w:pPr>
        <w:pStyle w:val="ac"/>
        <w:widowControl w:val="0"/>
        <w:tabs>
          <w:tab w:val="left" w:pos="0"/>
        </w:tabs>
        <w:autoSpaceDE w:val="0"/>
        <w:autoSpaceDN w:val="0"/>
        <w:spacing w:after="0" w:line="228" w:lineRule="auto"/>
        <w:ind w:left="28"/>
        <w:contextualSpacing w:val="0"/>
        <w:jc w:val="both"/>
        <w:rPr>
          <w:rFonts w:ascii="Times New Roman" w:hAnsi="Times New Roman"/>
          <w:sz w:val="26"/>
          <w:szCs w:val="26"/>
        </w:rPr>
      </w:pPr>
      <w:r>
        <w:rPr>
          <w:rFonts w:ascii="Times New Roman" w:hAnsi="Times New Roman"/>
          <w:spacing w:val="-8"/>
          <w:sz w:val="26"/>
          <w:szCs w:val="26"/>
        </w:rPr>
        <w:tab/>
        <w:t xml:space="preserve">    -  </w:t>
      </w:r>
      <w:r w:rsidRPr="00FA013F">
        <w:rPr>
          <w:rFonts w:ascii="Times New Roman" w:hAnsi="Times New Roman"/>
          <w:spacing w:val="-8"/>
          <w:sz w:val="26"/>
          <w:szCs w:val="26"/>
        </w:rPr>
        <w:t>записи</w:t>
      </w:r>
      <w:r w:rsidRPr="00FA013F">
        <w:rPr>
          <w:rFonts w:ascii="Times New Roman" w:hAnsi="Times New Roman"/>
          <w:spacing w:val="1"/>
          <w:sz w:val="26"/>
          <w:szCs w:val="26"/>
        </w:rPr>
        <w:t xml:space="preserve"> </w:t>
      </w:r>
      <w:r w:rsidRPr="00FA013F">
        <w:rPr>
          <w:rFonts w:ascii="Times New Roman" w:hAnsi="Times New Roman"/>
          <w:spacing w:val="-8"/>
          <w:sz w:val="26"/>
          <w:szCs w:val="26"/>
        </w:rPr>
        <w:t>на</w:t>
      </w:r>
      <w:r w:rsidRPr="00FA013F">
        <w:rPr>
          <w:rFonts w:ascii="Times New Roman" w:hAnsi="Times New Roman"/>
          <w:spacing w:val="-4"/>
          <w:sz w:val="26"/>
          <w:szCs w:val="26"/>
        </w:rPr>
        <w:t xml:space="preserve"> </w:t>
      </w:r>
      <w:r w:rsidRPr="00FA013F">
        <w:rPr>
          <w:rFonts w:ascii="Times New Roman" w:hAnsi="Times New Roman"/>
          <w:spacing w:val="-8"/>
          <w:sz w:val="26"/>
          <w:szCs w:val="26"/>
        </w:rPr>
        <w:t>прием</w:t>
      </w:r>
      <w:r w:rsidRPr="00FA013F">
        <w:rPr>
          <w:rFonts w:ascii="Times New Roman" w:hAnsi="Times New Roman"/>
          <w:spacing w:val="5"/>
          <w:sz w:val="26"/>
          <w:szCs w:val="26"/>
        </w:rPr>
        <w:t xml:space="preserve"> </w:t>
      </w:r>
      <w:r w:rsidRPr="00FA013F">
        <w:rPr>
          <w:rFonts w:ascii="Times New Roman" w:hAnsi="Times New Roman"/>
          <w:spacing w:val="-8"/>
          <w:sz w:val="26"/>
          <w:szCs w:val="26"/>
        </w:rPr>
        <w:t>в</w:t>
      </w:r>
      <w:r w:rsidRPr="00FA013F">
        <w:rPr>
          <w:rFonts w:ascii="Times New Roman" w:hAnsi="Times New Roman"/>
          <w:spacing w:val="-5"/>
          <w:sz w:val="26"/>
          <w:szCs w:val="26"/>
        </w:rPr>
        <w:t xml:space="preserve"> </w:t>
      </w:r>
      <w:r w:rsidRPr="00FA013F">
        <w:rPr>
          <w:rFonts w:ascii="Times New Roman" w:hAnsi="Times New Roman"/>
          <w:spacing w:val="-8"/>
          <w:sz w:val="26"/>
          <w:szCs w:val="26"/>
        </w:rPr>
        <w:t>орган,</w:t>
      </w:r>
      <w:r w:rsidRPr="00FA013F">
        <w:rPr>
          <w:rFonts w:ascii="Times New Roman" w:hAnsi="Times New Roman"/>
          <w:spacing w:val="7"/>
          <w:sz w:val="26"/>
          <w:szCs w:val="26"/>
        </w:rPr>
        <w:t xml:space="preserve"> </w:t>
      </w:r>
      <w:r w:rsidRPr="00FA013F">
        <w:rPr>
          <w:rFonts w:ascii="Times New Roman" w:hAnsi="Times New Roman"/>
          <w:spacing w:val="-8"/>
          <w:sz w:val="26"/>
          <w:szCs w:val="26"/>
        </w:rPr>
        <w:t>предоставляющий</w:t>
      </w:r>
      <w:r w:rsidRPr="00FA013F">
        <w:rPr>
          <w:rFonts w:ascii="Times New Roman" w:hAnsi="Times New Roman"/>
          <w:spacing w:val="-7"/>
          <w:sz w:val="26"/>
          <w:szCs w:val="26"/>
        </w:rPr>
        <w:t xml:space="preserve"> </w:t>
      </w:r>
      <w:r w:rsidRPr="00FA013F">
        <w:rPr>
          <w:rFonts w:ascii="Times New Roman" w:hAnsi="Times New Roman"/>
          <w:spacing w:val="-8"/>
          <w:sz w:val="26"/>
          <w:szCs w:val="26"/>
        </w:rPr>
        <w:t>муниципальную</w:t>
      </w:r>
      <w:r w:rsidRPr="00FA013F">
        <w:rPr>
          <w:rFonts w:ascii="Times New Roman" w:hAnsi="Times New Roman"/>
          <w:spacing w:val="37"/>
          <w:sz w:val="26"/>
          <w:szCs w:val="26"/>
        </w:rPr>
        <w:t xml:space="preserve"> </w:t>
      </w:r>
      <w:r w:rsidRPr="00FA013F">
        <w:rPr>
          <w:rFonts w:ascii="Times New Roman" w:hAnsi="Times New Roman"/>
          <w:spacing w:val="-8"/>
          <w:sz w:val="26"/>
          <w:szCs w:val="26"/>
        </w:rPr>
        <w:t>услугу;</w:t>
      </w:r>
    </w:p>
    <w:p w:rsidR="001A227D" w:rsidRPr="00FA013F" w:rsidRDefault="001A227D" w:rsidP="00FA013F">
      <w:pPr>
        <w:pStyle w:val="afa"/>
        <w:spacing w:after="0" w:line="230" w:lineRule="auto"/>
        <w:ind w:left="192" w:right="409" w:firstLine="711"/>
        <w:jc w:val="both"/>
        <w:rPr>
          <w:rFonts w:ascii="Times New Roman" w:hAnsi="Times New Roman"/>
          <w:sz w:val="26"/>
          <w:szCs w:val="26"/>
        </w:rPr>
      </w:pPr>
      <w:r>
        <w:rPr>
          <w:rFonts w:ascii="Times New Roman" w:hAnsi="Times New Roman"/>
          <w:w w:val="95"/>
          <w:sz w:val="26"/>
          <w:szCs w:val="26"/>
        </w:rPr>
        <w:t xml:space="preserve">- </w:t>
      </w:r>
      <w:r w:rsidRPr="00FA013F">
        <w:rPr>
          <w:rFonts w:ascii="Times New Roman" w:hAnsi="Times New Roman"/>
          <w:w w:val="95"/>
          <w:sz w:val="26"/>
          <w:szCs w:val="26"/>
        </w:rPr>
        <w:t>подачи</w:t>
      </w:r>
      <w:r w:rsidRPr="00FA013F">
        <w:rPr>
          <w:rFonts w:ascii="Times New Roman" w:hAnsi="Times New Roman"/>
          <w:spacing w:val="-14"/>
          <w:w w:val="95"/>
          <w:sz w:val="26"/>
          <w:szCs w:val="26"/>
        </w:rPr>
        <w:t xml:space="preserve"> </w:t>
      </w:r>
      <w:r>
        <w:rPr>
          <w:rFonts w:ascii="Times New Roman" w:hAnsi="Times New Roman"/>
          <w:spacing w:val="-14"/>
          <w:w w:val="95"/>
          <w:sz w:val="26"/>
          <w:szCs w:val="26"/>
        </w:rPr>
        <w:t>з</w:t>
      </w:r>
      <w:r w:rsidRPr="00FA013F">
        <w:rPr>
          <w:rFonts w:ascii="Times New Roman" w:hAnsi="Times New Roman"/>
          <w:w w:val="95"/>
          <w:sz w:val="26"/>
          <w:szCs w:val="26"/>
        </w:rPr>
        <w:t>а</w:t>
      </w:r>
      <w:r>
        <w:rPr>
          <w:rFonts w:ascii="Times New Roman" w:hAnsi="Times New Roman"/>
          <w:w w:val="95"/>
          <w:sz w:val="26"/>
          <w:szCs w:val="26"/>
        </w:rPr>
        <w:t>я</w:t>
      </w:r>
      <w:r w:rsidRPr="00FA013F">
        <w:rPr>
          <w:rFonts w:ascii="Times New Roman" w:hAnsi="Times New Roman"/>
          <w:w w:val="95"/>
          <w:sz w:val="26"/>
          <w:szCs w:val="26"/>
        </w:rPr>
        <w:t>вителем заявление о</w:t>
      </w:r>
      <w:r w:rsidRPr="00FA013F">
        <w:rPr>
          <w:rFonts w:ascii="Times New Roman" w:hAnsi="Times New Roman"/>
          <w:spacing w:val="-14"/>
          <w:w w:val="95"/>
          <w:sz w:val="26"/>
          <w:szCs w:val="26"/>
        </w:rPr>
        <w:t xml:space="preserve"> </w:t>
      </w:r>
      <w:r w:rsidRPr="00FA013F">
        <w:rPr>
          <w:rFonts w:ascii="Times New Roman" w:hAnsi="Times New Roman"/>
          <w:w w:val="95"/>
          <w:sz w:val="26"/>
          <w:szCs w:val="26"/>
        </w:rPr>
        <w:t>предоставлении</w:t>
      </w:r>
      <w:r w:rsidRPr="00FA013F">
        <w:rPr>
          <w:rFonts w:ascii="Times New Roman" w:hAnsi="Times New Roman"/>
          <w:spacing w:val="-13"/>
          <w:w w:val="95"/>
          <w:sz w:val="26"/>
          <w:szCs w:val="26"/>
        </w:rPr>
        <w:t xml:space="preserve"> </w:t>
      </w:r>
      <w:r w:rsidRPr="00FA013F">
        <w:rPr>
          <w:rFonts w:ascii="Times New Roman" w:hAnsi="Times New Roman"/>
          <w:w w:val="95"/>
          <w:sz w:val="26"/>
          <w:szCs w:val="26"/>
        </w:rPr>
        <w:t>муниципальной</w:t>
      </w:r>
      <w:r w:rsidRPr="00FA013F">
        <w:rPr>
          <w:rFonts w:ascii="Times New Roman" w:hAnsi="Times New Roman"/>
          <w:sz w:val="26"/>
          <w:szCs w:val="26"/>
        </w:rPr>
        <w:t xml:space="preserve"> </w:t>
      </w:r>
      <w:r w:rsidRPr="00FA013F">
        <w:rPr>
          <w:rFonts w:ascii="Times New Roman" w:hAnsi="Times New Roman"/>
          <w:w w:val="95"/>
          <w:sz w:val="26"/>
          <w:szCs w:val="26"/>
        </w:rPr>
        <w:t>услуги и</w:t>
      </w:r>
      <w:r w:rsidRPr="00FA013F">
        <w:rPr>
          <w:rFonts w:ascii="Times New Roman" w:hAnsi="Times New Roman"/>
          <w:spacing w:val="-12"/>
          <w:w w:val="95"/>
          <w:sz w:val="26"/>
          <w:szCs w:val="26"/>
        </w:rPr>
        <w:t xml:space="preserve"> </w:t>
      </w:r>
      <w:r w:rsidRPr="00FA013F">
        <w:rPr>
          <w:rFonts w:ascii="Times New Roman" w:hAnsi="Times New Roman"/>
          <w:w w:val="95"/>
          <w:sz w:val="26"/>
          <w:szCs w:val="26"/>
        </w:rPr>
        <w:t xml:space="preserve">иных </w:t>
      </w:r>
      <w:r w:rsidRPr="00FA013F">
        <w:rPr>
          <w:rFonts w:ascii="Times New Roman" w:hAnsi="Times New Roman"/>
          <w:sz w:val="26"/>
          <w:szCs w:val="26"/>
        </w:rPr>
        <w:t xml:space="preserve">документов, необходимых для получения муниципальной услуги, приема и </w:t>
      </w:r>
      <w:r>
        <w:rPr>
          <w:rFonts w:ascii="Times New Roman" w:hAnsi="Times New Roman"/>
          <w:spacing w:val="-2"/>
          <w:sz w:val="26"/>
          <w:szCs w:val="26"/>
        </w:rPr>
        <w:t>регистрац</w:t>
      </w:r>
      <w:r w:rsidRPr="00FA013F">
        <w:rPr>
          <w:rFonts w:ascii="Times New Roman" w:hAnsi="Times New Roman"/>
          <w:spacing w:val="-2"/>
          <w:sz w:val="26"/>
          <w:szCs w:val="26"/>
        </w:rPr>
        <w:t>ии заявления и</w:t>
      </w:r>
      <w:r w:rsidRPr="00FA013F">
        <w:rPr>
          <w:rFonts w:ascii="Times New Roman" w:hAnsi="Times New Roman"/>
          <w:spacing w:val="-12"/>
          <w:sz w:val="26"/>
          <w:szCs w:val="26"/>
        </w:rPr>
        <w:t xml:space="preserve"> </w:t>
      </w:r>
      <w:r w:rsidRPr="00FA013F">
        <w:rPr>
          <w:rFonts w:ascii="Times New Roman" w:hAnsi="Times New Roman"/>
          <w:spacing w:val="-2"/>
          <w:sz w:val="26"/>
          <w:szCs w:val="26"/>
        </w:rPr>
        <w:t>документов о</w:t>
      </w:r>
      <w:r w:rsidRPr="00FA013F">
        <w:rPr>
          <w:rFonts w:ascii="Times New Roman" w:hAnsi="Times New Roman"/>
          <w:spacing w:val="-13"/>
          <w:sz w:val="26"/>
          <w:szCs w:val="26"/>
        </w:rPr>
        <w:t xml:space="preserve"> </w:t>
      </w:r>
      <w:r w:rsidRPr="00FA013F">
        <w:rPr>
          <w:rFonts w:ascii="Times New Roman" w:hAnsi="Times New Roman"/>
          <w:spacing w:val="-2"/>
          <w:sz w:val="26"/>
          <w:szCs w:val="26"/>
        </w:rPr>
        <w:t>предоставлении</w:t>
      </w:r>
      <w:r w:rsidRPr="00FA013F">
        <w:rPr>
          <w:rFonts w:ascii="Times New Roman" w:hAnsi="Times New Roman"/>
          <w:spacing w:val="-10"/>
          <w:sz w:val="26"/>
          <w:szCs w:val="26"/>
        </w:rPr>
        <w:t xml:space="preserve"> </w:t>
      </w:r>
      <w:r>
        <w:rPr>
          <w:rFonts w:ascii="Times New Roman" w:hAnsi="Times New Roman"/>
          <w:spacing w:val="-2"/>
          <w:sz w:val="26"/>
          <w:szCs w:val="26"/>
        </w:rPr>
        <w:t>муниципаль</w:t>
      </w:r>
      <w:r w:rsidRPr="00FA013F">
        <w:rPr>
          <w:rFonts w:ascii="Times New Roman" w:hAnsi="Times New Roman"/>
          <w:spacing w:val="-2"/>
          <w:sz w:val="26"/>
          <w:szCs w:val="26"/>
        </w:rPr>
        <w:t>ной услуги;</w:t>
      </w:r>
    </w:p>
    <w:p w:rsidR="001A227D" w:rsidRPr="00FA013F" w:rsidRDefault="001A227D" w:rsidP="000D76DB">
      <w:pPr>
        <w:pStyle w:val="afa"/>
        <w:spacing w:after="0" w:line="225" w:lineRule="auto"/>
        <w:ind w:left="192" w:right="406" w:firstLine="708"/>
        <w:jc w:val="both"/>
        <w:rPr>
          <w:rFonts w:ascii="Times New Roman" w:hAnsi="Times New Roman"/>
          <w:sz w:val="26"/>
          <w:szCs w:val="26"/>
        </w:rPr>
      </w:pPr>
      <w:r>
        <w:rPr>
          <w:rFonts w:ascii="Times New Roman" w:hAnsi="Times New Roman"/>
          <w:sz w:val="26"/>
          <w:szCs w:val="26"/>
        </w:rPr>
        <w:t>- получения заявителем сведений о ходе выполнение заявлений</w:t>
      </w:r>
      <w:r w:rsidRPr="00FA013F">
        <w:rPr>
          <w:rFonts w:ascii="Times New Roman" w:hAnsi="Times New Roman"/>
          <w:sz w:val="26"/>
          <w:szCs w:val="26"/>
        </w:rPr>
        <w:t xml:space="preserve"> о </w:t>
      </w:r>
      <w:r w:rsidRPr="00FA013F">
        <w:rPr>
          <w:rFonts w:ascii="Times New Roman" w:hAnsi="Times New Roman"/>
          <w:spacing w:val="-2"/>
          <w:sz w:val="26"/>
          <w:szCs w:val="26"/>
        </w:rPr>
        <w:t>предоставлении</w:t>
      </w:r>
      <w:r w:rsidRPr="00FA013F">
        <w:rPr>
          <w:rFonts w:ascii="Times New Roman" w:hAnsi="Times New Roman"/>
          <w:spacing w:val="-14"/>
          <w:sz w:val="26"/>
          <w:szCs w:val="26"/>
        </w:rPr>
        <w:t xml:space="preserve"> </w:t>
      </w:r>
      <w:r w:rsidRPr="00FA013F">
        <w:rPr>
          <w:rFonts w:ascii="Times New Roman" w:hAnsi="Times New Roman"/>
          <w:spacing w:val="-2"/>
          <w:sz w:val="26"/>
          <w:szCs w:val="26"/>
        </w:rPr>
        <w:t>муниципальной</w:t>
      </w:r>
      <w:r w:rsidRPr="00FA013F">
        <w:rPr>
          <w:rFonts w:ascii="Times New Roman" w:hAnsi="Times New Roman"/>
          <w:spacing w:val="14"/>
          <w:sz w:val="26"/>
          <w:szCs w:val="26"/>
        </w:rPr>
        <w:t xml:space="preserve"> </w:t>
      </w:r>
      <w:r w:rsidRPr="00FA013F">
        <w:rPr>
          <w:rFonts w:ascii="Times New Roman" w:hAnsi="Times New Roman"/>
          <w:spacing w:val="-2"/>
          <w:sz w:val="26"/>
          <w:szCs w:val="26"/>
        </w:rPr>
        <w:t>услуги;</w:t>
      </w:r>
    </w:p>
    <w:p w:rsidR="001A227D" w:rsidRPr="00FA013F" w:rsidRDefault="001A227D" w:rsidP="000D7B08">
      <w:pPr>
        <w:pStyle w:val="ac"/>
        <w:widowControl w:val="0"/>
        <w:numPr>
          <w:ilvl w:val="0"/>
          <w:numId w:val="8"/>
        </w:numPr>
        <w:tabs>
          <w:tab w:val="left" w:pos="1109"/>
        </w:tabs>
        <w:autoSpaceDE w:val="0"/>
        <w:autoSpaceDN w:val="0"/>
        <w:spacing w:after="0" w:line="228" w:lineRule="auto"/>
        <w:ind w:left="201" w:right="404" w:firstLine="698"/>
        <w:contextualSpacing w:val="0"/>
        <w:jc w:val="both"/>
        <w:rPr>
          <w:rFonts w:ascii="Times New Roman" w:hAnsi="Times New Roman"/>
          <w:sz w:val="26"/>
          <w:szCs w:val="26"/>
        </w:rPr>
      </w:pPr>
      <w:r w:rsidRPr="00FA013F">
        <w:rPr>
          <w:rFonts w:ascii="Times New Roman" w:hAnsi="Times New Roman"/>
          <w:sz w:val="26"/>
          <w:szCs w:val="26"/>
        </w:rPr>
        <w:t>взаимодействия</w:t>
      </w:r>
      <w:r w:rsidRPr="00FA013F">
        <w:rPr>
          <w:rFonts w:ascii="Times New Roman" w:hAnsi="Times New Roman"/>
          <w:spacing w:val="-4"/>
          <w:sz w:val="26"/>
          <w:szCs w:val="26"/>
        </w:rPr>
        <w:t xml:space="preserve"> </w:t>
      </w:r>
      <w:r w:rsidRPr="00FA013F">
        <w:rPr>
          <w:rFonts w:ascii="Times New Roman" w:hAnsi="Times New Roman"/>
          <w:sz w:val="26"/>
          <w:szCs w:val="26"/>
        </w:rPr>
        <w:t>органа, предоставляющего</w:t>
      </w:r>
      <w:r w:rsidRPr="00FA013F">
        <w:rPr>
          <w:rFonts w:ascii="Times New Roman" w:hAnsi="Times New Roman"/>
          <w:spacing w:val="-2"/>
          <w:sz w:val="26"/>
          <w:szCs w:val="26"/>
        </w:rPr>
        <w:t xml:space="preserve"> </w:t>
      </w:r>
      <w:r w:rsidRPr="00FA013F">
        <w:rPr>
          <w:rFonts w:ascii="Times New Roman" w:hAnsi="Times New Roman"/>
          <w:sz w:val="26"/>
          <w:szCs w:val="26"/>
        </w:rPr>
        <w:t>муниципальную услугу и</w:t>
      </w:r>
      <w:r w:rsidRPr="00FA013F">
        <w:rPr>
          <w:rFonts w:ascii="Times New Roman" w:hAnsi="Times New Roman"/>
          <w:spacing w:val="-4"/>
          <w:sz w:val="26"/>
          <w:szCs w:val="26"/>
        </w:rPr>
        <w:t xml:space="preserve"> </w:t>
      </w:r>
      <w:r w:rsidRPr="00FA013F">
        <w:rPr>
          <w:rFonts w:ascii="Times New Roman" w:hAnsi="Times New Roman"/>
          <w:sz w:val="26"/>
          <w:szCs w:val="26"/>
        </w:rPr>
        <w:t>иных государственных органов, организаций, у</w:t>
      </w:r>
      <w:r>
        <w:rPr>
          <w:rFonts w:ascii="Times New Roman" w:hAnsi="Times New Roman"/>
          <w:sz w:val="26"/>
          <w:szCs w:val="26"/>
        </w:rPr>
        <w:t>ч</w:t>
      </w:r>
      <w:r w:rsidRPr="00FA013F">
        <w:rPr>
          <w:rFonts w:ascii="Times New Roman" w:hAnsi="Times New Roman"/>
          <w:sz w:val="26"/>
          <w:szCs w:val="26"/>
        </w:rPr>
        <w:t>аствующих в предоставлении муниципальных</w:t>
      </w:r>
      <w:r w:rsidRPr="00FA013F">
        <w:rPr>
          <w:rFonts w:ascii="Times New Roman" w:hAnsi="Times New Roman"/>
          <w:spacing w:val="-4"/>
          <w:sz w:val="26"/>
          <w:szCs w:val="26"/>
        </w:rPr>
        <w:t xml:space="preserve"> </w:t>
      </w:r>
      <w:r w:rsidRPr="00FA013F">
        <w:rPr>
          <w:rFonts w:ascii="Times New Roman" w:hAnsi="Times New Roman"/>
          <w:sz w:val="26"/>
          <w:szCs w:val="26"/>
        </w:rPr>
        <w:t>услуг;</w:t>
      </w:r>
    </w:p>
    <w:p w:rsidR="001A227D" w:rsidRPr="00FA013F" w:rsidRDefault="001A227D" w:rsidP="000D7B08">
      <w:pPr>
        <w:pStyle w:val="ac"/>
        <w:widowControl w:val="0"/>
        <w:numPr>
          <w:ilvl w:val="0"/>
          <w:numId w:val="8"/>
        </w:numPr>
        <w:tabs>
          <w:tab w:val="left" w:pos="1053"/>
        </w:tabs>
        <w:autoSpaceDE w:val="0"/>
        <w:autoSpaceDN w:val="0"/>
        <w:spacing w:after="0" w:line="302" w:lineRule="exact"/>
        <w:ind w:left="1053" w:hanging="153"/>
        <w:contextualSpacing w:val="0"/>
        <w:jc w:val="both"/>
        <w:rPr>
          <w:rFonts w:ascii="Times New Roman" w:hAnsi="Times New Roman"/>
          <w:sz w:val="26"/>
          <w:szCs w:val="26"/>
        </w:rPr>
      </w:pPr>
      <w:r w:rsidRPr="00FA013F">
        <w:rPr>
          <w:rFonts w:ascii="Times New Roman" w:hAnsi="Times New Roman"/>
          <w:spacing w:val="-8"/>
          <w:sz w:val="26"/>
          <w:szCs w:val="26"/>
        </w:rPr>
        <w:t>получения</w:t>
      </w:r>
      <w:r w:rsidRPr="00FA013F">
        <w:rPr>
          <w:rFonts w:ascii="Times New Roman" w:hAnsi="Times New Roman"/>
          <w:spacing w:val="13"/>
          <w:sz w:val="26"/>
          <w:szCs w:val="26"/>
        </w:rPr>
        <w:t xml:space="preserve"> </w:t>
      </w:r>
      <w:r w:rsidRPr="00FA013F">
        <w:rPr>
          <w:rFonts w:ascii="Times New Roman" w:hAnsi="Times New Roman"/>
          <w:spacing w:val="-8"/>
          <w:sz w:val="26"/>
          <w:szCs w:val="26"/>
        </w:rPr>
        <w:t>результата</w:t>
      </w:r>
      <w:r w:rsidRPr="00FA013F">
        <w:rPr>
          <w:rFonts w:ascii="Times New Roman" w:hAnsi="Times New Roman"/>
          <w:spacing w:val="12"/>
          <w:sz w:val="26"/>
          <w:szCs w:val="26"/>
        </w:rPr>
        <w:t xml:space="preserve"> </w:t>
      </w:r>
      <w:r w:rsidRPr="00FA013F">
        <w:rPr>
          <w:rFonts w:ascii="Times New Roman" w:hAnsi="Times New Roman"/>
          <w:spacing w:val="-8"/>
          <w:sz w:val="26"/>
          <w:szCs w:val="26"/>
        </w:rPr>
        <w:t>предоставления</w:t>
      </w:r>
      <w:r w:rsidRPr="00FA013F">
        <w:rPr>
          <w:rFonts w:ascii="Times New Roman" w:hAnsi="Times New Roman"/>
          <w:spacing w:val="-5"/>
          <w:sz w:val="26"/>
          <w:szCs w:val="26"/>
        </w:rPr>
        <w:t xml:space="preserve"> </w:t>
      </w:r>
      <w:r w:rsidRPr="00FA013F">
        <w:rPr>
          <w:rFonts w:ascii="Times New Roman" w:hAnsi="Times New Roman"/>
          <w:spacing w:val="-8"/>
          <w:sz w:val="26"/>
          <w:szCs w:val="26"/>
        </w:rPr>
        <w:t>муниципальной</w:t>
      </w:r>
      <w:r w:rsidRPr="00FA013F">
        <w:rPr>
          <w:rFonts w:ascii="Times New Roman" w:hAnsi="Times New Roman"/>
          <w:spacing w:val="26"/>
          <w:sz w:val="26"/>
          <w:szCs w:val="26"/>
        </w:rPr>
        <w:t xml:space="preserve"> </w:t>
      </w:r>
      <w:r w:rsidRPr="00FA013F">
        <w:rPr>
          <w:rFonts w:ascii="Times New Roman" w:hAnsi="Times New Roman"/>
          <w:spacing w:val="-8"/>
          <w:sz w:val="26"/>
          <w:szCs w:val="26"/>
        </w:rPr>
        <w:t>услуги;</w:t>
      </w:r>
    </w:p>
    <w:p w:rsidR="001A227D" w:rsidRPr="00FA013F" w:rsidRDefault="001A227D" w:rsidP="000D7B08">
      <w:pPr>
        <w:pStyle w:val="ac"/>
        <w:widowControl w:val="0"/>
        <w:numPr>
          <w:ilvl w:val="0"/>
          <w:numId w:val="8"/>
        </w:numPr>
        <w:tabs>
          <w:tab w:val="left" w:pos="1049"/>
        </w:tabs>
        <w:autoSpaceDE w:val="0"/>
        <w:autoSpaceDN w:val="0"/>
        <w:spacing w:after="0" w:line="300" w:lineRule="exact"/>
        <w:ind w:left="1049" w:hanging="154"/>
        <w:contextualSpacing w:val="0"/>
        <w:jc w:val="both"/>
        <w:rPr>
          <w:rFonts w:ascii="Times New Roman" w:hAnsi="Times New Roman"/>
          <w:sz w:val="26"/>
          <w:szCs w:val="26"/>
        </w:rPr>
      </w:pPr>
      <w:r w:rsidRPr="00FA013F">
        <w:rPr>
          <w:rFonts w:ascii="Times New Roman" w:hAnsi="Times New Roman"/>
          <w:spacing w:val="-8"/>
          <w:sz w:val="26"/>
          <w:szCs w:val="26"/>
        </w:rPr>
        <w:t>осуществления</w:t>
      </w:r>
      <w:r w:rsidRPr="00FA013F">
        <w:rPr>
          <w:rFonts w:ascii="Times New Roman" w:hAnsi="Times New Roman"/>
          <w:spacing w:val="29"/>
          <w:sz w:val="26"/>
          <w:szCs w:val="26"/>
        </w:rPr>
        <w:t xml:space="preserve"> </w:t>
      </w:r>
      <w:r w:rsidRPr="00FA013F">
        <w:rPr>
          <w:rFonts w:ascii="Times New Roman" w:hAnsi="Times New Roman"/>
          <w:spacing w:val="-8"/>
          <w:sz w:val="26"/>
          <w:szCs w:val="26"/>
        </w:rPr>
        <w:t>оценки</w:t>
      </w:r>
      <w:r w:rsidRPr="00FA013F">
        <w:rPr>
          <w:rFonts w:ascii="Times New Roman" w:hAnsi="Times New Roman"/>
          <w:spacing w:val="7"/>
          <w:sz w:val="26"/>
          <w:szCs w:val="26"/>
        </w:rPr>
        <w:t xml:space="preserve"> </w:t>
      </w:r>
      <w:r w:rsidRPr="00FA013F">
        <w:rPr>
          <w:rFonts w:ascii="Times New Roman" w:hAnsi="Times New Roman"/>
          <w:spacing w:val="-8"/>
          <w:sz w:val="26"/>
          <w:szCs w:val="26"/>
        </w:rPr>
        <w:t>качества</w:t>
      </w:r>
      <w:r w:rsidRPr="00FA013F">
        <w:rPr>
          <w:rFonts w:ascii="Times New Roman" w:hAnsi="Times New Roman"/>
          <w:spacing w:val="6"/>
          <w:sz w:val="26"/>
          <w:szCs w:val="26"/>
        </w:rPr>
        <w:t xml:space="preserve"> </w:t>
      </w:r>
      <w:r w:rsidRPr="00FA013F">
        <w:rPr>
          <w:rFonts w:ascii="Times New Roman" w:hAnsi="Times New Roman"/>
          <w:spacing w:val="-8"/>
          <w:sz w:val="26"/>
          <w:szCs w:val="26"/>
        </w:rPr>
        <w:t>предоставления</w:t>
      </w:r>
      <w:r w:rsidRPr="00FA013F">
        <w:rPr>
          <w:rFonts w:ascii="Times New Roman" w:hAnsi="Times New Roman"/>
          <w:sz w:val="26"/>
          <w:szCs w:val="26"/>
        </w:rPr>
        <w:t xml:space="preserve"> </w:t>
      </w:r>
      <w:r>
        <w:rPr>
          <w:rFonts w:ascii="Times New Roman" w:hAnsi="Times New Roman"/>
          <w:spacing w:val="-8"/>
          <w:sz w:val="26"/>
          <w:szCs w:val="26"/>
        </w:rPr>
        <w:t>муниципальн</w:t>
      </w:r>
      <w:r w:rsidRPr="00FA013F">
        <w:rPr>
          <w:rFonts w:ascii="Times New Roman" w:hAnsi="Times New Roman"/>
          <w:spacing w:val="-8"/>
          <w:sz w:val="26"/>
          <w:szCs w:val="26"/>
        </w:rPr>
        <w:t>ой</w:t>
      </w:r>
      <w:r w:rsidRPr="00FA013F">
        <w:rPr>
          <w:rFonts w:ascii="Times New Roman" w:hAnsi="Times New Roman"/>
          <w:spacing w:val="10"/>
          <w:sz w:val="26"/>
          <w:szCs w:val="26"/>
        </w:rPr>
        <w:t xml:space="preserve"> </w:t>
      </w:r>
      <w:r w:rsidRPr="00FA013F">
        <w:rPr>
          <w:rFonts w:ascii="Times New Roman" w:hAnsi="Times New Roman"/>
          <w:spacing w:val="-8"/>
          <w:sz w:val="26"/>
          <w:szCs w:val="26"/>
        </w:rPr>
        <w:t>услуги;</w:t>
      </w:r>
    </w:p>
    <w:p w:rsidR="001A227D" w:rsidRPr="00FA013F" w:rsidRDefault="001A227D" w:rsidP="000D7B08">
      <w:pPr>
        <w:pStyle w:val="ac"/>
        <w:widowControl w:val="0"/>
        <w:numPr>
          <w:ilvl w:val="0"/>
          <w:numId w:val="8"/>
        </w:numPr>
        <w:tabs>
          <w:tab w:val="left" w:pos="1079"/>
        </w:tabs>
        <w:autoSpaceDE w:val="0"/>
        <w:autoSpaceDN w:val="0"/>
        <w:spacing w:after="0" w:line="225" w:lineRule="auto"/>
        <w:ind w:left="199" w:right="410" w:firstLine="700"/>
        <w:contextualSpacing w:val="0"/>
        <w:jc w:val="both"/>
        <w:rPr>
          <w:rFonts w:ascii="Times New Roman" w:hAnsi="Times New Roman"/>
          <w:sz w:val="26"/>
          <w:szCs w:val="26"/>
        </w:rPr>
      </w:pPr>
      <w:r w:rsidRPr="00FA013F">
        <w:rPr>
          <w:rFonts w:ascii="Times New Roman" w:hAnsi="Times New Roman"/>
          <w:spacing w:val="-2"/>
          <w:sz w:val="26"/>
          <w:szCs w:val="26"/>
        </w:rPr>
        <w:t>досудебного</w:t>
      </w:r>
      <w:r w:rsidRPr="00FA013F">
        <w:rPr>
          <w:rFonts w:ascii="Times New Roman" w:hAnsi="Times New Roman"/>
          <w:spacing w:val="-10"/>
          <w:sz w:val="26"/>
          <w:szCs w:val="26"/>
        </w:rPr>
        <w:t xml:space="preserve"> </w:t>
      </w:r>
      <w:r w:rsidRPr="00FA013F">
        <w:rPr>
          <w:rFonts w:ascii="Times New Roman" w:hAnsi="Times New Roman"/>
          <w:spacing w:val="-2"/>
          <w:sz w:val="26"/>
          <w:szCs w:val="26"/>
        </w:rPr>
        <w:t>(внесудебного)</w:t>
      </w:r>
      <w:r w:rsidRPr="00FA013F">
        <w:rPr>
          <w:rFonts w:ascii="Times New Roman" w:hAnsi="Times New Roman"/>
          <w:spacing w:val="-15"/>
          <w:sz w:val="26"/>
          <w:szCs w:val="26"/>
        </w:rPr>
        <w:t xml:space="preserve"> </w:t>
      </w:r>
      <w:r>
        <w:rPr>
          <w:rFonts w:ascii="Times New Roman" w:hAnsi="Times New Roman"/>
          <w:spacing w:val="-2"/>
          <w:sz w:val="26"/>
          <w:szCs w:val="26"/>
        </w:rPr>
        <w:t>обжалования решен</w:t>
      </w:r>
      <w:r w:rsidRPr="00FA013F">
        <w:rPr>
          <w:rFonts w:ascii="Times New Roman" w:hAnsi="Times New Roman"/>
          <w:spacing w:val="-2"/>
          <w:sz w:val="26"/>
          <w:szCs w:val="26"/>
        </w:rPr>
        <w:t>ий</w:t>
      </w:r>
      <w:r w:rsidRPr="00FA013F">
        <w:rPr>
          <w:rFonts w:ascii="Times New Roman" w:hAnsi="Times New Roman"/>
          <w:spacing w:val="-7"/>
          <w:sz w:val="26"/>
          <w:szCs w:val="26"/>
        </w:rPr>
        <w:t xml:space="preserve"> </w:t>
      </w:r>
      <w:r w:rsidRPr="00FA013F">
        <w:rPr>
          <w:rFonts w:ascii="Times New Roman" w:hAnsi="Times New Roman"/>
          <w:spacing w:val="-2"/>
          <w:sz w:val="26"/>
          <w:szCs w:val="26"/>
        </w:rPr>
        <w:t>и</w:t>
      </w:r>
      <w:r w:rsidRPr="00FA013F">
        <w:rPr>
          <w:rFonts w:ascii="Times New Roman" w:hAnsi="Times New Roman"/>
          <w:spacing w:val="-15"/>
          <w:sz w:val="26"/>
          <w:szCs w:val="26"/>
        </w:rPr>
        <w:t xml:space="preserve"> </w:t>
      </w:r>
      <w:r w:rsidRPr="00FA013F">
        <w:rPr>
          <w:rFonts w:ascii="Times New Roman" w:hAnsi="Times New Roman"/>
          <w:spacing w:val="-2"/>
          <w:sz w:val="26"/>
          <w:szCs w:val="26"/>
        </w:rPr>
        <w:t>действий</w:t>
      </w:r>
      <w:r w:rsidRPr="00FA013F">
        <w:rPr>
          <w:rFonts w:ascii="Times New Roman" w:hAnsi="Times New Roman"/>
          <w:spacing w:val="-7"/>
          <w:sz w:val="26"/>
          <w:szCs w:val="26"/>
        </w:rPr>
        <w:t xml:space="preserve"> </w:t>
      </w:r>
      <w:r w:rsidRPr="00FA013F">
        <w:rPr>
          <w:rFonts w:ascii="Times New Roman" w:hAnsi="Times New Roman"/>
          <w:spacing w:val="-2"/>
          <w:sz w:val="26"/>
          <w:szCs w:val="26"/>
        </w:rPr>
        <w:t xml:space="preserve">(бездействия) </w:t>
      </w:r>
      <w:r w:rsidRPr="00FA013F">
        <w:rPr>
          <w:rFonts w:ascii="Times New Roman" w:hAnsi="Times New Roman"/>
          <w:sz w:val="26"/>
          <w:szCs w:val="26"/>
        </w:rPr>
        <w:t>органа, предоставляющего муниципальную услугу, его должностного лица, муниципального служащего.</w:t>
      </w:r>
    </w:p>
    <w:p w:rsidR="001A227D" w:rsidRPr="00FA013F" w:rsidRDefault="001A227D" w:rsidP="00FA013F">
      <w:pPr>
        <w:pStyle w:val="afa"/>
        <w:spacing w:after="0" w:line="225" w:lineRule="auto"/>
        <w:ind w:left="204" w:right="410" w:firstLine="696"/>
        <w:jc w:val="both"/>
        <w:rPr>
          <w:rFonts w:ascii="Times New Roman" w:hAnsi="Times New Roman"/>
          <w:sz w:val="26"/>
          <w:szCs w:val="26"/>
        </w:rPr>
      </w:pPr>
      <w:r w:rsidRPr="00FA013F">
        <w:rPr>
          <w:rFonts w:ascii="Times New Roman" w:hAnsi="Times New Roman"/>
          <w:spacing w:val="-2"/>
          <w:sz w:val="26"/>
          <w:szCs w:val="26"/>
        </w:rPr>
        <w:t>Заявление</w:t>
      </w:r>
      <w:r w:rsidRPr="00FA013F">
        <w:rPr>
          <w:rFonts w:ascii="Times New Roman" w:hAnsi="Times New Roman"/>
          <w:spacing w:val="-15"/>
          <w:sz w:val="26"/>
          <w:szCs w:val="26"/>
        </w:rPr>
        <w:t xml:space="preserve"> </w:t>
      </w:r>
      <w:r w:rsidRPr="00FA013F">
        <w:rPr>
          <w:rFonts w:ascii="Times New Roman" w:hAnsi="Times New Roman"/>
          <w:spacing w:val="-2"/>
          <w:sz w:val="26"/>
          <w:szCs w:val="26"/>
        </w:rPr>
        <w:t>в</w:t>
      </w:r>
      <w:r w:rsidRPr="00FA013F">
        <w:rPr>
          <w:rFonts w:ascii="Times New Roman" w:hAnsi="Times New Roman"/>
          <w:spacing w:val="-15"/>
          <w:sz w:val="26"/>
          <w:szCs w:val="26"/>
        </w:rPr>
        <w:t xml:space="preserve"> </w:t>
      </w:r>
      <w:r w:rsidRPr="00FA013F">
        <w:rPr>
          <w:rFonts w:ascii="Times New Roman" w:hAnsi="Times New Roman"/>
          <w:spacing w:val="-2"/>
          <w:sz w:val="26"/>
          <w:szCs w:val="26"/>
        </w:rPr>
        <w:t>форме</w:t>
      </w:r>
      <w:r w:rsidRPr="00FA013F">
        <w:rPr>
          <w:rFonts w:ascii="Times New Roman" w:hAnsi="Times New Roman"/>
          <w:spacing w:val="-15"/>
          <w:sz w:val="26"/>
          <w:szCs w:val="26"/>
        </w:rPr>
        <w:t xml:space="preserve"> </w:t>
      </w:r>
      <w:r w:rsidRPr="00FA013F">
        <w:rPr>
          <w:rFonts w:ascii="Times New Roman" w:hAnsi="Times New Roman"/>
          <w:spacing w:val="-2"/>
          <w:sz w:val="26"/>
          <w:szCs w:val="26"/>
        </w:rPr>
        <w:t>электронного</w:t>
      </w:r>
      <w:r w:rsidRPr="00FA013F">
        <w:rPr>
          <w:rFonts w:ascii="Times New Roman" w:hAnsi="Times New Roman"/>
          <w:spacing w:val="-15"/>
          <w:sz w:val="26"/>
          <w:szCs w:val="26"/>
        </w:rPr>
        <w:t xml:space="preserve"> </w:t>
      </w:r>
      <w:r w:rsidRPr="00FA013F">
        <w:rPr>
          <w:rFonts w:ascii="Times New Roman" w:hAnsi="Times New Roman"/>
          <w:spacing w:val="-2"/>
          <w:sz w:val="26"/>
          <w:szCs w:val="26"/>
        </w:rPr>
        <w:t>документа</w:t>
      </w:r>
      <w:r w:rsidRPr="00FA013F">
        <w:rPr>
          <w:rFonts w:ascii="Times New Roman" w:hAnsi="Times New Roman"/>
          <w:spacing w:val="-15"/>
          <w:sz w:val="26"/>
          <w:szCs w:val="26"/>
        </w:rPr>
        <w:t xml:space="preserve"> </w:t>
      </w:r>
      <w:r w:rsidRPr="00FA013F">
        <w:rPr>
          <w:rFonts w:ascii="Times New Roman" w:hAnsi="Times New Roman"/>
          <w:spacing w:val="-2"/>
          <w:sz w:val="26"/>
          <w:szCs w:val="26"/>
        </w:rPr>
        <w:t>предоставляется</w:t>
      </w:r>
      <w:r w:rsidRPr="00FA013F">
        <w:rPr>
          <w:rFonts w:ascii="Times New Roman" w:hAnsi="Times New Roman"/>
          <w:spacing w:val="-15"/>
          <w:sz w:val="26"/>
          <w:szCs w:val="26"/>
        </w:rPr>
        <w:t xml:space="preserve"> </w:t>
      </w:r>
      <w:r w:rsidRPr="00FA013F">
        <w:rPr>
          <w:rFonts w:ascii="Times New Roman" w:hAnsi="Times New Roman"/>
          <w:spacing w:val="-2"/>
          <w:sz w:val="26"/>
          <w:szCs w:val="26"/>
        </w:rPr>
        <w:t>в</w:t>
      </w:r>
      <w:r w:rsidRPr="00FA013F">
        <w:rPr>
          <w:rFonts w:ascii="Times New Roman" w:hAnsi="Times New Roman"/>
          <w:spacing w:val="-15"/>
          <w:sz w:val="26"/>
          <w:szCs w:val="26"/>
        </w:rPr>
        <w:t xml:space="preserve"> </w:t>
      </w:r>
      <w:r w:rsidRPr="00FA013F">
        <w:rPr>
          <w:rFonts w:ascii="Times New Roman" w:hAnsi="Times New Roman"/>
          <w:spacing w:val="-2"/>
          <w:sz w:val="26"/>
          <w:szCs w:val="26"/>
        </w:rPr>
        <w:t>архивный</w:t>
      </w:r>
      <w:r w:rsidRPr="00FA013F">
        <w:rPr>
          <w:rFonts w:ascii="Times New Roman" w:hAnsi="Times New Roman"/>
          <w:spacing w:val="-12"/>
          <w:sz w:val="26"/>
          <w:szCs w:val="26"/>
        </w:rPr>
        <w:t xml:space="preserve"> </w:t>
      </w:r>
      <w:r w:rsidRPr="00FA013F">
        <w:rPr>
          <w:rFonts w:ascii="Times New Roman" w:hAnsi="Times New Roman"/>
          <w:spacing w:val="-2"/>
          <w:sz w:val="26"/>
          <w:szCs w:val="26"/>
        </w:rPr>
        <w:t xml:space="preserve">отдел </w:t>
      </w:r>
      <w:r w:rsidRPr="00FA013F">
        <w:rPr>
          <w:rFonts w:ascii="Times New Roman" w:hAnsi="Times New Roman"/>
          <w:spacing w:val="-6"/>
          <w:sz w:val="26"/>
          <w:szCs w:val="26"/>
        </w:rPr>
        <w:t>путем</w:t>
      </w:r>
      <w:r w:rsidRPr="00FA013F">
        <w:rPr>
          <w:rFonts w:ascii="Times New Roman" w:hAnsi="Times New Roman"/>
          <w:spacing w:val="-11"/>
          <w:sz w:val="26"/>
          <w:szCs w:val="26"/>
        </w:rPr>
        <w:t xml:space="preserve"> </w:t>
      </w:r>
      <w:r w:rsidRPr="00FA013F">
        <w:rPr>
          <w:rFonts w:ascii="Times New Roman" w:hAnsi="Times New Roman"/>
          <w:spacing w:val="-6"/>
          <w:sz w:val="26"/>
          <w:szCs w:val="26"/>
        </w:rPr>
        <w:t>заполнения</w:t>
      </w:r>
      <w:r w:rsidRPr="00FA013F">
        <w:rPr>
          <w:rFonts w:ascii="Times New Roman" w:hAnsi="Times New Roman"/>
          <w:spacing w:val="-1"/>
          <w:sz w:val="26"/>
          <w:szCs w:val="26"/>
        </w:rPr>
        <w:t xml:space="preserve"> </w:t>
      </w:r>
      <w:r w:rsidRPr="00FA013F">
        <w:rPr>
          <w:rFonts w:ascii="Times New Roman" w:hAnsi="Times New Roman"/>
          <w:spacing w:val="-6"/>
          <w:sz w:val="26"/>
          <w:szCs w:val="26"/>
        </w:rPr>
        <w:t>формы заявления</w:t>
      </w:r>
      <w:r w:rsidRPr="00FA013F">
        <w:rPr>
          <w:rFonts w:ascii="Times New Roman" w:hAnsi="Times New Roman"/>
          <w:sz w:val="26"/>
          <w:szCs w:val="26"/>
        </w:rPr>
        <w:t xml:space="preserve"> </w:t>
      </w:r>
      <w:r w:rsidRPr="00FA013F">
        <w:rPr>
          <w:rFonts w:ascii="Times New Roman" w:hAnsi="Times New Roman"/>
          <w:spacing w:val="-6"/>
          <w:sz w:val="26"/>
          <w:szCs w:val="26"/>
        </w:rPr>
        <w:t>через</w:t>
      </w:r>
      <w:r w:rsidRPr="00FA013F">
        <w:rPr>
          <w:rFonts w:ascii="Times New Roman" w:hAnsi="Times New Roman"/>
          <w:spacing w:val="-8"/>
          <w:sz w:val="26"/>
          <w:szCs w:val="26"/>
        </w:rPr>
        <w:t xml:space="preserve"> </w:t>
      </w:r>
      <w:r w:rsidRPr="00FA013F">
        <w:rPr>
          <w:rFonts w:ascii="Times New Roman" w:hAnsi="Times New Roman"/>
          <w:spacing w:val="-6"/>
          <w:sz w:val="26"/>
          <w:szCs w:val="26"/>
        </w:rPr>
        <w:t>личный</w:t>
      </w:r>
      <w:r w:rsidRPr="00FA013F">
        <w:rPr>
          <w:rFonts w:ascii="Times New Roman" w:hAnsi="Times New Roman"/>
          <w:spacing w:val="-11"/>
          <w:sz w:val="26"/>
          <w:szCs w:val="26"/>
        </w:rPr>
        <w:t xml:space="preserve"> </w:t>
      </w:r>
      <w:r w:rsidRPr="00FA013F">
        <w:rPr>
          <w:rFonts w:ascii="Times New Roman" w:hAnsi="Times New Roman"/>
          <w:spacing w:val="-6"/>
          <w:sz w:val="26"/>
          <w:szCs w:val="26"/>
        </w:rPr>
        <w:t>кабинет</w:t>
      </w:r>
      <w:r w:rsidRPr="00FA013F">
        <w:rPr>
          <w:rFonts w:ascii="Times New Roman" w:hAnsi="Times New Roman"/>
          <w:spacing w:val="-11"/>
          <w:sz w:val="26"/>
          <w:szCs w:val="26"/>
        </w:rPr>
        <w:t xml:space="preserve"> </w:t>
      </w:r>
      <w:r w:rsidRPr="00FA013F">
        <w:rPr>
          <w:rFonts w:ascii="Times New Roman" w:hAnsi="Times New Roman"/>
          <w:spacing w:val="-6"/>
          <w:sz w:val="26"/>
          <w:szCs w:val="26"/>
        </w:rPr>
        <w:t>Единого</w:t>
      </w:r>
      <w:r w:rsidRPr="00FA013F">
        <w:rPr>
          <w:rFonts w:ascii="Times New Roman" w:hAnsi="Times New Roman"/>
          <w:spacing w:val="-9"/>
          <w:sz w:val="26"/>
          <w:szCs w:val="26"/>
        </w:rPr>
        <w:t xml:space="preserve"> </w:t>
      </w:r>
      <w:r w:rsidRPr="00FA013F">
        <w:rPr>
          <w:rFonts w:ascii="Times New Roman" w:hAnsi="Times New Roman"/>
          <w:spacing w:val="-6"/>
          <w:sz w:val="26"/>
          <w:szCs w:val="26"/>
        </w:rPr>
        <w:t>или</w:t>
      </w:r>
      <w:r w:rsidRPr="00FA013F">
        <w:rPr>
          <w:rFonts w:ascii="Times New Roman" w:hAnsi="Times New Roman"/>
          <w:spacing w:val="-11"/>
          <w:sz w:val="26"/>
          <w:szCs w:val="26"/>
        </w:rPr>
        <w:t xml:space="preserve"> </w:t>
      </w:r>
      <w:r w:rsidRPr="00FA013F">
        <w:rPr>
          <w:rFonts w:ascii="Times New Roman" w:hAnsi="Times New Roman"/>
          <w:spacing w:val="-6"/>
          <w:sz w:val="26"/>
          <w:szCs w:val="26"/>
        </w:rPr>
        <w:t xml:space="preserve">Регионального </w:t>
      </w:r>
      <w:r>
        <w:rPr>
          <w:rFonts w:ascii="Times New Roman" w:hAnsi="Times New Roman"/>
          <w:spacing w:val="-2"/>
          <w:sz w:val="26"/>
          <w:szCs w:val="26"/>
        </w:rPr>
        <w:t>портал</w:t>
      </w:r>
      <w:r w:rsidRPr="00FA013F">
        <w:rPr>
          <w:rFonts w:ascii="Times New Roman" w:hAnsi="Times New Roman"/>
          <w:spacing w:val="-2"/>
          <w:sz w:val="26"/>
          <w:szCs w:val="26"/>
        </w:rPr>
        <w:t>ов.</w:t>
      </w:r>
    </w:p>
    <w:p w:rsidR="001A227D" w:rsidRPr="00FC62DA" w:rsidRDefault="001A227D" w:rsidP="00FC62DA">
      <w:pPr>
        <w:pStyle w:val="afa"/>
        <w:spacing w:after="0" w:line="235" w:lineRule="auto"/>
        <w:ind w:left="205" w:right="400" w:firstLine="697"/>
        <w:jc w:val="both"/>
        <w:rPr>
          <w:rFonts w:ascii="Times New Roman" w:hAnsi="Times New Roman"/>
          <w:sz w:val="26"/>
          <w:szCs w:val="26"/>
        </w:rPr>
      </w:pPr>
      <w:r w:rsidRPr="00FC62DA">
        <w:rPr>
          <w:rFonts w:ascii="Times New Roman" w:hAnsi="Times New Roman"/>
          <w:sz w:val="26"/>
          <w:szCs w:val="26"/>
        </w:rPr>
        <w:t xml:space="preserve">Для авторизации на Едином портале и Региональном портале заявителям </w:t>
      </w:r>
      <w:r w:rsidRPr="00FC62DA">
        <w:rPr>
          <w:rFonts w:ascii="Times New Roman" w:hAnsi="Times New Roman"/>
          <w:spacing w:val="-6"/>
          <w:sz w:val="26"/>
          <w:szCs w:val="26"/>
        </w:rPr>
        <w:t>необходимо</w:t>
      </w:r>
      <w:r w:rsidRPr="00FC62DA">
        <w:rPr>
          <w:rFonts w:ascii="Times New Roman" w:hAnsi="Times New Roman"/>
          <w:spacing w:val="-11"/>
          <w:sz w:val="26"/>
          <w:szCs w:val="26"/>
        </w:rPr>
        <w:t xml:space="preserve"> </w:t>
      </w:r>
      <w:r w:rsidRPr="00FC62DA">
        <w:rPr>
          <w:rFonts w:ascii="Times New Roman" w:hAnsi="Times New Roman"/>
          <w:spacing w:val="-6"/>
          <w:sz w:val="26"/>
          <w:szCs w:val="26"/>
        </w:rPr>
        <w:t>создать</w:t>
      </w:r>
      <w:r w:rsidRPr="00FC62DA">
        <w:rPr>
          <w:rFonts w:ascii="Times New Roman" w:hAnsi="Times New Roman"/>
          <w:spacing w:val="-4"/>
          <w:sz w:val="26"/>
          <w:szCs w:val="26"/>
        </w:rPr>
        <w:t xml:space="preserve"> </w:t>
      </w:r>
      <w:r w:rsidRPr="00FC62DA">
        <w:rPr>
          <w:rFonts w:ascii="Times New Roman" w:hAnsi="Times New Roman"/>
          <w:spacing w:val="-6"/>
          <w:sz w:val="26"/>
          <w:szCs w:val="26"/>
        </w:rPr>
        <w:t>учетную запись в</w:t>
      </w:r>
      <w:r w:rsidRPr="00FC62DA">
        <w:rPr>
          <w:rFonts w:ascii="Times New Roman" w:hAnsi="Times New Roman"/>
          <w:spacing w:val="-11"/>
          <w:sz w:val="26"/>
          <w:szCs w:val="26"/>
        </w:rPr>
        <w:t xml:space="preserve"> </w:t>
      </w:r>
      <w:r w:rsidRPr="00FC62DA">
        <w:rPr>
          <w:rFonts w:ascii="Times New Roman" w:hAnsi="Times New Roman"/>
          <w:spacing w:val="-6"/>
          <w:sz w:val="26"/>
          <w:szCs w:val="26"/>
        </w:rPr>
        <w:t>федеральной</w:t>
      </w:r>
      <w:r w:rsidRPr="00FC62DA">
        <w:rPr>
          <w:rFonts w:ascii="Times New Roman" w:hAnsi="Times New Roman"/>
          <w:sz w:val="26"/>
          <w:szCs w:val="26"/>
        </w:rPr>
        <w:t xml:space="preserve"> </w:t>
      </w:r>
      <w:r w:rsidRPr="00FC62DA">
        <w:rPr>
          <w:rFonts w:ascii="Times New Roman" w:hAnsi="Times New Roman"/>
          <w:spacing w:val="-6"/>
          <w:sz w:val="26"/>
          <w:szCs w:val="26"/>
        </w:rPr>
        <w:t>информационной</w:t>
      </w:r>
      <w:r w:rsidRPr="00FC62DA">
        <w:rPr>
          <w:rFonts w:ascii="Times New Roman" w:hAnsi="Times New Roman"/>
          <w:spacing w:val="-11"/>
          <w:sz w:val="26"/>
          <w:szCs w:val="26"/>
        </w:rPr>
        <w:t xml:space="preserve"> </w:t>
      </w:r>
      <w:r w:rsidRPr="00FC62DA">
        <w:rPr>
          <w:rFonts w:ascii="Times New Roman" w:hAnsi="Times New Roman"/>
          <w:spacing w:val="-6"/>
          <w:sz w:val="26"/>
          <w:szCs w:val="26"/>
        </w:rPr>
        <w:t xml:space="preserve">системе «Единая </w:t>
      </w:r>
      <w:r w:rsidRPr="00FC62DA">
        <w:rPr>
          <w:rFonts w:ascii="Times New Roman" w:hAnsi="Times New Roman"/>
          <w:sz w:val="26"/>
          <w:szCs w:val="26"/>
        </w:rPr>
        <w:t>система идентификации и аутентификации в инфраструктуре, обеспечивающей информационно-технологическое</w:t>
      </w:r>
      <w:r w:rsidRPr="00FC62DA">
        <w:rPr>
          <w:rFonts w:ascii="Times New Roman" w:hAnsi="Times New Roman"/>
          <w:spacing w:val="62"/>
          <w:w w:val="150"/>
          <w:sz w:val="26"/>
          <w:szCs w:val="26"/>
        </w:rPr>
        <w:t xml:space="preserve"> </w:t>
      </w:r>
      <w:r w:rsidRPr="00FC62DA">
        <w:rPr>
          <w:rFonts w:ascii="Times New Roman" w:hAnsi="Times New Roman"/>
          <w:sz w:val="26"/>
          <w:szCs w:val="26"/>
        </w:rPr>
        <w:t>взаимодействие</w:t>
      </w:r>
      <w:r w:rsidRPr="00FC62DA">
        <w:rPr>
          <w:rFonts w:ascii="Times New Roman" w:hAnsi="Times New Roman"/>
          <w:spacing w:val="80"/>
          <w:sz w:val="26"/>
          <w:szCs w:val="26"/>
        </w:rPr>
        <w:t xml:space="preserve"> </w:t>
      </w:r>
      <w:r w:rsidRPr="00FC62DA">
        <w:rPr>
          <w:rFonts w:ascii="Times New Roman" w:hAnsi="Times New Roman"/>
          <w:sz w:val="26"/>
          <w:szCs w:val="26"/>
        </w:rPr>
        <w:t>информационных</w:t>
      </w:r>
      <w:r w:rsidRPr="00FC62DA">
        <w:rPr>
          <w:rFonts w:ascii="Times New Roman" w:hAnsi="Times New Roman"/>
          <w:spacing w:val="80"/>
          <w:sz w:val="26"/>
          <w:szCs w:val="26"/>
        </w:rPr>
        <w:t xml:space="preserve"> </w:t>
      </w:r>
      <w:r w:rsidRPr="00FC62DA">
        <w:rPr>
          <w:rFonts w:ascii="Times New Roman" w:hAnsi="Times New Roman"/>
          <w:sz w:val="26"/>
          <w:szCs w:val="26"/>
        </w:rPr>
        <w:t>систем используемых</w:t>
      </w:r>
      <w:r w:rsidRPr="00FC62DA">
        <w:rPr>
          <w:rFonts w:ascii="Times New Roman" w:hAnsi="Times New Roman"/>
          <w:spacing w:val="80"/>
          <w:w w:val="150"/>
          <w:sz w:val="26"/>
          <w:szCs w:val="26"/>
        </w:rPr>
        <w:t xml:space="preserve"> </w:t>
      </w:r>
      <w:r w:rsidRPr="00FC62DA">
        <w:rPr>
          <w:rFonts w:ascii="Times New Roman" w:hAnsi="Times New Roman"/>
          <w:sz w:val="26"/>
          <w:szCs w:val="26"/>
        </w:rPr>
        <w:t>дл</w:t>
      </w:r>
      <w:r>
        <w:rPr>
          <w:rFonts w:ascii="Times New Roman" w:hAnsi="Times New Roman"/>
          <w:sz w:val="26"/>
          <w:szCs w:val="26"/>
        </w:rPr>
        <w:t>я</w:t>
      </w:r>
      <w:r w:rsidRPr="00FC62DA">
        <w:rPr>
          <w:rFonts w:ascii="Times New Roman" w:hAnsi="Times New Roman"/>
          <w:spacing w:val="80"/>
          <w:sz w:val="26"/>
          <w:szCs w:val="26"/>
        </w:rPr>
        <w:t xml:space="preserve"> </w:t>
      </w:r>
      <w:r>
        <w:rPr>
          <w:rFonts w:ascii="Times New Roman" w:hAnsi="Times New Roman"/>
          <w:sz w:val="26"/>
          <w:szCs w:val="26"/>
        </w:rPr>
        <w:t>предоставлен</w:t>
      </w:r>
      <w:r w:rsidRPr="00FC62DA">
        <w:rPr>
          <w:rFonts w:ascii="Times New Roman" w:hAnsi="Times New Roman"/>
          <w:sz w:val="26"/>
          <w:szCs w:val="26"/>
        </w:rPr>
        <w:t>и</w:t>
      </w:r>
      <w:r>
        <w:rPr>
          <w:rFonts w:ascii="Times New Roman" w:hAnsi="Times New Roman"/>
          <w:sz w:val="26"/>
          <w:szCs w:val="26"/>
        </w:rPr>
        <w:t>я</w:t>
      </w:r>
      <w:r w:rsidRPr="00FC62DA">
        <w:rPr>
          <w:rFonts w:ascii="Times New Roman" w:hAnsi="Times New Roman"/>
          <w:spacing w:val="80"/>
          <w:sz w:val="26"/>
          <w:szCs w:val="26"/>
        </w:rPr>
        <w:t xml:space="preserve"> </w:t>
      </w:r>
      <w:r w:rsidRPr="00FC62DA">
        <w:rPr>
          <w:rFonts w:ascii="Times New Roman" w:hAnsi="Times New Roman"/>
          <w:sz w:val="26"/>
          <w:szCs w:val="26"/>
        </w:rPr>
        <w:t>государственных</w:t>
      </w:r>
      <w:r w:rsidRPr="00FC62DA">
        <w:rPr>
          <w:rFonts w:ascii="Times New Roman" w:hAnsi="Times New Roman"/>
          <w:spacing w:val="80"/>
          <w:sz w:val="26"/>
          <w:szCs w:val="26"/>
        </w:rPr>
        <w:t xml:space="preserve"> </w:t>
      </w:r>
      <w:r w:rsidRPr="00FC62DA">
        <w:rPr>
          <w:rFonts w:ascii="Times New Roman" w:hAnsi="Times New Roman"/>
          <w:sz w:val="26"/>
          <w:szCs w:val="26"/>
        </w:rPr>
        <w:t>и</w:t>
      </w:r>
      <w:r w:rsidRPr="00FC62DA">
        <w:rPr>
          <w:rFonts w:ascii="Times New Roman" w:hAnsi="Times New Roman"/>
          <w:spacing w:val="80"/>
          <w:sz w:val="26"/>
          <w:szCs w:val="26"/>
        </w:rPr>
        <w:t xml:space="preserve"> </w:t>
      </w:r>
      <w:r>
        <w:rPr>
          <w:rFonts w:ascii="Times New Roman" w:hAnsi="Times New Roman"/>
          <w:sz w:val="26"/>
          <w:szCs w:val="26"/>
        </w:rPr>
        <w:t>муниципальны</w:t>
      </w:r>
      <w:r w:rsidRPr="00FC62DA">
        <w:rPr>
          <w:rFonts w:ascii="Times New Roman" w:hAnsi="Times New Roman"/>
          <w:sz w:val="26"/>
          <w:szCs w:val="26"/>
        </w:rPr>
        <w:t>х</w:t>
      </w:r>
      <w:r w:rsidRPr="00FC62DA">
        <w:rPr>
          <w:rFonts w:ascii="Times New Roman" w:hAnsi="Times New Roman"/>
          <w:spacing w:val="80"/>
          <w:sz w:val="26"/>
          <w:szCs w:val="26"/>
        </w:rPr>
        <w:t xml:space="preserve"> </w:t>
      </w:r>
      <w:r>
        <w:rPr>
          <w:rFonts w:ascii="Times New Roman" w:hAnsi="Times New Roman"/>
          <w:sz w:val="26"/>
          <w:szCs w:val="26"/>
        </w:rPr>
        <w:t>усл</w:t>
      </w:r>
      <w:r w:rsidRPr="00FC62DA">
        <w:rPr>
          <w:rFonts w:ascii="Times New Roman" w:hAnsi="Times New Roman"/>
          <w:sz w:val="26"/>
          <w:szCs w:val="26"/>
        </w:rPr>
        <w:t>у</w:t>
      </w:r>
      <w:r>
        <w:rPr>
          <w:rFonts w:ascii="Times New Roman" w:hAnsi="Times New Roman"/>
          <w:sz w:val="26"/>
          <w:szCs w:val="26"/>
        </w:rPr>
        <w:t>г</w:t>
      </w:r>
      <w:r w:rsidRPr="00FC62DA">
        <w:rPr>
          <w:rFonts w:ascii="Times New Roman" w:hAnsi="Times New Roman"/>
          <w:spacing w:val="40"/>
          <w:sz w:val="26"/>
          <w:szCs w:val="26"/>
        </w:rPr>
        <w:t xml:space="preserve"> </w:t>
      </w:r>
      <w:r>
        <w:rPr>
          <w:rFonts w:ascii="Times New Roman" w:hAnsi="Times New Roman"/>
          <w:spacing w:val="40"/>
          <w:sz w:val="26"/>
          <w:szCs w:val="26"/>
        </w:rPr>
        <w:t>в</w:t>
      </w:r>
      <w:r w:rsidRPr="00FC62DA">
        <w:rPr>
          <w:rFonts w:ascii="Times New Roman" w:hAnsi="Times New Roman"/>
          <w:spacing w:val="-1"/>
          <w:sz w:val="26"/>
          <w:szCs w:val="26"/>
        </w:rPr>
        <w:t xml:space="preserve"> </w:t>
      </w:r>
      <w:r>
        <w:rPr>
          <w:rFonts w:ascii="Times New Roman" w:hAnsi="Times New Roman"/>
          <w:sz w:val="26"/>
          <w:szCs w:val="26"/>
        </w:rPr>
        <w:t>электронно</w:t>
      </w:r>
      <w:r w:rsidRPr="00FC62DA">
        <w:rPr>
          <w:rFonts w:ascii="Times New Roman" w:hAnsi="Times New Roman"/>
          <w:sz w:val="26"/>
          <w:szCs w:val="26"/>
        </w:rPr>
        <w:t>й форме» (далее - ЕСИА).</w:t>
      </w:r>
    </w:p>
    <w:p w:rsidR="001A227D" w:rsidRPr="000D76DB" w:rsidRDefault="001A227D" w:rsidP="000D76DB">
      <w:pPr>
        <w:spacing w:after="0"/>
        <w:ind w:left="192" w:right="410" w:firstLine="699"/>
        <w:jc w:val="both"/>
        <w:rPr>
          <w:rFonts w:ascii="Times New Roman" w:hAnsi="Times New Roman"/>
          <w:sz w:val="26"/>
          <w:szCs w:val="26"/>
        </w:rPr>
      </w:pPr>
      <w:r>
        <w:rPr>
          <w:rFonts w:ascii="Times New Roman" w:hAnsi="Times New Roman"/>
          <w:sz w:val="26"/>
          <w:szCs w:val="26"/>
        </w:rPr>
        <w:t>После регистрации в ЕCИA заявитель заполняет заявление в форме электронн</w:t>
      </w:r>
      <w:r w:rsidRPr="000D76DB">
        <w:rPr>
          <w:rFonts w:ascii="Times New Roman" w:hAnsi="Times New Roman"/>
          <w:sz w:val="26"/>
          <w:szCs w:val="26"/>
        </w:rPr>
        <w:t>ого документа, путем заполнения формы запроса и его отправки с использованием Единого порт</w:t>
      </w:r>
      <w:r>
        <w:rPr>
          <w:rFonts w:ascii="Times New Roman" w:hAnsi="Times New Roman"/>
          <w:sz w:val="26"/>
          <w:szCs w:val="26"/>
        </w:rPr>
        <w:t>ал</w:t>
      </w:r>
      <w:r w:rsidRPr="000D76DB">
        <w:rPr>
          <w:rFonts w:ascii="Times New Roman" w:hAnsi="Times New Roman"/>
          <w:sz w:val="26"/>
          <w:szCs w:val="26"/>
        </w:rPr>
        <w:t>а, Регионального портала в соответствии с их регламентом</w:t>
      </w:r>
      <w:r w:rsidRPr="000D76DB">
        <w:rPr>
          <w:rFonts w:ascii="Times New Roman" w:hAnsi="Times New Roman"/>
          <w:spacing w:val="40"/>
          <w:sz w:val="26"/>
          <w:szCs w:val="26"/>
        </w:rPr>
        <w:t xml:space="preserve"> </w:t>
      </w:r>
      <w:r w:rsidRPr="000D76DB">
        <w:rPr>
          <w:rFonts w:ascii="Times New Roman" w:hAnsi="Times New Roman"/>
          <w:sz w:val="26"/>
          <w:szCs w:val="26"/>
        </w:rPr>
        <w:t>рабо</w:t>
      </w:r>
      <w:r>
        <w:rPr>
          <w:rFonts w:ascii="Times New Roman" w:hAnsi="Times New Roman"/>
          <w:spacing w:val="-6"/>
          <w:sz w:val="26"/>
          <w:szCs w:val="26"/>
        </w:rPr>
        <w:t>т</w:t>
      </w:r>
      <w:r w:rsidRPr="000D76DB">
        <w:rPr>
          <w:rFonts w:ascii="Times New Roman" w:hAnsi="Times New Roman"/>
          <w:sz w:val="26"/>
          <w:szCs w:val="26"/>
        </w:rPr>
        <w:t>ы.</w:t>
      </w:r>
    </w:p>
    <w:p w:rsidR="001A227D" w:rsidRPr="00CF087D" w:rsidRDefault="001A227D" w:rsidP="000D76DB">
      <w:pPr>
        <w:spacing w:after="0" w:line="235" w:lineRule="auto"/>
        <w:ind w:left="204" w:right="439" w:firstLine="689"/>
        <w:jc w:val="both"/>
        <w:rPr>
          <w:rFonts w:ascii="Times New Roman" w:hAnsi="Times New Roman"/>
          <w:sz w:val="26"/>
          <w:szCs w:val="26"/>
        </w:rPr>
      </w:pPr>
      <w:r w:rsidRPr="00CF087D">
        <w:rPr>
          <w:rFonts w:ascii="Times New Roman" w:hAnsi="Times New Roman"/>
          <w:sz w:val="26"/>
          <w:szCs w:val="26"/>
        </w:rPr>
        <w:t>Требования к</w:t>
      </w:r>
      <w:r w:rsidRPr="00CF087D">
        <w:rPr>
          <w:rFonts w:ascii="Times New Roman" w:hAnsi="Times New Roman"/>
          <w:spacing w:val="-14"/>
          <w:sz w:val="26"/>
          <w:szCs w:val="26"/>
        </w:rPr>
        <w:t xml:space="preserve"> </w:t>
      </w:r>
      <w:r w:rsidRPr="00CF087D">
        <w:rPr>
          <w:rFonts w:ascii="Times New Roman" w:hAnsi="Times New Roman"/>
          <w:sz w:val="26"/>
          <w:szCs w:val="26"/>
        </w:rPr>
        <w:t>формату заявления и</w:t>
      </w:r>
      <w:r w:rsidRPr="00CF087D">
        <w:rPr>
          <w:rFonts w:ascii="Times New Roman" w:hAnsi="Times New Roman"/>
          <w:spacing w:val="-14"/>
          <w:sz w:val="26"/>
          <w:szCs w:val="26"/>
        </w:rPr>
        <w:t xml:space="preserve"> </w:t>
      </w:r>
      <w:r w:rsidRPr="00CF087D">
        <w:rPr>
          <w:rFonts w:ascii="Times New Roman" w:hAnsi="Times New Roman"/>
          <w:sz w:val="26"/>
          <w:szCs w:val="26"/>
        </w:rPr>
        <w:t>документов, представл</w:t>
      </w:r>
      <w:r>
        <w:rPr>
          <w:rFonts w:ascii="Times New Roman" w:hAnsi="Times New Roman"/>
          <w:sz w:val="26"/>
          <w:szCs w:val="26"/>
        </w:rPr>
        <w:t>я</w:t>
      </w:r>
      <w:r w:rsidRPr="00CF087D">
        <w:rPr>
          <w:rFonts w:ascii="Times New Roman" w:hAnsi="Times New Roman"/>
          <w:sz w:val="26"/>
          <w:szCs w:val="26"/>
        </w:rPr>
        <w:t>емых</w:t>
      </w:r>
      <w:r w:rsidRPr="00CF087D">
        <w:rPr>
          <w:rFonts w:ascii="Times New Roman" w:hAnsi="Times New Roman"/>
          <w:spacing w:val="-5"/>
          <w:sz w:val="26"/>
          <w:szCs w:val="26"/>
        </w:rPr>
        <w:t xml:space="preserve"> </w:t>
      </w:r>
      <w:r>
        <w:rPr>
          <w:rFonts w:ascii="Times New Roman" w:hAnsi="Times New Roman"/>
          <w:spacing w:val="-5"/>
          <w:sz w:val="26"/>
          <w:szCs w:val="26"/>
        </w:rPr>
        <w:t>в</w:t>
      </w:r>
      <w:r w:rsidRPr="00CF087D">
        <w:rPr>
          <w:rFonts w:ascii="Times New Roman" w:hAnsi="Times New Roman"/>
          <w:spacing w:val="-11"/>
          <w:sz w:val="26"/>
          <w:szCs w:val="26"/>
        </w:rPr>
        <w:t xml:space="preserve"> </w:t>
      </w:r>
      <w:r>
        <w:rPr>
          <w:rFonts w:ascii="Times New Roman" w:hAnsi="Times New Roman"/>
          <w:sz w:val="26"/>
          <w:szCs w:val="26"/>
        </w:rPr>
        <w:t>элек</w:t>
      </w:r>
      <w:r w:rsidRPr="00CF087D">
        <w:rPr>
          <w:rFonts w:ascii="Times New Roman" w:hAnsi="Times New Roman"/>
          <w:sz w:val="26"/>
          <w:szCs w:val="26"/>
        </w:rPr>
        <w:t>тронной (форме</w:t>
      </w:r>
      <w:r w:rsidRPr="00CF087D">
        <w:rPr>
          <w:rFonts w:ascii="Times New Roman" w:hAnsi="Times New Roman"/>
          <w:spacing w:val="-1"/>
          <w:sz w:val="26"/>
          <w:szCs w:val="26"/>
        </w:rPr>
        <w:t xml:space="preserve"> </w:t>
      </w:r>
      <w:r w:rsidRPr="00CF087D">
        <w:rPr>
          <w:rFonts w:ascii="Times New Roman" w:hAnsi="Times New Roman"/>
          <w:sz w:val="26"/>
          <w:szCs w:val="26"/>
        </w:rPr>
        <w:t>через</w:t>
      </w:r>
      <w:r w:rsidRPr="00CF087D">
        <w:rPr>
          <w:rFonts w:ascii="Times New Roman" w:hAnsi="Times New Roman"/>
          <w:spacing w:val="-2"/>
          <w:sz w:val="26"/>
          <w:szCs w:val="26"/>
        </w:rPr>
        <w:t xml:space="preserve"> </w:t>
      </w:r>
      <w:r w:rsidRPr="00CF087D">
        <w:rPr>
          <w:rFonts w:ascii="Times New Roman" w:hAnsi="Times New Roman"/>
          <w:sz w:val="26"/>
          <w:szCs w:val="26"/>
        </w:rPr>
        <w:t>Единый портал,</w:t>
      </w:r>
      <w:r w:rsidRPr="00CF087D">
        <w:rPr>
          <w:rFonts w:ascii="Times New Roman" w:hAnsi="Times New Roman"/>
          <w:spacing w:val="-2"/>
          <w:sz w:val="26"/>
          <w:szCs w:val="26"/>
        </w:rPr>
        <w:t xml:space="preserve"> </w:t>
      </w:r>
      <w:r w:rsidRPr="00CF087D">
        <w:rPr>
          <w:rFonts w:ascii="Times New Roman" w:hAnsi="Times New Roman"/>
          <w:sz w:val="26"/>
          <w:szCs w:val="26"/>
        </w:rPr>
        <w:t>Региональный портал:</w:t>
      </w:r>
    </w:p>
    <w:p w:rsidR="001A227D" w:rsidRPr="00CF087D" w:rsidRDefault="001A227D" w:rsidP="00E043FF">
      <w:pPr>
        <w:spacing w:after="0"/>
        <w:ind w:left="905" w:right="350"/>
        <w:jc w:val="both"/>
        <w:rPr>
          <w:rFonts w:ascii="Times New Roman" w:hAnsi="Times New Roman"/>
          <w:sz w:val="26"/>
          <w:szCs w:val="26"/>
        </w:rPr>
      </w:pPr>
      <w:r>
        <w:rPr>
          <w:rFonts w:ascii="Times New Roman" w:hAnsi="Times New Roman"/>
          <w:sz w:val="26"/>
          <w:szCs w:val="26"/>
        </w:rPr>
        <w:t>-</w:t>
      </w:r>
      <w:r w:rsidRPr="00CF087D">
        <w:rPr>
          <w:rFonts w:ascii="Times New Roman" w:hAnsi="Times New Roman"/>
          <w:spacing w:val="65"/>
          <w:sz w:val="26"/>
          <w:szCs w:val="26"/>
        </w:rPr>
        <w:t xml:space="preserve"> </w:t>
      </w:r>
      <w:r w:rsidRPr="00CF087D">
        <w:rPr>
          <w:rFonts w:ascii="Times New Roman" w:hAnsi="Times New Roman"/>
          <w:sz w:val="26"/>
          <w:szCs w:val="26"/>
        </w:rPr>
        <w:t>документы,</w:t>
      </w:r>
      <w:r w:rsidRPr="00CF087D">
        <w:rPr>
          <w:rFonts w:ascii="Times New Roman" w:hAnsi="Times New Roman"/>
          <w:spacing w:val="51"/>
          <w:w w:val="150"/>
          <w:sz w:val="26"/>
          <w:szCs w:val="26"/>
        </w:rPr>
        <w:t xml:space="preserve"> </w:t>
      </w:r>
      <w:r w:rsidRPr="00CF087D">
        <w:rPr>
          <w:rFonts w:ascii="Times New Roman" w:hAnsi="Times New Roman"/>
          <w:sz w:val="26"/>
          <w:szCs w:val="26"/>
        </w:rPr>
        <w:t>прилагаемые</w:t>
      </w:r>
      <w:r w:rsidRPr="00CF087D">
        <w:rPr>
          <w:rFonts w:ascii="Times New Roman" w:hAnsi="Times New Roman"/>
          <w:spacing w:val="56"/>
          <w:w w:val="150"/>
          <w:sz w:val="26"/>
          <w:szCs w:val="26"/>
        </w:rPr>
        <w:t xml:space="preserve"> </w:t>
      </w:r>
      <w:r w:rsidRPr="00CF087D">
        <w:rPr>
          <w:rFonts w:ascii="Times New Roman" w:hAnsi="Times New Roman"/>
          <w:sz w:val="26"/>
          <w:szCs w:val="26"/>
        </w:rPr>
        <w:t>к</w:t>
      </w:r>
      <w:r w:rsidRPr="00CF087D">
        <w:rPr>
          <w:rFonts w:ascii="Times New Roman" w:hAnsi="Times New Roman"/>
          <w:spacing w:val="60"/>
          <w:sz w:val="26"/>
          <w:szCs w:val="26"/>
        </w:rPr>
        <w:t xml:space="preserve"> </w:t>
      </w:r>
      <w:r w:rsidRPr="00CF087D">
        <w:rPr>
          <w:rFonts w:ascii="Times New Roman" w:hAnsi="Times New Roman"/>
          <w:sz w:val="26"/>
          <w:szCs w:val="26"/>
        </w:rPr>
        <w:t>заявлени</w:t>
      </w:r>
      <w:r>
        <w:rPr>
          <w:rFonts w:ascii="Times New Roman" w:hAnsi="Times New Roman"/>
          <w:sz w:val="26"/>
          <w:szCs w:val="26"/>
        </w:rPr>
        <w:t>ю</w:t>
      </w:r>
      <w:r w:rsidRPr="00CF087D">
        <w:rPr>
          <w:rFonts w:ascii="Times New Roman" w:hAnsi="Times New Roman"/>
          <w:sz w:val="26"/>
          <w:szCs w:val="26"/>
        </w:rPr>
        <w:t>,</w:t>
      </w:r>
      <w:r w:rsidRPr="00CF087D">
        <w:rPr>
          <w:rFonts w:ascii="Times New Roman" w:hAnsi="Times New Roman"/>
          <w:spacing w:val="52"/>
          <w:w w:val="150"/>
          <w:sz w:val="26"/>
          <w:szCs w:val="26"/>
        </w:rPr>
        <w:t xml:space="preserve"> </w:t>
      </w:r>
      <w:r w:rsidRPr="00CF087D">
        <w:rPr>
          <w:rFonts w:ascii="Times New Roman" w:hAnsi="Times New Roman"/>
          <w:sz w:val="26"/>
          <w:szCs w:val="26"/>
        </w:rPr>
        <w:t>формируются</w:t>
      </w:r>
      <w:r w:rsidRPr="00CF087D">
        <w:rPr>
          <w:rFonts w:ascii="Times New Roman" w:hAnsi="Times New Roman"/>
          <w:spacing w:val="60"/>
          <w:w w:val="150"/>
          <w:sz w:val="26"/>
          <w:szCs w:val="26"/>
        </w:rPr>
        <w:t xml:space="preserve"> </w:t>
      </w:r>
      <w:r w:rsidRPr="00CF087D">
        <w:rPr>
          <w:rFonts w:ascii="Times New Roman" w:hAnsi="Times New Roman"/>
          <w:sz w:val="26"/>
          <w:szCs w:val="26"/>
        </w:rPr>
        <w:t>в</w:t>
      </w:r>
      <w:r w:rsidRPr="00CF087D">
        <w:rPr>
          <w:rFonts w:ascii="Times New Roman" w:hAnsi="Times New Roman"/>
          <w:spacing w:val="61"/>
          <w:sz w:val="26"/>
          <w:szCs w:val="26"/>
        </w:rPr>
        <w:t xml:space="preserve"> </w:t>
      </w:r>
      <w:r w:rsidRPr="00CF087D">
        <w:rPr>
          <w:rFonts w:ascii="Times New Roman" w:hAnsi="Times New Roman"/>
          <w:sz w:val="26"/>
          <w:szCs w:val="26"/>
        </w:rPr>
        <w:t>виде</w:t>
      </w:r>
      <w:r w:rsidRPr="00CF087D">
        <w:rPr>
          <w:rFonts w:ascii="Times New Roman" w:hAnsi="Times New Roman"/>
          <w:spacing w:val="63"/>
          <w:sz w:val="26"/>
          <w:szCs w:val="26"/>
        </w:rPr>
        <w:t xml:space="preserve"> </w:t>
      </w:r>
      <w:r w:rsidRPr="00CF087D">
        <w:rPr>
          <w:rFonts w:ascii="Times New Roman" w:hAnsi="Times New Roman"/>
          <w:spacing w:val="-2"/>
          <w:sz w:val="26"/>
          <w:szCs w:val="26"/>
        </w:rPr>
        <w:t>отдельных</w:t>
      </w:r>
      <w:r>
        <w:rPr>
          <w:rFonts w:ascii="Times New Roman" w:hAnsi="Times New Roman"/>
          <w:spacing w:val="-2"/>
          <w:sz w:val="26"/>
          <w:szCs w:val="26"/>
        </w:rPr>
        <w:t xml:space="preserve"> файлов;</w:t>
      </w:r>
    </w:p>
    <w:p w:rsidR="001A227D" w:rsidRPr="00CF087D" w:rsidRDefault="001A227D" w:rsidP="00E043FF">
      <w:pPr>
        <w:spacing w:after="0"/>
        <w:ind w:left="214" w:right="442" w:firstLine="686"/>
        <w:jc w:val="both"/>
        <w:rPr>
          <w:rFonts w:ascii="Times New Roman" w:hAnsi="Times New Roman"/>
          <w:sz w:val="26"/>
          <w:szCs w:val="26"/>
        </w:rPr>
      </w:pPr>
      <w:r>
        <w:rPr>
          <w:rFonts w:ascii="Times New Roman" w:hAnsi="Times New Roman"/>
          <w:sz w:val="26"/>
          <w:szCs w:val="26"/>
        </w:rPr>
        <w:t>-</w:t>
      </w:r>
      <w:r w:rsidRPr="00CF087D">
        <w:rPr>
          <w:rFonts w:ascii="Times New Roman" w:hAnsi="Times New Roman"/>
          <w:sz w:val="26"/>
          <w:szCs w:val="26"/>
        </w:rPr>
        <w:t xml:space="preserve"> </w:t>
      </w:r>
      <w:r>
        <w:rPr>
          <w:rFonts w:ascii="Times New Roman" w:hAnsi="Times New Roman"/>
          <w:sz w:val="26"/>
          <w:szCs w:val="26"/>
        </w:rPr>
        <w:t>количество файлов должно соответствовать количеству документов, предст</w:t>
      </w:r>
      <w:r w:rsidRPr="00CF087D">
        <w:rPr>
          <w:rFonts w:ascii="Times New Roman" w:hAnsi="Times New Roman"/>
          <w:sz w:val="26"/>
          <w:szCs w:val="26"/>
        </w:rPr>
        <w:t>авляемых заявителем;</w:t>
      </w:r>
    </w:p>
    <w:p w:rsidR="001A227D" w:rsidRPr="00CF087D" w:rsidRDefault="001A227D" w:rsidP="00E043FF">
      <w:pPr>
        <w:spacing w:after="0"/>
        <w:ind w:left="204" w:right="406" w:firstLine="701"/>
        <w:jc w:val="both"/>
        <w:rPr>
          <w:rFonts w:ascii="Times New Roman" w:hAnsi="Times New Roman"/>
          <w:sz w:val="26"/>
          <w:szCs w:val="26"/>
        </w:rPr>
      </w:pPr>
      <w:r>
        <w:rPr>
          <w:rFonts w:ascii="Times New Roman" w:hAnsi="Times New Roman"/>
          <w:sz w:val="26"/>
          <w:szCs w:val="26"/>
        </w:rPr>
        <w:t>- наимен</w:t>
      </w:r>
      <w:r w:rsidRPr="00CF087D">
        <w:rPr>
          <w:rFonts w:ascii="Times New Roman" w:hAnsi="Times New Roman"/>
          <w:sz w:val="26"/>
          <w:szCs w:val="26"/>
        </w:rPr>
        <w:t>ование файла должно соответствовать н</w:t>
      </w:r>
      <w:r>
        <w:rPr>
          <w:rFonts w:ascii="Times New Roman" w:hAnsi="Times New Roman"/>
          <w:sz w:val="26"/>
          <w:szCs w:val="26"/>
        </w:rPr>
        <w:t>аименованию документа на бумажн</w:t>
      </w:r>
      <w:r w:rsidRPr="00CF087D">
        <w:rPr>
          <w:rFonts w:ascii="Times New Roman" w:hAnsi="Times New Roman"/>
          <w:sz w:val="26"/>
          <w:szCs w:val="26"/>
        </w:rPr>
        <w:t xml:space="preserve">ом </w:t>
      </w:r>
      <w:r>
        <w:rPr>
          <w:rFonts w:ascii="Times New Roman" w:hAnsi="Times New Roman"/>
          <w:sz w:val="26"/>
          <w:szCs w:val="26"/>
        </w:rPr>
        <w:t>н</w:t>
      </w:r>
      <w:r w:rsidRPr="00CF087D">
        <w:rPr>
          <w:rFonts w:ascii="Times New Roman" w:hAnsi="Times New Roman"/>
          <w:sz w:val="26"/>
          <w:szCs w:val="26"/>
        </w:rPr>
        <w:t xml:space="preserve">осителе </w:t>
      </w:r>
      <w:r>
        <w:rPr>
          <w:rFonts w:ascii="Times New Roman" w:hAnsi="Times New Roman"/>
          <w:sz w:val="26"/>
          <w:szCs w:val="26"/>
        </w:rPr>
        <w:t>и</w:t>
      </w:r>
      <w:r w:rsidRPr="00CF087D">
        <w:rPr>
          <w:rFonts w:ascii="Times New Roman" w:hAnsi="Times New Roman"/>
          <w:sz w:val="26"/>
          <w:szCs w:val="26"/>
        </w:rPr>
        <w:t xml:space="preserve"> содержать у</w:t>
      </w:r>
      <w:r>
        <w:rPr>
          <w:rFonts w:ascii="Times New Roman" w:hAnsi="Times New Roman"/>
          <w:sz w:val="26"/>
          <w:szCs w:val="26"/>
        </w:rPr>
        <w:t>ни</w:t>
      </w:r>
      <w:r w:rsidRPr="00CF087D">
        <w:rPr>
          <w:rFonts w:ascii="Times New Roman" w:hAnsi="Times New Roman"/>
          <w:sz w:val="26"/>
          <w:szCs w:val="26"/>
        </w:rPr>
        <w:t>кальные призн</w:t>
      </w:r>
      <w:r>
        <w:rPr>
          <w:rFonts w:ascii="Times New Roman" w:hAnsi="Times New Roman"/>
          <w:sz w:val="26"/>
          <w:szCs w:val="26"/>
        </w:rPr>
        <w:t>аки идентификации документа (но</w:t>
      </w:r>
      <w:r w:rsidRPr="00CF087D">
        <w:rPr>
          <w:rFonts w:ascii="Times New Roman" w:hAnsi="Times New Roman"/>
          <w:sz w:val="26"/>
          <w:szCs w:val="26"/>
        </w:rPr>
        <w:t xml:space="preserve">мер </w:t>
      </w:r>
      <w:r>
        <w:rPr>
          <w:rFonts w:ascii="Times New Roman" w:hAnsi="Times New Roman"/>
          <w:sz w:val="26"/>
          <w:szCs w:val="26"/>
        </w:rPr>
        <w:t>документа, дат</w:t>
      </w:r>
      <w:r w:rsidRPr="00CF087D">
        <w:rPr>
          <w:rFonts w:ascii="Times New Roman" w:hAnsi="Times New Roman"/>
          <w:sz w:val="26"/>
          <w:szCs w:val="26"/>
        </w:rPr>
        <w:t>а и</w:t>
      </w:r>
      <w:r w:rsidRPr="00CF087D">
        <w:rPr>
          <w:rFonts w:ascii="Times New Roman" w:hAnsi="Times New Roman"/>
          <w:spacing w:val="-5"/>
          <w:sz w:val="26"/>
          <w:szCs w:val="26"/>
        </w:rPr>
        <w:t xml:space="preserve"> </w:t>
      </w:r>
      <w:r w:rsidRPr="00CF087D">
        <w:rPr>
          <w:rFonts w:ascii="Times New Roman" w:hAnsi="Times New Roman"/>
          <w:sz w:val="26"/>
          <w:szCs w:val="26"/>
        </w:rPr>
        <w:t>количество листов документа).</w:t>
      </w:r>
    </w:p>
    <w:p w:rsidR="001A227D" w:rsidRPr="00CF087D" w:rsidRDefault="001A227D" w:rsidP="00E043FF">
      <w:pPr>
        <w:spacing w:after="0"/>
        <w:ind w:left="209" w:right="423" w:firstLine="692"/>
        <w:jc w:val="both"/>
        <w:rPr>
          <w:rFonts w:ascii="Times New Roman" w:hAnsi="Times New Roman"/>
          <w:sz w:val="26"/>
          <w:szCs w:val="26"/>
        </w:rPr>
      </w:pPr>
      <w:r>
        <w:rPr>
          <w:rFonts w:ascii="Times New Roman" w:hAnsi="Times New Roman"/>
          <w:sz w:val="26"/>
          <w:szCs w:val="26"/>
        </w:rPr>
        <w:t>В случае предост</w:t>
      </w:r>
      <w:r w:rsidRPr="00CF087D">
        <w:rPr>
          <w:rFonts w:ascii="Times New Roman" w:hAnsi="Times New Roman"/>
          <w:sz w:val="26"/>
          <w:szCs w:val="26"/>
        </w:rPr>
        <w:t>авления заявления посредством его отправки через личный кабинет Еди</w:t>
      </w:r>
      <w:r>
        <w:rPr>
          <w:rFonts w:ascii="Times New Roman" w:hAnsi="Times New Roman"/>
          <w:sz w:val="26"/>
          <w:szCs w:val="26"/>
        </w:rPr>
        <w:t>ного или Регионального портал</w:t>
      </w:r>
      <w:r w:rsidRPr="00CF087D">
        <w:rPr>
          <w:rFonts w:ascii="Times New Roman" w:hAnsi="Times New Roman"/>
          <w:sz w:val="26"/>
          <w:szCs w:val="26"/>
        </w:rPr>
        <w:t>ов, предста</w:t>
      </w:r>
      <w:r>
        <w:rPr>
          <w:rFonts w:ascii="Times New Roman" w:hAnsi="Times New Roman"/>
          <w:sz w:val="26"/>
          <w:szCs w:val="26"/>
        </w:rPr>
        <w:t>вление документа, удостоверяющ</w:t>
      </w:r>
      <w:r w:rsidRPr="00CF087D">
        <w:rPr>
          <w:rFonts w:ascii="Times New Roman" w:hAnsi="Times New Roman"/>
          <w:sz w:val="26"/>
          <w:szCs w:val="26"/>
        </w:rPr>
        <w:t>его личность, не требуется.</w:t>
      </w:r>
    </w:p>
    <w:p w:rsidR="001A227D" w:rsidRPr="004A027F" w:rsidRDefault="001A227D" w:rsidP="00E043FF">
      <w:pPr>
        <w:spacing w:after="0"/>
        <w:ind w:left="207" w:right="404" w:firstLine="697"/>
        <w:jc w:val="both"/>
        <w:rPr>
          <w:rFonts w:ascii="Times New Roman" w:hAnsi="Times New Roman"/>
          <w:sz w:val="26"/>
          <w:szCs w:val="26"/>
        </w:rPr>
      </w:pPr>
      <w:r w:rsidRPr="004A027F">
        <w:rPr>
          <w:rFonts w:ascii="Times New Roman" w:hAnsi="Times New Roman"/>
          <w:sz w:val="26"/>
          <w:szCs w:val="26"/>
        </w:rPr>
        <w:t xml:space="preserve">Заявление предоставляется в виде файлов в формате doc, docx, txt, xls, xlsx, rtf. </w:t>
      </w:r>
      <w:r w:rsidRPr="004A027F">
        <w:rPr>
          <w:rFonts w:ascii="Times New Roman" w:hAnsi="Times New Roman"/>
          <w:spacing w:val="-2"/>
          <w:sz w:val="26"/>
          <w:szCs w:val="26"/>
        </w:rPr>
        <w:t>Электронные</w:t>
      </w:r>
      <w:r w:rsidRPr="004A027F">
        <w:rPr>
          <w:rFonts w:ascii="Times New Roman" w:hAnsi="Times New Roman"/>
          <w:spacing w:val="-15"/>
          <w:sz w:val="26"/>
          <w:szCs w:val="26"/>
        </w:rPr>
        <w:t xml:space="preserve"> </w:t>
      </w:r>
      <w:r w:rsidRPr="004A027F">
        <w:rPr>
          <w:rFonts w:ascii="Times New Roman" w:hAnsi="Times New Roman"/>
          <w:spacing w:val="-2"/>
          <w:sz w:val="26"/>
          <w:szCs w:val="26"/>
        </w:rPr>
        <w:t>документы</w:t>
      </w:r>
      <w:r w:rsidRPr="004A027F">
        <w:rPr>
          <w:rFonts w:ascii="Times New Roman" w:hAnsi="Times New Roman"/>
          <w:spacing w:val="-14"/>
          <w:sz w:val="26"/>
          <w:szCs w:val="26"/>
        </w:rPr>
        <w:t xml:space="preserve"> </w:t>
      </w:r>
      <w:r w:rsidRPr="004A027F">
        <w:rPr>
          <w:rFonts w:ascii="Times New Roman" w:hAnsi="Times New Roman"/>
          <w:spacing w:val="-2"/>
          <w:sz w:val="26"/>
          <w:szCs w:val="26"/>
        </w:rPr>
        <w:t>(электронные</w:t>
      </w:r>
      <w:r w:rsidRPr="004A027F">
        <w:rPr>
          <w:rFonts w:ascii="Times New Roman" w:hAnsi="Times New Roman"/>
          <w:spacing w:val="-14"/>
          <w:sz w:val="26"/>
          <w:szCs w:val="26"/>
        </w:rPr>
        <w:t xml:space="preserve"> </w:t>
      </w:r>
      <w:r w:rsidRPr="004A027F">
        <w:rPr>
          <w:rFonts w:ascii="Times New Roman" w:hAnsi="Times New Roman"/>
          <w:spacing w:val="-2"/>
          <w:sz w:val="26"/>
          <w:szCs w:val="26"/>
        </w:rPr>
        <w:t>образы</w:t>
      </w:r>
      <w:r w:rsidRPr="004A027F">
        <w:rPr>
          <w:rFonts w:ascii="Times New Roman" w:hAnsi="Times New Roman"/>
          <w:spacing w:val="-14"/>
          <w:sz w:val="26"/>
          <w:szCs w:val="26"/>
        </w:rPr>
        <w:t xml:space="preserve"> </w:t>
      </w:r>
      <w:r w:rsidRPr="004A027F">
        <w:rPr>
          <w:rFonts w:ascii="Times New Roman" w:hAnsi="Times New Roman"/>
          <w:spacing w:val="-2"/>
          <w:sz w:val="26"/>
          <w:szCs w:val="26"/>
        </w:rPr>
        <w:t>документов),</w:t>
      </w:r>
      <w:r w:rsidRPr="004A027F">
        <w:rPr>
          <w:rFonts w:ascii="Times New Roman" w:hAnsi="Times New Roman"/>
          <w:spacing w:val="-9"/>
          <w:sz w:val="26"/>
          <w:szCs w:val="26"/>
        </w:rPr>
        <w:t xml:space="preserve"> </w:t>
      </w:r>
      <w:r w:rsidRPr="004A027F">
        <w:rPr>
          <w:rFonts w:ascii="Times New Roman" w:hAnsi="Times New Roman"/>
          <w:spacing w:val="-2"/>
          <w:sz w:val="26"/>
          <w:szCs w:val="26"/>
        </w:rPr>
        <w:t>прилагаемых</w:t>
      </w:r>
      <w:r w:rsidRPr="004A027F">
        <w:rPr>
          <w:rFonts w:ascii="Times New Roman" w:hAnsi="Times New Roman"/>
          <w:spacing w:val="-4"/>
          <w:sz w:val="26"/>
          <w:szCs w:val="26"/>
        </w:rPr>
        <w:t xml:space="preserve"> </w:t>
      </w:r>
      <w:r w:rsidRPr="004A027F">
        <w:rPr>
          <w:rFonts w:ascii="Times New Roman" w:hAnsi="Times New Roman"/>
          <w:spacing w:val="-2"/>
          <w:sz w:val="26"/>
          <w:szCs w:val="26"/>
        </w:rPr>
        <w:t>к</w:t>
      </w:r>
      <w:r w:rsidRPr="004A027F">
        <w:rPr>
          <w:rFonts w:ascii="Times New Roman" w:hAnsi="Times New Roman"/>
          <w:spacing w:val="-15"/>
          <w:sz w:val="26"/>
          <w:szCs w:val="26"/>
        </w:rPr>
        <w:t xml:space="preserve"> </w:t>
      </w:r>
      <w:r w:rsidRPr="004A027F">
        <w:rPr>
          <w:rFonts w:ascii="Times New Roman" w:hAnsi="Times New Roman"/>
          <w:spacing w:val="-2"/>
          <w:sz w:val="26"/>
          <w:szCs w:val="26"/>
        </w:rPr>
        <w:t xml:space="preserve">заявлению, </w:t>
      </w:r>
      <w:r w:rsidRPr="004A027F">
        <w:rPr>
          <w:rFonts w:ascii="Times New Roman" w:hAnsi="Times New Roman"/>
          <w:sz w:val="26"/>
          <w:szCs w:val="26"/>
        </w:rPr>
        <w:t>в том числе доверенности,</w:t>
      </w:r>
      <w:r w:rsidRPr="004A027F">
        <w:rPr>
          <w:rFonts w:ascii="Times New Roman" w:hAnsi="Times New Roman"/>
          <w:spacing w:val="-1"/>
          <w:sz w:val="26"/>
          <w:szCs w:val="26"/>
        </w:rPr>
        <w:t xml:space="preserve"> </w:t>
      </w:r>
      <w:r w:rsidRPr="004A027F">
        <w:rPr>
          <w:rFonts w:ascii="Times New Roman" w:hAnsi="Times New Roman"/>
          <w:sz w:val="26"/>
          <w:szCs w:val="26"/>
        </w:rPr>
        <w:t>направляются</w:t>
      </w:r>
      <w:r w:rsidRPr="004A027F">
        <w:rPr>
          <w:rFonts w:ascii="Times New Roman" w:hAnsi="Times New Roman"/>
          <w:spacing w:val="27"/>
          <w:sz w:val="26"/>
          <w:szCs w:val="26"/>
        </w:rPr>
        <w:t xml:space="preserve"> в</w:t>
      </w:r>
      <w:r w:rsidRPr="004A027F">
        <w:rPr>
          <w:rFonts w:ascii="Times New Roman" w:hAnsi="Times New Roman"/>
          <w:spacing w:val="26"/>
          <w:sz w:val="26"/>
          <w:szCs w:val="26"/>
        </w:rPr>
        <w:t xml:space="preserve"> </w:t>
      </w:r>
      <w:r w:rsidRPr="004A027F">
        <w:rPr>
          <w:rFonts w:ascii="Times New Roman" w:hAnsi="Times New Roman"/>
          <w:sz w:val="26"/>
          <w:szCs w:val="26"/>
        </w:rPr>
        <w:t>виде файлов в</w:t>
      </w:r>
      <w:r w:rsidRPr="004A027F">
        <w:rPr>
          <w:rFonts w:ascii="Times New Roman" w:hAnsi="Times New Roman"/>
          <w:spacing w:val="-2"/>
          <w:sz w:val="26"/>
          <w:szCs w:val="26"/>
        </w:rPr>
        <w:t xml:space="preserve"> </w:t>
      </w:r>
      <w:r w:rsidRPr="004A027F">
        <w:rPr>
          <w:rFonts w:ascii="Times New Roman" w:hAnsi="Times New Roman"/>
          <w:sz w:val="26"/>
          <w:szCs w:val="26"/>
        </w:rPr>
        <w:t>форматах pdf, tif.</w:t>
      </w:r>
    </w:p>
    <w:p w:rsidR="001A227D" w:rsidRPr="004A027F" w:rsidRDefault="001A227D" w:rsidP="00E043FF">
      <w:pPr>
        <w:spacing w:after="0"/>
        <w:ind w:firstLine="911"/>
        <w:jc w:val="both"/>
        <w:rPr>
          <w:rFonts w:ascii="Times New Roman" w:hAnsi="Times New Roman"/>
          <w:sz w:val="26"/>
          <w:szCs w:val="26"/>
        </w:rPr>
      </w:pPr>
      <w:r w:rsidRPr="004A027F">
        <w:rPr>
          <w:rFonts w:ascii="Times New Roman" w:hAnsi="Times New Roman"/>
          <w:sz w:val="26"/>
          <w:szCs w:val="26"/>
        </w:rPr>
        <w:t>Качество</w:t>
      </w:r>
      <w:r w:rsidRPr="004A027F">
        <w:rPr>
          <w:rFonts w:ascii="Times New Roman" w:hAnsi="Times New Roman"/>
          <w:spacing w:val="62"/>
          <w:w w:val="150"/>
          <w:sz w:val="26"/>
          <w:szCs w:val="26"/>
        </w:rPr>
        <w:t xml:space="preserve"> </w:t>
      </w:r>
      <w:r w:rsidRPr="004A027F">
        <w:rPr>
          <w:rFonts w:ascii="Times New Roman" w:hAnsi="Times New Roman"/>
          <w:sz w:val="26"/>
          <w:szCs w:val="26"/>
        </w:rPr>
        <w:t>предоставляемых</w:t>
      </w:r>
      <w:r w:rsidRPr="004A027F">
        <w:rPr>
          <w:rFonts w:ascii="Times New Roman" w:hAnsi="Times New Roman"/>
          <w:spacing w:val="61"/>
          <w:sz w:val="26"/>
          <w:szCs w:val="26"/>
        </w:rPr>
        <w:t xml:space="preserve"> </w:t>
      </w:r>
      <w:r w:rsidRPr="004A027F">
        <w:rPr>
          <w:rFonts w:ascii="Times New Roman" w:hAnsi="Times New Roman"/>
          <w:sz w:val="26"/>
          <w:szCs w:val="26"/>
        </w:rPr>
        <w:t>электронных</w:t>
      </w:r>
      <w:r w:rsidRPr="004A027F">
        <w:rPr>
          <w:rFonts w:ascii="Times New Roman" w:hAnsi="Times New Roman"/>
          <w:spacing w:val="58"/>
          <w:w w:val="150"/>
          <w:sz w:val="26"/>
          <w:szCs w:val="26"/>
        </w:rPr>
        <w:t xml:space="preserve"> </w:t>
      </w:r>
      <w:r w:rsidRPr="004A027F">
        <w:rPr>
          <w:rFonts w:ascii="Times New Roman" w:hAnsi="Times New Roman"/>
          <w:sz w:val="26"/>
          <w:szCs w:val="26"/>
        </w:rPr>
        <w:t>документов</w:t>
      </w:r>
      <w:r w:rsidRPr="004A027F">
        <w:rPr>
          <w:rFonts w:ascii="Times New Roman" w:hAnsi="Times New Roman"/>
          <w:spacing w:val="59"/>
          <w:w w:val="150"/>
          <w:sz w:val="26"/>
          <w:szCs w:val="26"/>
        </w:rPr>
        <w:t xml:space="preserve"> </w:t>
      </w:r>
      <w:r w:rsidRPr="004A027F">
        <w:rPr>
          <w:rFonts w:ascii="Times New Roman" w:hAnsi="Times New Roman"/>
          <w:sz w:val="26"/>
          <w:szCs w:val="26"/>
        </w:rPr>
        <w:t>(электронных</w:t>
      </w:r>
      <w:r w:rsidRPr="004A027F">
        <w:rPr>
          <w:rFonts w:ascii="Times New Roman" w:hAnsi="Times New Roman"/>
          <w:spacing w:val="65"/>
          <w:w w:val="150"/>
          <w:sz w:val="26"/>
          <w:szCs w:val="26"/>
        </w:rPr>
        <w:t xml:space="preserve"> </w:t>
      </w:r>
      <w:r w:rsidRPr="004A027F">
        <w:rPr>
          <w:rFonts w:ascii="Times New Roman" w:hAnsi="Times New Roman"/>
          <w:spacing w:val="-2"/>
          <w:sz w:val="26"/>
          <w:szCs w:val="26"/>
        </w:rPr>
        <w:t>образов</w:t>
      </w:r>
      <w:r>
        <w:rPr>
          <w:rFonts w:ascii="Times New Roman" w:hAnsi="Times New Roman"/>
          <w:sz w:val="26"/>
          <w:szCs w:val="26"/>
        </w:rPr>
        <w:t xml:space="preserve"> </w:t>
      </w:r>
      <w:r w:rsidRPr="004A027F">
        <w:rPr>
          <w:rFonts w:ascii="Times New Roman" w:hAnsi="Times New Roman"/>
          <w:sz w:val="26"/>
          <w:szCs w:val="26"/>
        </w:rPr>
        <w:t xml:space="preserve">документов) в форматах pdf, tif должно позволить в полном объеме прочитать текст документа и </w:t>
      </w:r>
      <w:r>
        <w:rPr>
          <w:rFonts w:ascii="Times New Roman" w:hAnsi="Times New Roman"/>
          <w:sz w:val="26"/>
          <w:szCs w:val="26"/>
        </w:rPr>
        <w:t>распознавать</w:t>
      </w:r>
      <w:r w:rsidRPr="004A027F">
        <w:rPr>
          <w:rFonts w:ascii="Times New Roman" w:hAnsi="Times New Roman"/>
          <w:spacing w:val="24"/>
          <w:sz w:val="26"/>
          <w:szCs w:val="26"/>
        </w:rPr>
        <w:t xml:space="preserve"> </w:t>
      </w:r>
      <w:r w:rsidRPr="004A027F">
        <w:rPr>
          <w:rFonts w:ascii="Times New Roman" w:hAnsi="Times New Roman"/>
          <w:sz w:val="26"/>
          <w:szCs w:val="26"/>
        </w:rPr>
        <w:t>реквизиты</w:t>
      </w:r>
      <w:r w:rsidRPr="004A027F">
        <w:rPr>
          <w:rFonts w:ascii="Times New Roman" w:hAnsi="Times New Roman"/>
          <w:spacing w:val="24"/>
          <w:sz w:val="26"/>
          <w:szCs w:val="26"/>
        </w:rPr>
        <w:t xml:space="preserve"> </w:t>
      </w:r>
      <w:r w:rsidRPr="004A027F">
        <w:rPr>
          <w:rFonts w:ascii="Times New Roman" w:hAnsi="Times New Roman"/>
          <w:sz w:val="26"/>
          <w:szCs w:val="26"/>
        </w:rPr>
        <w:t>документа.</w:t>
      </w:r>
    </w:p>
    <w:p w:rsidR="001A227D" w:rsidRPr="0010576E" w:rsidRDefault="001A227D" w:rsidP="00E043FF">
      <w:pPr>
        <w:spacing w:after="0"/>
        <w:ind w:left="911"/>
        <w:jc w:val="both"/>
        <w:rPr>
          <w:rFonts w:ascii="Times New Roman" w:hAnsi="Times New Roman"/>
          <w:sz w:val="26"/>
          <w:szCs w:val="26"/>
        </w:rPr>
      </w:pPr>
      <w:r w:rsidRPr="0010576E">
        <w:rPr>
          <w:rFonts w:ascii="Times New Roman" w:hAnsi="Times New Roman"/>
          <w:spacing w:val="-4"/>
          <w:sz w:val="26"/>
          <w:szCs w:val="26"/>
        </w:rPr>
        <w:t>При</w:t>
      </w:r>
      <w:r w:rsidRPr="0010576E">
        <w:rPr>
          <w:rFonts w:ascii="Times New Roman" w:hAnsi="Times New Roman"/>
          <w:spacing w:val="-8"/>
          <w:sz w:val="26"/>
          <w:szCs w:val="26"/>
        </w:rPr>
        <w:t xml:space="preserve"> п</w:t>
      </w:r>
      <w:r w:rsidRPr="0010576E">
        <w:rPr>
          <w:rFonts w:ascii="Times New Roman" w:hAnsi="Times New Roman"/>
          <w:spacing w:val="-4"/>
          <w:sz w:val="26"/>
          <w:szCs w:val="26"/>
        </w:rPr>
        <w:t>одаче заявления</w:t>
      </w:r>
      <w:r w:rsidRPr="0010576E">
        <w:rPr>
          <w:rFonts w:ascii="Times New Roman" w:hAnsi="Times New Roman"/>
          <w:spacing w:val="5"/>
          <w:sz w:val="26"/>
          <w:szCs w:val="26"/>
        </w:rPr>
        <w:t xml:space="preserve"> </w:t>
      </w:r>
      <w:r>
        <w:rPr>
          <w:rFonts w:ascii="Times New Roman" w:hAnsi="Times New Roman"/>
          <w:spacing w:val="-4"/>
          <w:sz w:val="26"/>
          <w:szCs w:val="26"/>
        </w:rPr>
        <w:t>заявителю</w:t>
      </w:r>
      <w:r w:rsidRPr="0010576E">
        <w:rPr>
          <w:rFonts w:ascii="Times New Roman" w:hAnsi="Times New Roman"/>
          <w:spacing w:val="-3"/>
          <w:sz w:val="26"/>
          <w:szCs w:val="26"/>
        </w:rPr>
        <w:t xml:space="preserve"> </w:t>
      </w:r>
      <w:r w:rsidRPr="0010576E">
        <w:rPr>
          <w:rFonts w:ascii="Times New Roman" w:hAnsi="Times New Roman"/>
          <w:spacing w:val="-4"/>
          <w:sz w:val="26"/>
          <w:szCs w:val="26"/>
        </w:rPr>
        <w:t>обеспечивается:</w:t>
      </w:r>
    </w:p>
    <w:p w:rsidR="001A227D" w:rsidRPr="0010576E" w:rsidRDefault="001A227D" w:rsidP="00D00E08">
      <w:pPr>
        <w:spacing w:after="0"/>
        <w:ind w:right="417" w:firstLine="916"/>
        <w:jc w:val="both"/>
        <w:rPr>
          <w:rFonts w:ascii="Times New Roman" w:hAnsi="Times New Roman"/>
          <w:sz w:val="26"/>
          <w:szCs w:val="26"/>
        </w:rPr>
      </w:pPr>
      <w:r w:rsidRPr="0010576E">
        <w:rPr>
          <w:rFonts w:ascii="Times New Roman" w:hAnsi="Times New Roman"/>
          <w:sz w:val="26"/>
          <w:szCs w:val="26"/>
        </w:rPr>
        <w:t>- возможность копирования и сохранения запроса и иных документов, необходимых для предоставления муниципальной услуги;</w:t>
      </w:r>
    </w:p>
    <w:p w:rsidR="001A227D" w:rsidRPr="0010576E" w:rsidRDefault="001A227D" w:rsidP="00D00E08">
      <w:pPr>
        <w:spacing w:after="0"/>
        <w:ind w:firstLine="909"/>
        <w:jc w:val="both"/>
        <w:rPr>
          <w:rFonts w:ascii="Times New Roman" w:hAnsi="Times New Roman"/>
          <w:sz w:val="26"/>
          <w:szCs w:val="26"/>
        </w:rPr>
      </w:pPr>
      <w:r w:rsidRPr="0010576E">
        <w:rPr>
          <w:rFonts w:ascii="Times New Roman" w:hAnsi="Times New Roman"/>
          <w:spacing w:val="62"/>
          <w:sz w:val="26"/>
          <w:szCs w:val="26"/>
        </w:rPr>
        <w:t xml:space="preserve">- </w:t>
      </w:r>
      <w:r w:rsidRPr="0010576E">
        <w:rPr>
          <w:rFonts w:ascii="Times New Roman" w:hAnsi="Times New Roman"/>
          <w:sz w:val="26"/>
          <w:szCs w:val="26"/>
        </w:rPr>
        <w:t>возможность</w:t>
      </w:r>
      <w:r w:rsidRPr="0010576E">
        <w:rPr>
          <w:rFonts w:ascii="Times New Roman" w:hAnsi="Times New Roman"/>
          <w:spacing w:val="59"/>
          <w:w w:val="150"/>
          <w:sz w:val="26"/>
          <w:szCs w:val="26"/>
        </w:rPr>
        <w:t xml:space="preserve"> </w:t>
      </w:r>
      <w:r w:rsidRPr="0010576E">
        <w:rPr>
          <w:rFonts w:ascii="Times New Roman" w:hAnsi="Times New Roman"/>
          <w:sz w:val="26"/>
          <w:szCs w:val="26"/>
        </w:rPr>
        <w:t>печати</w:t>
      </w:r>
      <w:r w:rsidRPr="0010576E">
        <w:rPr>
          <w:rFonts w:ascii="Times New Roman" w:hAnsi="Times New Roman"/>
          <w:spacing w:val="69"/>
          <w:sz w:val="26"/>
          <w:szCs w:val="26"/>
        </w:rPr>
        <w:t xml:space="preserve"> </w:t>
      </w:r>
      <w:r w:rsidRPr="0010576E">
        <w:rPr>
          <w:rFonts w:ascii="Times New Roman" w:hAnsi="Times New Roman"/>
          <w:sz w:val="26"/>
          <w:szCs w:val="26"/>
        </w:rPr>
        <w:t>на</w:t>
      </w:r>
      <w:r w:rsidRPr="0010576E">
        <w:rPr>
          <w:rFonts w:ascii="Times New Roman" w:hAnsi="Times New Roman"/>
          <w:spacing w:val="68"/>
          <w:sz w:val="26"/>
          <w:szCs w:val="26"/>
        </w:rPr>
        <w:t xml:space="preserve"> </w:t>
      </w:r>
      <w:r w:rsidRPr="0010576E">
        <w:rPr>
          <w:rFonts w:ascii="Times New Roman" w:hAnsi="Times New Roman"/>
          <w:sz w:val="26"/>
          <w:szCs w:val="26"/>
        </w:rPr>
        <w:t>бумажном</w:t>
      </w:r>
      <w:r w:rsidRPr="0010576E">
        <w:rPr>
          <w:rFonts w:ascii="Times New Roman" w:hAnsi="Times New Roman"/>
          <w:spacing w:val="54"/>
          <w:w w:val="150"/>
          <w:sz w:val="26"/>
          <w:szCs w:val="26"/>
        </w:rPr>
        <w:t xml:space="preserve"> </w:t>
      </w:r>
      <w:r w:rsidRPr="0010576E">
        <w:rPr>
          <w:rFonts w:ascii="Times New Roman" w:hAnsi="Times New Roman"/>
          <w:sz w:val="26"/>
          <w:szCs w:val="26"/>
        </w:rPr>
        <w:t>носителе</w:t>
      </w:r>
      <w:r w:rsidRPr="0010576E">
        <w:rPr>
          <w:rFonts w:ascii="Times New Roman" w:hAnsi="Times New Roman"/>
          <w:spacing w:val="49"/>
          <w:w w:val="150"/>
          <w:sz w:val="26"/>
          <w:szCs w:val="26"/>
        </w:rPr>
        <w:t xml:space="preserve"> </w:t>
      </w:r>
      <w:r w:rsidRPr="0010576E">
        <w:rPr>
          <w:rFonts w:ascii="Times New Roman" w:hAnsi="Times New Roman"/>
          <w:sz w:val="26"/>
          <w:szCs w:val="26"/>
        </w:rPr>
        <w:t>копии</w:t>
      </w:r>
      <w:r w:rsidRPr="0010576E">
        <w:rPr>
          <w:rFonts w:ascii="Times New Roman" w:hAnsi="Times New Roman"/>
          <w:spacing w:val="73"/>
          <w:sz w:val="26"/>
          <w:szCs w:val="26"/>
        </w:rPr>
        <w:t xml:space="preserve"> </w:t>
      </w:r>
      <w:r w:rsidRPr="0010576E">
        <w:rPr>
          <w:rFonts w:ascii="Times New Roman" w:hAnsi="Times New Roman"/>
          <w:sz w:val="26"/>
          <w:szCs w:val="26"/>
        </w:rPr>
        <w:t>электронной</w:t>
      </w:r>
      <w:r w:rsidRPr="0010576E">
        <w:rPr>
          <w:rFonts w:ascii="Times New Roman" w:hAnsi="Times New Roman"/>
          <w:spacing w:val="79"/>
          <w:sz w:val="26"/>
          <w:szCs w:val="26"/>
        </w:rPr>
        <w:t xml:space="preserve"> </w:t>
      </w:r>
      <w:r w:rsidRPr="0010576E">
        <w:rPr>
          <w:rFonts w:ascii="Times New Roman" w:hAnsi="Times New Roman"/>
          <w:spacing w:val="-2"/>
          <w:sz w:val="26"/>
          <w:szCs w:val="26"/>
        </w:rPr>
        <w:t>формы;</w:t>
      </w:r>
    </w:p>
    <w:p w:rsidR="001A227D" w:rsidRPr="0010576E" w:rsidRDefault="001A227D" w:rsidP="008246D7">
      <w:pPr>
        <w:spacing w:after="0"/>
        <w:ind w:left="912"/>
        <w:jc w:val="both"/>
        <w:rPr>
          <w:rFonts w:ascii="Times New Roman" w:hAnsi="Times New Roman"/>
          <w:sz w:val="26"/>
          <w:szCs w:val="26"/>
        </w:rPr>
      </w:pPr>
      <w:r w:rsidRPr="0010576E">
        <w:rPr>
          <w:rFonts w:ascii="Times New Roman" w:hAnsi="Times New Roman"/>
          <w:spacing w:val="-9"/>
          <w:w w:val="90"/>
          <w:sz w:val="26"/>
          <w:szCs w:val="26"/>
        </w:rPr>
        <w:t xml:space="preserve">- </w:t>
      </w:r>
      <w:r w:rsidRPr="0010576E">
        <w:rPr>
          <w:rFonts w:ascii="Times New Roman" w:hAnsi="Times New Roman"/>
          <w:w w:val="90"/>
          <w:sz w:val="26"/>
          <w:szCs w:val="26"/>
        </w:rPr>
        <w:t>сохранение</w:t>
      </w:r>
      <w:r w:rsidRPr="0010576E">
        <w:rPr>
          <w:rFonts w:ascii="Times New Roman" w:hAnsi="Times New Roman"/>
          <w:spacing w:val="16"/>
          <w:sz w:val="26"/>
          <w:szCs w:val="26"/>
        </w:rPr>
        <w:t xml:space="preserve"> </w:t>
      </w:r>
      <w:r>
        <w:rPr>
          <w:rFonts w:ascii="Times New Roman" w:hAnsi="Times New Roman"/>
          <w:w w:val="90"/>
          <w:sz w:val="26"/>
          <w:szCs w:val="26"/>
        </w:rPr>
        <w:t>ранее</w:t>
      </w:r>
      <w:r w:rsidRPr="0010576E">
        <w:rPr>
          <w:rFonts w:ascii="Times New Roman" w:hAnsi="Times New Roman"/>
          <w:sz w:val="26"/>
          <w:szCs w:val="26"/>
        </w:rPr>
        <w:t xml:space="preserve"> </w:t>
      </w:r>
      <w:r w:rsidRPr="0010576E">
        <w:rPr>
          <w:rFonts w:ascii="Times New Roman" w:hAnsi="Times New Roman"/>
          <w:w w:val="90"/>
          <w:sz w:val="26"/>
          <w:szCs w:val="26"/>
        </w:rPr>
        <w:t>введенных</w:t>
      </w:r>
      <w:r w:rsidRPr="0010576E">
        <w:rPr>
          <w:rFonts w:ascii="Times New Roman" w:hAnsi="Times New Roman"/>
          <w:spacing w:val="3"/>
          <w:sz w:val="26"/>
          <w:szCs w:val="26"/>
        </w:rPr>
        <w:t xml:space="preserve"> </w:t>
      </w:r>
      <w:r w:rsidRPr="0010576E">
        <w:rPr>
          <w:rFonts w:ascii="Times New Roman" w:hAnsi="Times New Roman"/>
          <w:w w:val="90"/>
          <w:sz w:val="26"/>
          <w:szCs w:val="26"/>
        </w:rPr>
        <w:t>в</w:t>
      </w:r>
      <w:r w:rsidRPr="0010576E">
        <w:rPr>
          <w:rFonts w:ascii="Times New Roman" w:hAnsi="Times New Roman"/>
          <w:spacing w:val="-8"/>
          <w:w w:val="90"/>
          <w:sz w:val="26"/>
          <w:szCs w:val="26"/>
        </w:rPr>
        <w:t xml:space="preserve"> </w:t>
      </w:r>
      <w:r w:rsidRPr="0010576E">
        <w:rPr>
          <w:rFonts w:ascii="Times New Roman" w:hAnsi="Times New Roman"/>
          <w:w w:val="90"/>
          <w:sz w:val="26"/>
          <w:szCs w:val="26"/>
        </w:rPr>
        <w:t>электронную</w:t>
      </w:r>
      <w:r w:rsidRPr="0010576E">
        <w:rPr>
          <w:rFonts w:ascii="Times New Roman" w:hAnsi="Times New Roman"/>
          <w:spacing w:val="22"/>
          <w:sz w:val="26"/>
          <w:szCs w:val="26"/>
        </w:rPr>
        <w:t xml:space="preserve"> </w:t>
      </w:r>
      <w:r w:rsidRPr="0010576E">
        <w:rPr>
          <w:rFonts w:ascii="Times New Roman" w:hAnsi="Times New Roman"/>
          <w:w w:val="90"/>
          <w:sz w:val="26"/>
          <w:szCs w:val="26"/>
        </w:rPr>
        <w:t>форму</w:t>
      </w:r>
      <w:r w:rsidRPr="0010576E">
        <w:rPr>
          <w:rFonts w:ascii="Times New Roman" w:hAnsi="Times New Roman"/>
          <w:spacing w:val="15"/>
          <w:sz w:val="26"/>
          <w:szCs w:val="26"/>
        </w:rPr>
        <w:t xml:space="preserve"> </w:t>
      </w:r>
      <w:r w:rsidRPr="0010576E">
        <w:rPr>
          <w:rFonts w:ascii="Times New Roman" w:hAnsi="Times New Roman"/>
          <w:w w:val="90"/>
          <w:sz w:val="26"/>
          <w:szCs w:val="26"/>
        </w:rPr>
        <w:t>запроса</w:t>
      </w:r>
      <w:r w:rsidRPr="0010576E">
        <w:rPr>
          <w:rFonts w:ascii="Times New Roman" w:hAnsi="Times New Roman"/>
          <w:spacing w:val="1"/>
          <w:sz w:val="26"/>
          <w:szCs w:val="26"/>
        </w:rPr>
        <w:t xml:space="preserve"> </w:t>
      </w:r>
      <w:r w:rsidRPr="0010576E">
        <w:rPr>
          <w:rFonts w:ascii="Times New Roman" w:hAnsi="Times New Roman"/>
          <w:w w:val="90"/>
          <w:sz w:val="26"/>
          <w:szCs w:val="26"/>
        </w:rPr>
        <w:t>значений</w:t>
      </w:r>
      <w:r w:rsidRPr="0010576E">
        <w:rPr>
          <w:rFonts w:ascii="Times New Roman" w:hAnsi="Times New Roman"/>
          <w:spacing w:val="8"/>
          <w:sz w:val="26"/>
          <w:szCs w:val="26"/>
        </w:rPr>
        <w:t xml:space="preserve"> </w:t>
      </w:r>
      <w:r w:rsidRPr="0010576E">
        <w:rPr>
          <w:rFonts w:ascii="Times New Roman" w:hAnsi="Times New Roman"/>
          <w:w w:val="90"/>
          <w:sz w:val="26"/>
          <w:szCs w:val="26"/>
        </w:rPr>
        <w:t>в</w:t>
      </w:r>
      <w:r w:rsidRPr="0010576E">
        <w:rPr>
          <w:rFonts w:ascii="Times New Roman" w:hAnsi="Times New Roman"/>
          <w:spacing w:val="-3"/>
          <w:w w:val="90"/>
          <w:sz w:val="26"/>
          <w:szCs w:val="26"/>
        </w:rPr>
        <w:t xml:space="preserve"> </w:t>
      </w:r>
      <w:r w:rsidRPr="0010576E">
        <w:rPr>
          <w:rFonts w:ascii="Times New Roman" w:hAnsi="Times New Roman"/>
          <w:spacing w:val="-2"/>
          <w:w w:val="90"/>
          <w:sz w:val="26"/>
          <w:szCs w:val="26"/>
        </w:rPr>
        <w:t>любой</w:t>
      </w:r>
    </w:p>
    <w:p w:rsidR="001A227D" w:rsidRPr="0010576E" w:rsidRDefault="001A227D" w:rsidP="008246D7">
      <w:pPr>
        <w:spacing w:after="0"/>
        <w:jc w:val="both"/>
        <w:rPr>
          <w:rFonts w:ascii="Times New Roman" w:hAnsi="Times New Roman"/>
          <w:sz w:val="26"/>
          <w:szCs w:val="26"/>
        </w:rPr>
      </w:pPr>
      <w:r w:rsidRPr="0010576E">
        <w:rPr>
          <w:rFonts w:ascii="Times New Roman" w:hAnsi="Times New Roman"/>
          <w:sz w:val="26"/>
          <w:szCs w:val="26"/>
        </w:rPr>
        <w:t>момент</w:t>
      </w:r>
      <w:r w:rsidRPr="0010576E">
        <w:rPr>
          <w:rFonts w:ascii="Times New Roman" w:hAnsi="Times New Roman"/>
          <w:spacing w:val="-9"/>
          <w:sz w:val="26"/>
          <w:szCs w:val="26"/>
        </w:rPr>
        <w:t xml:space="preserve"> </w:t>
      </w:r>
      <w:r w:rsidRPr="0010576E">
        <w:rPr>
          <w:rFonts w:ascii="Times New Roman" w:hAnsi="Times New Roman"/>
          <w:sz w:val="26"/>
          <w:szCs w:val="26"/>
        </w:rPr>
        <w:t>по желанию заяви</w:t>
      </w:r>
      <w:r w:rsidRPr="0010576E">
        <w:rPr>
          <w:rFonts w:ascii="Times New Roman" w:hAnsi="Times New Roman"/>
          <w:spacing w:val="-15"/>
          <w:sz w:val="26"/>
          <w:szCs w:val="26"/>
        </w:rPr>
        <w:t>т</w:t>
      </w:r>
      <w:r w:rsidRPr="0010576E">
        <w:rPr>
          <w:rFonts w:ascii="Times New Roman" w:hAnsi="Times New Roman"/>
          <w:sz w:val="26"/>
          <w:szCs w:val="26"/>
        </w:rPr>
        <w:t xml:space="preserve">еля, в том числе при возникновении ошибок ввода и </w:t>
      </w:r>
      <w:r w:rsidRPr="0010576E">
        <w:rPr>
          <w:rFonts w:ascii="Times New Roman" w:hAnsi="Times New Roman"/>
          <w:spacing w:val="-10"/>
          <w:sz w:val="26"/>
          <w:szCs w:val="26"/>
        </w:rPr>
        <w:t>возврате</w:t>
      </w:r>
      <w:r w:rsidRPr="0010576E">
        <w:rPr>
          <w:rFonts w:ascii="Times New Roman" w:hAnsi="Times New Roman"/>
          <w:spacing w:val="31"/>
          <w:sz w:val="26"/>
          <w:szCs w:val="26"/>
        </w:rPr>
        <w:t xml:space="preserve"> </w:t>
      </w:r>
      <w:r w:rsidRPr="0010576E">
        <w:rPr>
          <w:rFonts w:ascii="Times New Roman" w:hAnsi="Times New Roman"/>
          <w:spacing w:val="-10"/>
          <w:sz w:val="26"/>
          <w:szCs w:val="26"/>
        </w:rPr>
        <w:t>для</w:t>
      </w:r>
      <w:r w:rsidRPr="0010576E">
        <w:rPr>
          <w:rFonts w:ascii="Times New Roman" w:hAnsi="Times New Roman"/>
          <w:spacing w:val="10"/>
          <w:sz w:val="26"/>
          <w:szCs w:val="26"/>
        </w:rPr>
        <w:t xml:space="preserve"> </w:t>
      </w:r>
      <w:r w:rsidRPr="0010576E">
        <w:rPr>
          <w:rFonts w:ascii="Times New Roman" w:hAnsi="Times New Roman"/>
          <w:spacing w:val="-10"/>
          <w:sz w:val="26"/>
          <w:szCs w:val="26"/>
        </w:rPr>
        <w:t>повторного</w:t>
      </w:r>
      <w:r w:rsidRPr="0010576E">
        <w:rPr>
          <w:rFonts w:ascii="Times New Roman" w:hAnsi="Times New Roman"/>
          <w:spacing w:val="11"/>
          <w:sz w:val="26"/>
          <w:szCs w:val="26"/>
        </w:rPr>
        <w:t xml:space="preserve"> </w:t>
      </w:r>
      <w:r w:rsidRPr="0010576E">
        <w:rPr>
          <w:rFonts w:ascii="Times New Roman" w:hAnsi="Times New Roman"/>
          <w:spacing w:val="-10"/>
          <w:sz w:val="26"/>
          <w:szCs w:val="26"/>
        </w:rPr>
        <w:t>ввода</w:t>
      </w:r>
      <w:r w:rsidRPr="0010576E">
        <w:rPr>
          <w:rFonts w:ascii="Times New Roman" w:hAnsi="Times New Roman"/>
          <w:spacing w:val="-5"/>
          <w:sz w:val="26"/>
          <w:szCs w:val="26"/>
        </w:rPr>
        <w:t xml:space="preserve"> </w:t>
      </w:r>
      <w:r w:rsidRPr="0010576E">
        <w:rPr>
          <w:rFonts w:ascii="Times New Roman" w:hAnsi="Times New Roman"/>
          <w:spacing w:val="-10"/>
          <w:sz w:val="26"/>
          <w:szCs w:val="26"/>
        </w:rPr>
        <w:t>значений</w:t>
      </w:r>
      <w:r w:rsidRPr="0010576E">
        <w:rPr>
          <w:rFonts w:ascii="Times New Roman" w:hAnsi="Times New Roman"/>
          <w:spacing w:val="9"/>
          <w:sz w:val="26"/>
          <w:szCs w:val="26"/>
        </w:rPr>
        <w:t xml:space="preserve"> </w:t>
      </w:r>
      <w:r w:rsidRPr="0010576E">
        <w:rPr>
          <w:rFonts w:ascii="Times New Roman" w:hAnsi="Times New Roman"/>
          <w:spacing w:val="-10"/>
          <w:sz w:val="26"/>
          <w:szCs w:val="26"/>
        </w:rPr>
        <w:t>в</w:t>
      </w:r>
      <w:r w:rsidRPr="0010576E">
        <w:rPr>
          <w:rFonts w:ascii="Times New Roman" w:hAnsi="Times New Roman"/>
          <w:spacing w:val="-5"/>
          <w:sz w:val="26"/>
          <w:szCs w:val="26"/>
        </w:rPr>
        <w:t xml:space="preserve"> </w:t>
      </w:r>
      <w:r w:rsidRPr="0010576E">
        <w:rPr>
          <w:rFonts w:ascii="Times New Roman" w:hAnsi="Times New Roman"/>
          <w:spacing w:val="-10"/>
          <w:sz w:val="26"/>
          <w:szCs w:val="26"/>
        </w:rPr>
        <w:t>электронную</w:t>
      </w:r>
      <w:r w:rsidRPr="0010576E">
        <w:rPr>
          <w:rFonts w:ascii="Times New Roman" w:hAnsi="Times New Roman"/>
          <w:spacing w:val="9"/>
          <w:sz w:val="26"/>
          <w:szCs w:val="26"/>
        </w:rPr>
        <w:t xml:space="preserve"> </w:t>
      </w:r>
      <w:r w:rsidRPr="0010576E">
        <w:rPr>
          <w:rFonts w:ascii="Times New Roman" w:hAnsi="Times New Roman"/>
          <w:spacing w:val="-10"/>
          <w:sz w:val="26"/>
          <w:szCs w:val="26"/>
        </w:rPr>
        <w:t>форму</w:t>
      </w:r>
      <w:r w:rsidRPr="0010576E">
        <w:rPr>
          <w:rFonts w:ascii="Times New Roman" w:hAnsi="Times New Roman"/>
          <w:spacing w:val="9"/>
          <w:sz w:val="26"/>
          <w:szCs w:val="26"/>
        </w:rPr>
        <w:t xml:space="preserve"> </w:t>
      </w:r>
      <w:r w:rsidRPr="0010576E">
        <w:rPr>
          <w:rFonts w:ascii="Times New Roman" w:hAnsi="Times New Roman"/>
          <w:spacing w:val="-10"/>
          <w:sz w:val="26"/>
          <w:szCs w:val="26"/>
        </w:rPr>
        <w:t>заявления:</w:t>
      </w:r>
    </w:p>
    <w:p w:rsidR="001A227D" w:rsidRPr="0010576E" w:rsidRDefault="001A227D" w:rsidP="008246D7">
      <w:pPr>
        <w:spacing w:after="0"/>
        <w:ind w:firstLine="904"/>
        <w:jc w:val="both"/>
        <w:rPr>
          <w:rFonts w:ascii="Times New Roman" w:hAnsi="Times New Roman"/>
          <w:sz w:val="26"/>
          <w:szCs w:val="26"/>
        </w:rPr>
      </w:pPr>
      <w:r w:rsidRPr="0010576E">
        <w:rPr>
          <w:rFonts w:ascii="Times New Roman" w:hAnsi="Times New Roman"/>
          <w:spacing w:val="-8"/>
          <w:sz w:val="26"/>
          <w:szCs w:val="26"/>
        </w:rPr>
        <w:t>-</w:t>
      </w:r>
      <w:r w:rsidRPr="0010576E">
        <w:rPr>
          <w:rFonts w:ascii="Times New Roman" w:hAnsi="Times New Roman"/>
          <w:spacing w:val="-6"/>
          <w:sz w:val="26"/>
          <w:szCs w:val="26"/>
        </w:rPr>
        <w:t xml:space="preserve"> </w:t>
      </w:r>
      <w:r w:rsidRPr="0010576E">
        <w:rPr>
          <w:rFonts w:ascii="Times New Roman" w:hAnsi="Times New Roman"/>
          <w:spacing w:val="-8"/>
          <w:sz w:val="26"/>
          <w:szCs w:val="26"/>
        </w:rPr>
        <w:t>заполнение</w:t>
      </w:r>
      <w:r w:rsidRPr="0010576E">
        <w:rPr>
          <w:rFonts w:ascii="Times New Roman" w:hAnsi="Times New Roman"/>
          <w:spacing w:val="-6"/>
          <w:sz w:val="26"/>
          <w:szCs w:val="26"/>
        </w:rPr>
        <w:t xml:space="preserve"> </w:t>
      </w:r>
      <w:r w:rsidRPr="0010576E">
        <w:rPr>
          <w:rFonts w:ascii="Times New Roman" w:hAnsi="Times New Roman"/>
          <w:spacing w:val="-8"/>
          <w:sz w:val="26"/>
          <w:szCs w:val="26"/>
        </w:rPr>
        <w:t>полей</w:t>
      </w:r>
      <w:r w:rsidRPr="0010576E">
        <w:rPr>
          <w:rFonts w:ascii="Times New Roman" w:hAnsi="Times New Roman"/>
          <w:spacing w:val="-7"/>
          <w:sz w:val="26"/>
          <w:szCs w:val="26"/>
        </w:rPr>
        <w:t xml:space="preserve"> </w:t>
      </w:r>
      <w:r w:rsidRPr="0010576E">
        <w:rPr>
          <w:rFonts w:ascii="Times New Roman" w:hAnsi="Times New Roman"/>
          <w:spacing w:val="-8"/>
          <w:sz w:val="26"/>
          <w:szCs w:val="26"/>
        </w:rPr>
        <w:t>электронной</w:t>
      </w:r>
      <w:r w:rsidRPr="0010576E">
        <w:rPr>
          <w:rFonts w:ascii="Times New Roman" w:hAnsi="Times New Roman"/>
          <w:spacing w:val="-6"/>
          <w:sz w:val="26"/>
          <w:szCs w:val="26"/>
        </w:rPr>
        <w:t xml:space="preserve"> </w:t>
      </w:r>
      <w:r w:rsidRPr="0010576E">
        <w:rPr>
          <w:rFonts w:ascii="Times New Roman" w:hAnsi="Times New Roman"/>
          <w:spacing w:val="-8"/>
          <w:sz w:val="26"/>
          <w:szCs w:val="26"/>
        </w:rPr>
        <w:t>формы</w:t>
      </w:r>
      <w:r w:rsidRPr="0010576E">
        <w:rPr>
          <w:rFonts w:ascii="Times New Roman" w:hAnsi="Times New Roman"/>
          <w:spacing w:val="-6"/>
          <w:sz w:val="26"/>
          <w:szCs w:val="26"/>
        </w:rPr>
        <w:t xml:space="preserve"> </w:t>
      </w:r>
      <w:r w:rsidRPr="0010576E">
        <w:rPr>
          <w:rFonts w:ascii="Times New Roman" w:hAnsi="Times New Roman"/>
          <w:spacing w:val="-8"/>
          <w:sz w:val="26"/>
          <w:szCs w:val="26"/>
        </w:rPr>
        <w:t>заявления</w:t>
      </w:r>
      <w:r w:rsidRPr="0010576E">
        <w:rPr>
          <w:rFonts w:ascii="Times New Roman" w:hAnsi="Times New Roman"/>
          <w:spacing w:val="-7"/>
          <w:sz w:val="26"/>
          <w:szCs w:val="26"/>
        </w:rPr>
        <w:t xml:space="preserve"> </w:t>
      </w:r>
      <w:r w:rsidRPr="0010576E">
        <w:rPr>
          <w:rFonts w:ascii="Times New Roman" w:hAnsi="Times New Roman"/>
          <w:spacing w:val="-8"/>
          <w:sz w:val="26"/>
          <w:szCs w:val="26"/>
        </w:rPr>
        <w:t>до</w:t>
      </w:r>
      <w:r w:rsidRPr="0010576E">
        <w:rPr>
          <w:rFonts w:ascii="Times New Roman" w:hAnsi="Times New Roman"/>
          <w:spacing w:val="-6"/>
          <w:sz w:val="26"/>
          <w:szCs w:val="26"/>
        </w:rPr>
        <w:t xml:space="preserve"> </w:t>
      </w:r>
      <w:r w:rsidRPr="0010576E">
        <w:rPr>
          <w:rFonts w:ascii="Times New Roman" w:hAnsi="Times New Roman"/>
          <w:spacing w:val="-8"/>
          <w:sz w:val="26"/>
          <w:szCs w:val="26"/>
        </w:rPr>
        <w:t>начала</w:t>
      </w:r>
      <w:r w:rsidRPr="0010576E">
        <w:rPr>
          <w:rFonts w:ascii="Times New Roman" w:hAnsi="Times New Roman"/>
          <w:spacing w:val="-6"/>
          <w:sz w:val="26"/>
          <w:szCs w:val="26"/>
        </w:rPr>
        <w:t xml:space="preserve"> </w:t>
      </w:r>
      <w:r w:rsidRPr="0010576E">
        <w:rPr>
          <w:rFonts w:ascii="Times New Roman" w:hAnsi="Times New Roman"/>
          <w:spacing w:val="-8"/>
          <w:sz w:val="26"/>
          <w:szCs w:val="26"/>
        </w:rPr>
        <w:t>ввода</w:t>
      </w:r>
      <w:r w:rsidRPr="0010576E">
        <w:rPr>
          <w:rFonts w:ascii="Times New Roman" w:hAnsi="Times New Roman"/>
          <w:spacing w:val="-7"/>
          <w:sz w:val="26"/>
          <w:szCs w:val="26"/>
        </w:rPr>
        <w:t xml:space="preserve"> </w:t>
      </w:r>
      <w:r w:rsidRPr="0010576E">
        <w:rPr>
          <w:rFonts w:ascii="Times New Roman" w:hAnsi="Times New Roman"/>
          <w:spacing w:val="-8"/>
          <w:sz w:val="26"/>
          <w:szCs w:val="26"/>
        </w:rPr>
        <w:t>сведений</w:t>
      </w:r>
      <w:r w:rsidRPr="0010576E">
        <w:rPr>
          <w:rFonts w:ascii="Times New Roman" w:hAnsi="Times New Roman"/>
          <w:spacing w:val="-5"/>
          <w:sz w:val="26"/>
          <w:szCs w:val="26"/>
        </w:rPr>
        <w:t xml:space="preserve"> </w:t>
      </w:r>
      <w:r w:rsidRPr="0010576E">
        <w:rPr>
          <w:rFonts w:ascii="Times New Roman" w:hAnsi="Times New Roman"/>
          <w:spacing w:val="-8"/>
          <w:sz w:val="26"/>
          <w:szCs w:val="26"/>
        </w:rPr>
        <w:t xml:space="preserve">с      </w:t>
      </w:r>
      <w:r w:rsidRPr="0010576E">
        <w:rPr>
          <w:rFonts w:ascii="Times New Roman" w:hAnsi="Times New Roman"/>
          <w:sz w:val="26"/>
          <w:szCs w:val="26"/>
        </w:rPr>
        <w:t>использованием сведений, размещенных в ИСИА, опубликованных на Едином портале, Региональном пopтaлe или официальных caйтax, в части, касающейся сведений, отсутствующих</w:t>
      </w:r>
      <w:r w:rsidRPr="0010576E">
        <w:rPr>
          <w:rFonts w:ascii="Times New Roman" w:hAnsi="Times New Roman"/>
          <w:spacing w:val="40"/>
          <w:sz w:val="26"/>
          <w:szCs w:val="26"/>
        </w:rPr>
        <w:t xml:space="preserve"> </w:t>
      </w:r>
      <w:r w:rsidRPr="0010576E">
        <w:rPr>
          <w:rFonts w:ascii="Times New Roman" w:hAnsi="Times New Roman"/>
          <w:sz w:val="26"/>
          <w:szCs w:val="26"/>
        </w:rPr>
        <w:t xml:space="preserve">в </w:t>
      </w:r>
      <w:r w:rsidRPr="0010576E">
        <w:rPr>
          <w:rFonts w:ascii="Times New Roman" w:hAnsi="Times New Roman"/>
          <w:w w:val="115"/>
          <w:sz w:val="26"/>
          <w:szCs w:val="26"/>
        </w:rPr>
        <w:t>ЕСИА;</w:t>
      </w:r>
    </w:p>
    <w:p w:rsidR="001A227D" w:rsidRDefault="001A227D" w:rsidP="008246D7">
      <w:pPr>
        <w:spacing w:after="0"/>
        <w:ind w:firstLine="911"/>
        <w:jc w:val="both"/>
        <w:rPr>
          <w:rFonts w:ascii="Times New Roman" w:hAnsi="Times New Roman"/>
          <w:sz w:val="26"/>
          <w:szCs w:val="26"/>
        </w:rPr>
      </w:pPr>
      <w:r>
        <w:rPr>
          <w:rFonts w:ascii="Times New Roman" w:hAnsi="Times New Roman"/>
          <w:spacing w:val="-13"/>
          <w:sz w:val="26"/>
          <w:szCs w:val="26"/>
        </w:rPr>
        <w:t>-</w:t>
      </w:r>
      <w:r w:rsidRPr="004A027F">
        <w:rPr>
          <w:rFonts w:ascii="Times New Roman" w:hAnsi="Times New Roman"/>
          <w:spacing w:val="-13"/>
          <w:sz w:val="26"/>
          <w:szCs w:val="26"/>
        </w:rPr>
        <w:t xml:space="preserve"> </w:t>
      </w:r>
      <w:r>
        <w:rPr>
          <w:rFonts w:ascii="Times New Roman" w:hAnsi="Times New Roman"/>
          <w:sz w:val="26"/>
          <w:szCs w:val="26"/>
        </w:rPr>
        <w:t>возможность вернуться на любой из этапов заполнения электронной формы заявления без потери ранее введенной информации</w:t>
      </w:r>
      <w:r w:rsidRPr="004A027F">
        <w:rPr>
          <w:rFonts w:ascii="Times New Roman" w:hAnsi="Times New Roman"/>
          <w:sz w:val="26"/>
          <w:szCs w:val="26"/>
        </w:rPr>
        <w:t>.</w:t>
      </w:r>
    </w:p>
    <w:p w:rsidR="001A227D" w:rsidRPr="00712820" w:rsidRDefault="001A227D" w:rsidP="008246D7">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1A227D" w:rsidRPr="00712820" w:rsidRDefault="001A227D" w:rsidP="00D10176">
      <w:pPr>
        <w:autoSpaceDE w:val="0"/>
        <w:autoSpaceDN w:val="0"/>
        <w:adjustRightInd w:val="0"/>
        <w:spacing w:after="0"/>
        <w:ind w:right="-5" w:firstLine="709"/>
        <w:jc w:val="both"/>
        <w:rPr>
          <w:rFonts w:ascii="Times New Roman" w:hAnsi="Times New Roman"/>
          <w:sz w:val="26"/>
          <w:szCs w:val="26"/>
        </w:rPr>
      </w:pPr>
      <w:r w:rsidRPr="00712820">
        <w:rPr>
          <w:rFonts w:ascii="Times New Roman" w:hAnsi="Times New Roman"/>
          <w:sz w:val="26"/>
          <w:szCs w:val="26"/>
        </w:rPr>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rsidR="001A227D" w:rsidRPr="00712820" w:rsidRDefault="001A227D" w:rsidP="00D10176">
      <w:pPr>
        <w:autoSpaceDE w:val="0"/>
        <w:autoSpaceDN w:val="0"/>
        <w:adjustRightInd w:val="0"/>
        <w:spacing w:after="0"/>
        <w:ind w:right="-5" w:firstLine="709"/>
        <w:jc w:val="both"/>
        <w:rPr>
          <w:rFonts w:ascii="Times New Roman" w:hAnsi="Times New Roman"/>
          <w:sz w:val="26"/>
          <w:szCs w:val="26"/>
        </w:rPr>
      </w:pPr>
      <w:r w:rsidRPr="00712820">
        <w:rPr>
          <w:rFonts w:ascii="Times New Roman" w:hAnsi="Times New Roman"/>
          <w:sz w:val="26"/>
          <w:szCs w:val="26"/>
        </w:rPr>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rsidR="001A227D" w:rsidRPr="00712820" w:rsidRDefault="001A227D" w:rsidP="00D10176">
      <w:pPr>
        <w:autoSpaceDE w:val="0"/>
        <w:autoSpaceDN w:val="0"/>
        <w:adjustRightInd w:val="0"/>
        <w:spacing w:after="0"/>
        <w:ind w:right="-5" w:firstLine="709"/>
        <w:jc w:val="both"/>
        <w:rPr>
          <w:rFonts w:ascii="Times New Roman" w:hAnsi="Times New Roman"/>
          <w:sz w:val="26"/>
          <w:szCs w:val="26"/>
        </w:rPr>
      </w:pPr>
      <w:r w:rsidRPr="00712820">
        <w:rPr>
          <w:rFonts w:ascii="Times New Roman" w:hAnsi="Times New Roman"/>
          <w:sz w:val="26"/>
          <w:szCs w:val="26"/>
        </w:rPr>
        <w:t>Результат предоставления муниципальной услуги при предоставлении услуги через Единый портал, Региональный портал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Вместе с результатом предоставления муниципальной услуги заявителю в личный кабинет на Едином портале направляется уведомление о возможности получения результата предоставления муниципальной услуги на бумажном носителе в органе, уполномоченном на предоставление муниципальной услуги.</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Особенности предоставления муниципальной услуги в многофункциональном центре.</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Многофункциональный центр осуществляет:</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3)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4) представление интересов органа, предоставляющего муниципальную услугу, при взаимодействии с заявителем;</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5) информирование заявителя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Единый и Региональный порталы,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 xml:space="preserve">10)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17" w:history="1">
        <w:r w:rsidRPr="00712820">
          <w:rPr>
            <w:rFonts w:ascii="Times New Roman" w:hAnsi="Times New Roman"/>
            <w:sz w:val="26"/>
            <w:szCs w:val="26"/>
          </w:rPr>
          <w:t>частью 6 статьи 7</w:t>
        </w:r>
      </w:hyperlink>
      <w:r w:rsidRPr="00712820">
        <w:rPr>
          <w:rFonts w:ascii="Times New Roman" w:hAnsi="Times New Roman"/>
          <w:sz w:val="26"/>
          <w:szCs w:val="26"/>
        </w:rPr>
        <w:t xml:space="preserve"> Федерального закона №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 xml:space="preserve">11) в порядке, установленном </w:t>
      </w:r>
      <w:hyperlink r:id="rId18" w:history="1">
        <w:r w:rsidRPr="00712820">
          <w:rPr>
            <w:rFonts w:ascii="Times New Roman" w:hAnsi="Times New Roman"/>
            <w:sz w:val="26"/>
            <w:szCs w:val="26"/>
          </w:rPr>
          <w:t>статьей 14.1</w:t>
        </w:r>
      </w:hyperlink>
      <w:r w:rsidRPr="00712820">
        <w:rPr>
          <w:rFonts w:ascii="Times New Roman" w:hAnsi="Times New Roman"/>
          <w:sz w:val="26"/>
          <w:szCs w:val="26"/>
        </w:rPr>
        <w:t xml:space="preserve">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sidRPr="00712820">
        <w:rPr>
          <w:rFonts w:ascii="Times New Roman" w:hAnsi="Times New Roman"/>
          <w:sz w:val="26"/>
          <w:szCs w:val="26"/>
        </w:rPr>
        <w:t>12) иные функции, установленные нормативными правовыми актами и соглашениями о взаимодействии.</w:t>
      </w:r>
    </w:p>
    <w:p w:rsidR="001A227D" w:rsidRPr="00712820" w:rsidRDefault="001A227D" w:rsidP="00C86034">
      <w:pPr>
        <w:tabs>
          <w:tab w:val="left" w:pos="0"/>
        </w:tabs>
        <w:autoSpaceDE w:val="0"/>
        <w:autoSpaceDN w:val="0"/>
        <w:adjustRightInd w:val="0"/>
        <w:spacing w:after="0"/>
        <w:contextualSpacing/>
        <w:jc w:val="both"/>
        <w:rPr>
          <w:rFonts w:ascii="Times New Roman" w:hAnsi="Times New Roman"/>
          <w:spacing w:val="2"/>
          <w:sz w:val="26"/>
          <w:szCs w:val="26"/>
        </w:rPr>
      </w:pPr>
      <w:r>
        <w:rPr>
          <w:rFonts w:ascii="Times New Roman" w:hAnsi="Times New Roman"/>
          <w:spacing w:val="2"/>
          <w:sz w:val="26"/>
          <w:szCs w:val="26"/>
        </w:rPr>
        <w:tab/>
      </w:r>
      <w:r w:rsidRPr="00712820">
        <w:rPr>
          <w:rFonts w:ascii="Times New Roman" w:hAnsi="Times New Roman"/>
          <w:spacing w:val="2"/>
          <w:sz w:val="26"/>
          <w:szCs w:val="26"/>
        </w:rPr>
        <w:t>2.</w:t>
      </w:r>
      <w:r>
        <w:rPr>
          <w:rFonts w:ascii="Times New Roman" w:hAnsi="Times New Roman"/>
          <w:spacing w:val="2"/>
          <w:sz w:val="26"/>
          <w:szCs w:val="26"/>
        </w:rPr>
        <w:t>14</w:t>
      </w:r>
      <w:r w:rsidRPr="00712820">
        <w:rPr>
          <w:rFonts w:ascii="Times New Roman" w:hAnsi="Times New Roman"/>
          <w:spacing w:val="2"/>
          <w:sz w:val="26"/>
          <w:szCs w:val="26"/>
        </w:rPr>
        <w:t>.</w:t>
      </w:r>
      <w:r>
        <w:rPr>
          <w:rFonts w:ascii="Times New Roman" w:hAnsi="Times New Roman"/>
          <w:spacing w:val="2"/>
          <w:sz w:val="26"/>
          <w:szCs w:val="26"/>
        </w:rPr>
        <w:t>2.</w:t>
      </w:r>
      <w:r w:rsidRPr="00712820">
        <w:rPr>
          <w:rFonts w:ascii="Times New Roman" w:hAnsi="Times New Roman"/>
          <w:spacing w:val="2"/>
          <w:sz w:val="26"/>
          <w:szCs w:val="26"/>
        </w:rPr>
        <w:t xml:space="preserve"> Услуги, необходимы</w:t>
      </w:r>
      <w:r>
        <w:rPr>
          <w:rFonts w:ascii="Times New Roman" w:hAnsi="Times New Roman"/>
          <w:spacing w:val="2"/>
          <w:sz w:val="26"/>
          <w:szCs w:val="26"/>
        </w:rPr>
        <w:t>е</w:t>
      </w:r>
      <w:r w:rsidRPr="00712820">
        <w:rPr>
          <w:rFonts w:ascii="Times New Roman" w:hAnsi="Times New Roman"/>
          <w:spacing w:val="2"/>
          <w:sz w:val="26"/>
          <w:szCs w:val="26"/>
        </w:rPr>
        <w:t xml:space="preserve"> и обязательны</w:t>
      </w:r>
      <w:r>
        <w:rPr>
          <w:rFonts w:ascii="Times New Roman" w:hAnsi="Times New Roman"/>
          <w:spacing w:val="2"/>
          <w:sz w:val="26"/>
          <w:szCs w:val="26"/>
        </w:rPr>
        <w:t>е для предоставления У</w:t>
      </w:r>
      <w:r w:rsidRPr="00712820">
        <w:rPr>
          <w:rFonts w:ascii="Times New Roman" w:hAnsi="Times New Roman"/>
          <w:spacing w:val="2"/>
          <w:sz w:val="26"/>
          <w:szCs w:val="26"/>
        </w:rPr>
        <w:t>слуги</w:t>
      </w:r>
      <w:r>
        <w:rPr>
          <w:rFonts w:ascii="Times New Roman" w:hAnsi="Times New Roman"/>
          <w:spacing w:val="2"/>
          <w:sz w:val="26"/>
          <w:szCs w:val="26"/>
        </w:rPr>
        <w:t>, отсутствуют.</w:t>
      </w:r>
    </w:p>
    <w:p w:rsidR="001A227D" w:rsidRPr="00712820" w:rsidRDefault="001A227D" w:rsidP="00712820">
      <w:pPr>
        <w:autoSpaceDE w:val="0"/>
        <w:autoSpaceDN w:val="0"/>
        <w:adjustRightInd w:val="0"/>
        <w:spacing w:after="0"/>
        <w:ind w:firstLine="709"/>
        <w:jc w:val="both"/>
        <w:rPr>
          <w:rFonts w:ascii="Times New Roman" w:hAnsi="Times New Roman"/>
          <w:sz w:val="26"/>
          <w:szCs w:val="26"/>
        </w:rPr>
      </w:pPr>
      <w:r>
        <w:rPr>
          <w:rFonts w:ascii="Times New Roman" w:hAnsi="Times New Roman"/>
          <w:sz w:val="26"/>
          <w:szCs w:val="26"/>
        </w:rPr>
        <w:t>2.1</w:t>
      </w:r>
      <w:r w:rsidRPr="00712820">
        <w:rPr>
          <w:rFonts w:ascii="Times New Roman" w:hAnsi="Times New Roman"/>
          <w:sz w:val="26"/>
          <w:szCs w:val="26"/>
        </w:rPr>
        <w:t>4.</w:t>
      </w:r>
      <w:r>
        <w:rPr>
          <w:rFonts w:ascii="Times New Roman" w:hAnsi="Times New Roman"/>
          <w:sz w:val="26"/>
          <w:szCs w:val="26"/>
        </w:rPr>
        <w:t>3.</w:t>
      </w:r>
      <w:r w:rsidRPr="00712820">
        <w:rPr>
          <w:rFonts w:ascii="Times New Roman" w:hAnsi="Times New Roman"/>
          <w:sz w:val="26"/>
          <w:szCs w:val="26"/>
        </w:rPr>
        <w:t xml:space="preserve"> Информационные системы, используемые для предоставления муниципальной услуги: Единый портал, Региональный портал.</w:t>
      </w:r>
    </w:p>
    <w:p w:rsidR="001A227D" w:rsidRDefault="001A227D" w:rsidP="00111775">
      <w:pPr>
        <w:autoSpaceDE w:val="0"/>
        <w:autoSpaceDN w:val="0"/>
        <w:adjustRightInd w:val="0"/>
        <w:spacing w:after="0" w:line="240" w:lineRule="auto"/>
        <w:ind w:firstLine="567"/>
        <w:jc w:val="center"/>
        <w:rPr>
          <w:rFonts w:ascii="Times New Roman" w:hAnsi="Times New Roman"/>
          <w:b/>
          <w:sz w:val="26"/>
          <w:szCs w:val="26"/>
        </w:rPr>
      </w:pPr>
    </w:p>
    <w:p w:rsidR="001A227D" w:rsidRPr="00492179" w:rsidRDefault="001A227D" w:rsidP="00111775">
      <w:pPr>
        <w:autoSpaceDE w:val="0"/>
        <w:autoSpaceDN w:val="0"/>
        <w:adjustRightInd w:val="0"/>
        <w:spacing w:after="0" w:line="240" w:lineRule="auto"/>
        <w:ind w:firstLine="567"/>
        <w:jc w:val="center"/>
        <w:rPr>
          <w:rFonts w:ascii="Times New Roman" w:hAnsi="Times New Roman"/>
          <w:sz w:val="26"/>
          <w:szCs w:val="26"/>
        </w:rPr>
      </w:pPr>
      <w:r w:rsidRPr="00492179">
        <w:rPr>
          <w:rFonts w:ascii="Times New Roman" w:hAnsi="Times New Roman"/>
          <w:b/>
          <w:sz w:val="26"/>
          <w:szCs w:val="26"/>
          <w:lang w:val="en-US"/>
        </w:rPr>
        <w:t>III</w:t>
      </w:r>
      <w:r w:rsidRPr="00492179">
        <w:rPr>
          <w:rFonts w:ascii="Times New Roman" w:hAnsi="Times New Roman"/>
          <w:b/>
          <w:sz w:val="26"/>
          <w:szCs w:val="26"/>
        </w:rPr>
        <w:t xml:space="preserve">. </w:t>
      </w:r>
      <w:r w:rsidRPr="00492179">
        <w:rPr>
          <w:rFonts w:ascii="Times New Roman" w:hAnsi="Times New Roman"/>
          <w:b/>
          <w:color w:val="000000"/>
          <w:sz w:val="26"/>
          <w:szCs w:val="26"/>
        </w:rPr>
        <w:t>Состав, последовательность и сроки</w:t>
      </w:r>
      <w:r w:rsidRPr="00492179">
        <w:rPr>
          <w:rFonts w:ascii="Times New Roman" w:hAnsi="Times New Roman"/>
          <w:b/>
          <w:color w:val="000000"/>
          <w:sz w:val="26"/>
          <w:szCs w:val="26"/>
        </w:rPr>
        <w:br/>
        <w:t>выполнения административных процедур</w:t>
      </w:r>
    </w:p>
    <w:p w:rsidR="001A227D" w:rsidRPr="00492179" w:rsidRDefault="001A227D" w:rsidP="00492179">
      <w:pPr>
        <w:widowControl w:val="0"/>
        <w:autoSpaceDE w:val="0"/>
        <w:autoSpaceDN w:val="0"/>
        <w:adjustRightInd w:val="0"/>
        <w:spacing w:after="0" w:line="240" w:lineRule="auto"/>
        <w:jc w:val="center"/>
        <w:rPr>
          <w:rFonts w:ascii="Times New Roman" w:hAnsi="Times New Roman"/>
          <w:b/>
          <w:color w:val="000000"/>
          <w:sz w:val="26"/>
          <w:szCs w:val="26"/>
          <w:lang w:eastAsia="ru-RU"/>
        </w:rPr>
      </w:pPr>
    </w:p>
    <w:p w:rsidR="001A227D" w:rsidRDefault="001A227D" w:rsidP="00492179">
      <w:pPr>
        <w:widowControl w:val="0"/>
        <w:autoSpaceDE w:val="0"/>
        <w:autoSpaceDN w:val="0"/>
        <w:adjustRightInd w:val="0"/>
        <w:spacing w:after="0" w:line="240" w:lineRule="auto"/>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3.1. Перечень вариантов предоставления Услуги:</w:t>
      </w:r>
    </w:p>
    <w:p w:rsidR="001A227D" w:rsidRPr="00492179" w:rsidRDefault="001A227D" w:rsidP="00AE1117">
      <w:pPr>
        <w:widowControl w:val="0"/>
        <w:autoSpaceDE w:val="0"/>
        <w:autoSpaceDN w:val="0"/>
        <w:adjustRightInd w:val="0"/>
        <w:spacing w:after="0" w:line="240" w:lineRule="auto"/>
        <w:jc w:val="both"/>
        <w:rPr>
          <w:rFonts w:ascii="Times New Roman" w:hAnsi="Times New Roman"/>
          <w:b/>
          <w:color w:val="000000"/>
          <w:sz w:val="26"/>
          <w:szCs w:val="26"/>
          <w:lang w:eastAsia="ru-RU"/>
        </w:rPr>
      </w:pPr>
    </w:p>
    <w:p w:rsidR="001A227D" w:rsidRDefault="001A227D" w:rsidP="00AE1117">
      <w:pPr>
        <w:widowControl w:val="0"/>
        <w:autoSpaceDE w:val="0"/>
        <w:autoSpaceDN w:val="0"/>
        <w:adjustRightInd w:val="0"/>
        <w:spacing w:after="0" w:line="240"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1) Вариант 1. Предоставление земельного участка, </w:t>
      </w:r>
      <w:r w:rsidRPr="00F211E3">
        <w:rPr>
          <w:rFonts w:ascii="Times New Roman" w:hAnsi="Times New Roman"/>
          <w:sz w:val="26"/>
          <w:szCs w:val="26"/>
        </w:rPr>
        <w:t>находящегося в муниципальной собственности или государственная собственность на который не разграничена,</w:t>
      </w:r>
      <w:r w:rsidRPr="00F211E3">
        <w:rPr>
          <w:rFonts w:ascii="Times New Roman" w:hAnsi="Times New Roman"/>
          <w:color w:val="000000"/>
          <w:sz w:val="26"/>
          <w:szCs w:val="26"/>
          <w:lang w:eastAsia="ru-RU"/>
        </w:rPr>
        <w:t xml:space="preserve"> </w:t>
      </w:r>
      <w:r>
        <w:rPr>
          <w:rFonts w:ascii="Times New Roman" w:hAnsi="Times New Roman"/>
          <w:color w:val="000000"/>
          <w:sz w:val="26"/>
          <w:szCs w:val="26"/>
          <w:lang w:eastAsia="ru-RU"/>
        </w:rPr>
        <w:t xml:space="preserve"> </w:t>
      </w:r>
      <w:r w:rsidRPr="00F211E3">
        <w:rPr>
          <w:rFonts w:ascii="Times New Roman" w:hAnsi="Times New Roman"/>
          <w:color w:val="000000"/>
          <w:sz w:val="26"/>
          <w:szCs w:val="26"/>
          <w:lang w:eastAsia="ru-RU"/>
        </w:rPr>
        <w:t>в собственность за плату без проведения торгов</w:t>
      </w:r>
      <w:r>
        <w:rPr>
          <w:rFonts w:ascii="Times New Roman" w:hAnsi="Times New Roman"/>
          <w:color w:val="000000"/>
          <w:sz w:val="26"/>
          <w:szCs w:val="26"/>
          <w:lang w:eastAsia="ru-RU"/>
        </w:rPr>
        <w:t>.</w:t>
      </w:r>
    </w:p>
    <w:p w:rsidR="001A227D" w:rsidRPr="00F211E3" w:rsidRDefault="001A227D" w:rsidP="00AE1117">
      <w:pPr>
        <w:widowControl w:val="0"/>
        <w:autoSpaceDE w:val="0"/>
        <w:autoSpaceDN w:val="0"/>
        <w:adjustRightInd w:val="0"/>
        <w:spacing w:after="0" w:line="240"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2) Вариант 2. Предоставление земельного участка, </w:t>
      </w:r>
      <w:r w:rsidRPr="00F211E3">
        <w:rPr>
          <w:rFonts w:ascii="Times New Roman" w:hAnsi="Times New Roman"/>
          <w:sz w:val="26"/>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color w:val="000000"/>
          <w:sz w:val="26"/>
          <w:szCs w:val="26"/>
          <w:lang w:eastAsia="ru-RU"/>
        </w:rPr>
        <w:t>в аренду без проведения торгов.</w:t>
      </w:r>
    </w:p>
    <w:p w:rsidR="001A227D" w:rsidRDefault="001A227D" w:rsidP="00EF464B">
      <w:pPr>
        <w:widowControl w:val="0"/>
        <w:autoSpaceDE w:val="0"/>
        <w:autoSpaceDN w:val="0"/>
        <w:adjustRightInd w:val="0"/>
        <w:spacing w:after="0" w:line="240"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3) Вариант 3. Предоставление земельного участка, </w:t>
      </w:r>
      <w:r w:rsidRPr="00F211E3">
        <w:rPr>
          <w:rFonts w:ascii="Times New Roman" w:hAnsi="Times New Roman"/>
          <w:sz w:val="26"/>
          <w:szCs w:val="26"/>
        </w:rPr>
        <w:t xml:space="preserve">находящегося в муниципальной собственности или государственная собственность на который не разграничена, </w:t>
      </w:r>
      <w:r w:rsidRPr="00F211E3">
        <w:rPr>
          <w:rFonts w:ascii="Times New Roman" w:hAnsi="Times New Roman"/>
          <w:color w:val="000000"/>
          <w:sz w:val="26"/>
          <w:szCs w:val="26"/>
          <w:lang w:eastAsia="ru-RU"/>
        </w:rPr>
        <w:t xml:space="preserve"> в постоянное (бессрочное) пользование</w:t>
      </w:r>
      <w:r>
        <w:rPr>
          <w:rFonts w:ascii="Times New Roman" w:hAnsi="Times New Roman"/>
          <w:color w:val="000000"/>
          <w:sz w:val="26"/>
          <w:szCs w:val="26"/>
          <w:lang w:eastAsia="ru-RU"/>
        </w:rPr>
        <w:t>;</w:t>
      </w:r>
    </w:p>
    <w:p w:rsidR="001A227D" w:rsidRDefault="001A227D" w:rsidP="00AE1117">
      <w:pPr>
        <w:widowControl w:val="0"/>
        <w:autoSpaceDE w:val="0"/>
        <w:autoSpaceDN w:val="0"/>
        <w:adjustRightInd w:val="0"/>
        <w:spacing w:after="0" w:line="240"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4) Вариант 4. Предоставление земельного участка, </w:t>
      </w:r>
      <w:r w:rsidRPr="00F211E3">
        <w:rPr>
          <w:rFonts w:ascii="Times New Roman" w:hAnsi="Times New Roman"/>
          <w:sz w:val="26"/>
          <w:szCs w:val="26"/>
        </w:rPr>
        <w:t xml:space="preserve">находящегося в муниципальной собственности или государственная собственность на который не разграничена, </w:t>
      </w:r>
      <w:r>
        <w:rPr>
          <w:rFonts w:ascii="Times New Roman" w:hAnsi="Times New Roman"/>
          <w:sz w:val="26"/>
          <w:szCs w:val="26"/>
        </w:rPr>
        <w:t xml:space="preserve"> </w:t>
      </w:r>
      <w:r>
        <w:rPr>
          <w:rFonts w:ascii="Times New Roman" w:hAnsi="Times New Roman"/>
          <w:color w:val="000000"/>
          <w:sz w:val="26"/>
          <w:szCs w:val="26"/>
          <w:lang w:eastAsia="ru-RU"/>
        </w:rPr>
        <w:t>в безвозмездное пользование;</w:t>
      </w:r>
    </w:p>
    <w:p w:rsidR="001A227D" w:rsidRDefault="001A227D" w:rsidP="00AE1117">
      <w:pPr>
        <w:widowControl w:val="0"/>
        <w:autoSpaceDE w:val="0"/>
        <w:autoSpaceDN w:val="0"/>
        <w:adjustRightInd w:val="0"/>
        <w:spacing w:after="0" w:line="240"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5) Вариант 5. Исправление допущенных опечаток и (или) ошибок в выданных в результате предоставления Услуги документах.</w:t>
      </w:r>
    </w:p>
    <w:p w:rsidR="001A227D" w:rsidRPr="00492179" w:rsidRDefault="001A227D" w:rsidP="00492179">
      <w:pPr>
        <w:widowControl w:val="0"/>
        <w:autoSpaceDE w:val="0"/>
        <w:autoSpaceDN w:val="0"/>
        <w:adjustRightInd w:val="0"/>
        <w:spacing w:after="0" w:line="240" w:lineRule="auto"/>
        <w:jc w:val="center"/>
        <w:rPr>
          <w:rFonts w:ascii="Times New Roman" w:hAnsi="Times New Roman"/>
          <w:b/>
          <w:color w:val="002060"/>
          <w:sz w:val="26"/>
          <w:szCs w:val="26"/>
          <w:lang w:eastAsia="ru-RU"/>
        </w:rPr>
      </w:pPr>
    </w:p>
    <w:p w:rsidR="001A227D" w:rsidRPr="00492179" w:rsidRDefault="001A227D" w:rsidP="00492179">
      <w:pPr>
        <w:widowControl w:val="0"/>
        <w:autoSpaceDE w:val="0"/>
        <w:autoSpaceDN w:val="0"/>
        <w:adjustRightInd w:val="0"/>
        <w:spacing w:after="0" w:line="240" w:lineRule="auto"/>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 xml:space="preserve">3.2. Профилирование заявителя </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p>
    <w:p w:rsidR="001A227D"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 xml:space="preserve">3.2.1. </w:t>
      </w:r>
      <w:r>
        <w:rPr>
          <w:rFonts w:ascii="Times New Roman" w:hAnsi="Times New Roman"/>
          <w:color w:val="000000"/>
          <w:sz w:val="26"/>
          <w:szCs w:val="26"/>
          <w:lang w:eastAsia="ru-RU"/>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1A227D" w:rsidRPr="00E24E88" w:rsidRDefault="001A227D" w:rsidP="00492179">
      <w:pPr>
        <w:widowControl w:val="0"/>
        <w:autoSpaceDE w:val="0"/>
        <w:autoSpaceDN w:val="0"/>
        <w:adjustRightInd w:val="0"/>
        <w:spacing w:after="0" w:line="240" w:lineRule="auto"/>
        <w:ind w:firstLine="709"/>
        <w:jc w:val="both"/>
        <w:rPr>
          <w:rFonts w:ascii="Times New Roman" w:hAnsi="Times New Roman"/>
          <w:sz w:val="26"/>
          <w:szCs w:val="26"/>
          <w:lang w:eastAsia="ru-RU"/>
        </w:rPr>
      </w:pPr>
    </w:p>
    <w:p w:rsidR="001A227D" w:rsidRDefault="001A227D" w:rsidP="00492179">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3.3. Вариант 1</w:t>
      </w:r>
      <w:r w:rsidRPr="00C72334">
        <w:rPr>
          <w:rFonts w:ascii="Times New Roman" w:hAnsi="Times New Roman"/>
          <w:color w:val="000000"/>
          <w:sz w:val="26"/>
          <w:szCs w:val="26"/>
          <w:lang w:eastAsia="ru-RU"/>
        </w:rPr>
        <w:t xml:space="preserve"> </w:t>
      </w:r>
      <w:r w:rsidRPr="00C72334">
        <w:rPr>
          <w:rFonts w:ascii="Times New Roman" w:hAnsi="Times New Roman"/>
          <w:b/>
          <w:color w:val="000000"/>
          <w:sz w:val="26"/>
          <w:szCs w:val="26"/>
          <w:lang w:eastAsia="ru-RU"/>
        </w:rPr>
        <w:t xml:space="preserve">Предоставление земельного участка, </w:t>
      </w:r>
      <w:r w:rsidRPr="002F486B">
        <w:rPr>
          <w:rFonts w:ascii="Times New Roman" w:hAnsi="Times New Roman"/>
          <w:b/>
          <w:sz w:val="26"/>
          <w:szCs w:val="26"/>
        </w:rPr>
        <w:t xml:space="preserve">находящегося </w:t>
      </w:r>
      <w:r>
        <w:rPr>
          <w:rFonts w:ascii="Times New Roman" w:hAnsi="Times New Roman"/>
          <w:b/>
          <w:sz w:val="26"/>
          <w:szCs w:val="26"/>
        </w:rPr>
        <w:t xml:space="preserve">                             </w:t>
      </w:r>
      <w:r w:rsidRPr="002F486B">
        <w:rPr>
          <w:rFonts w:ascii="Times New Roman" w:hAnsi="Times New Roman"/>
          <w:b/>
          <w:sz w:val="26"/>
          <w:szCs w:val="26"/>
        </w:rPr>
        <w:t xml:space="preserve">в муниципальной собственности или государственная собственность </w:t>
      </w:r>
      <w:r>
        <w:rPr>
          <w:rFonts w:ascii="Times New Roman" w:hAnsi="Times New Roman"/>
          <w:b/>
          <w:sz w:val="26"/>
          <w:szCs w:val="26"/>
        </w:rPr>
        <w:t xml:space="preserve">                                  </w:t>
      </w:r>
      <w:r w:rsidRPr="002F486B">
        <w:rPr>
          <w:rFonts w:ascii="Times New Roman" w:hAnsi="Times New Roman"/>
          <w:b/>
          <w:sz w:val="26"/>
          <w:szCs w:val="26"/>
        </w:rPr>
        <w:t xml:space="preserve">на который не разграничена, </w:t>
      </w:r>
      <w:r w:rsidRPr="00C72334">
        <w:rPr>
          <w:rFonts w:ascii="Times New Roman" w:hAnsi="Times New Roman"/>
          <w:b/>
          <w:color w:val="000000"/>
          <w:sz w:val="26"/>
          <w:szCs w:val="26"/>
          <w:lang w:eastAsia="ru-RU"/>
        </w:rPr>
        <w:t>в собственность за плату без проведения торгов</w:t>
      </w:r>
      <w:r w:rsidRPr="00492179">
        <w:rPr>
          <w:rFonts w:ascii="Times New Roman" w:hAnsi="Times New Roman"/>
          <w:b/>
          <w:color w:val="000000"/>
          <w:sz w:val="26"/>
          <w:szCs w:val="26"/>
          <w:lang w:eastAsia="ru-RU"/>
        </w:rPr>
        <w:t xml:space="preserve"> включает </w:t>
      </w:r>
      <w:r>
        <w:rPr>
          <w:rFonts w:ascii="Times New Roman" w:hAnsi="Times New Roman"/>
          <w:b/>
          <w:color w:val="000000"/>
          <w:sz w:val="26"/>
          <w:szCs w:val="26"/>
          <w:lang w:eastAsia="ru-RU"/>
        </w:rPr>
        <w:t>в</w:t>
      </w:r>
      <w:r w:rsidRPr="00492179">
        <w:rPr>
          <w:rFonts w:ascii="Times New Roman" w:hAnsi="Times New Roman"/>
          <w:b/>
          <w:color w:val="000000"/>
          <w:sz w:val="26"/>
          <w:szCs w:val="26"/>
          <w:lang w:eastAsia="ru-RU"/>
        </w:rPr>
        <w:t xml:space="preserve"> себя следующие</w:t>
      </w:r>
      <w:r w:rsidRPr="00492179">
        <w:rPr>
          <w:rFonts w:ascii="Arial" w:hAnsi="Arial" w:cs="Arial"/>
          <w:sz w:val="28"/>
          <w:szCs w:val="20"/>
          <w:lang w:eastAsia="ru-RU"/>
        </w:rPr>
        <w:t xml:space="preserve"> </w:t>
      </w:r>
      <w:r w:rsidRPr="00492179">
        <w:rPr>
          <w:rFonts w:ascii="Times New Roman" w:hAnsi="Times New Roman"/>
          <w:b/>
          <w:color w:val="000000"/>
          <w:sz w:val="26"/>
          <w:szCs w:val="26"/>
          <w:lang w:eastAsia="ru-RU"/>
        </w:rPr>
        <w:t>административные процедуры:</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rsidR="001A227D" w:rsidRPr="00492179"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1) </w:t>
      </w:r>
      <w:r w:rsidRPr="00492179">
        <w:rPr>
          <w:rFonts w:ascii="Times New Roman" w:hAnsi="Times New Roman"/>
          <w:color w:val="000000"/>
          <w:sz w:val="26"/>
          <w:szCs w:val="26"/>
          <w:lang w:eastAsia="ru-RU"/>
        </w:rPr>
        <w:t>Прием (получение) и регистрация запроса и иных документов, необходимых для предоставления Услуги;</w:t>
      </w:r>
    </w:p>
    <w:p w:rsidR="001A227D" w:rsidRPr="00492179" w:rsidRDefault="001A227D" w:rsidP="00492179">
      <w:pPr>
        <w:tabs>
          <w:tab w:val="left" w:pos="7980"/>
        </w:tabs>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2) Межведомственное информационное взаимодействие;</w:t>
      </w:r>
    </w:p>
    <w:p w:rsidR="001A227D" w:rsidRPr="00492179"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3</w:t>
      </w:r>
      <w:r w:rsidRPr="00492179">
        <w:rPr>
          <w:rFonts w:ascii="Times New Roman" w:hAnsi="Times New Roman"/>
          <w:color w:val="000000"/>
          <w:sz w:val="26"/>
          <w:szCs w:val="26"/>
          <w:lang w:eastAsia="ru-RU"/>
        </w:rPr>
        <w:t>) Принятие решения о предоставлении (об отказе в предоставлении) Услуги;</w:t>
      </w:r>
    </w:p>
    <w:p w:rsidR="001A227D" w:rsidRPr="00492179"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 Предоставление результата Услуги.</w:t>
      </w:r>
    </w:p>
    <w:p w:rsidR="001A227D" w:rsidRPr="00492179"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3.3.1. Прием запроса и документов</w:t>
      </w:r>
      <w:r w:rsidRPr="00492179">
        <w:rPr>
          <w:rFonts w:ascii="Times New Roman" w:hAnsi="Times New Roman"/>
          <w:b/>
          <w:color w:val="000000"/>
          <w:sz w:val="26"/>
          <w:szCs w:val="26"/>
          <w:lang w:eastAsia="ru-RU"/>
        </w:rPr>
        <w:br/>
        <w:t>и (или) информации, необходимых для предоставления Услуги</w:t>
      </w: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color w:val="000000"/>
          <w:sz w:val="26"/>
          <w:szCs w:val="26"/>
          <w:lang w:eastAsia="ru-RU"/>
        </w:rPr>
      </w:pP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 xml:space="preserve">3.3.1.1. Основанием начала выполнения административной процедуры является поступление от </w:t>
      </w:r>
      <w:r>
        <w:rPr>
          <w:rFonts w:ascii="Times New Roman" w:hAnsi="Times New Roman"/>
          <w:color w:val="000000"/>
          <w:sz w:val="26"/>
          <w:szCs w:val="26"/>
          <w:lang w:eastAsia="ru-RU"/>
        </w:rPr>
        <w:t>З</w:t>
      </w:r>
      <w:r w:rsidRPr="00492179">
        <w:rPr>
          <w:rFonts w:ascii="Times New Roman" w:hAnsi="Times New Roman"/>
          <w:color w:val="000000"/>
          <w:sz w:val="26"/>
          <w:szCs w:val="26"/>
          <w:lang w:eastAsia="ru-RU"/>
        </w:rPr>
        <w:t>аявителя запроса и иных документов, необходимых</w:t>
      </w:r>
      <w:r w:rsidRPr="00492179">
        <w:rPr>
          <w:rFonts w:ascii="Times New Roman" w:hAnsi="Times New Roman"/>
          <w:color w:val="000000"/>
          <w:sz w:val="26"/>
          <w:szCs w:val="26"/>
          <w:lang w:eastAsia="ru-RU"/>
        </w:rPr>
        <w:br/>
        <w:t>для предоставления Услуги.</w:t>
      </w:r>
    </w:p>
    <w:p w:rsidR="001A227D" w:rsidRPr="00EE15BB" w:rsidRDefault="001A227D" w:rsidP="009B3575">
      <w:pPr>
        <w:widowControl w:val="0"/>
        <w:autoSpaceDE w:val="0"/>
        <w:autoSpaceDN w:val="0"/>
        <w:adjustRightInd w:val="0"/>
        <w:spacing w:after="0" w:line="240" w:lineRule="auto"/>
        <w:ind w:firstLine="540"/>
        <w:jc w:val="both"/>
        <w:rPr>
          <w:rFonts w:ascii="Times New Roman" w:hAnsi="Times New Roman"/>
          <w:sz w:val="26"/>
          <w:szCs w:val="26"/>
        </w:rPr>
      </w:pPr>
      <w:r w:rsidRPr="00492179">
        <w:rPr>
          <w:rFonts w:ascii="Times New Roman" w:hAnsi="Times New Roman"/>
          <w:color w:val="000000"/>
          <w:sz w:val="26"/>
          <w:szCs w:val="26"/>
          <w:lang w:eastAsia="ru-RU"/>
        </w:rPr>
        <w:t>3.3.1.2.</w:t>
      </w:r>
      <w:r w:rsidRPr="00492179">
        <w:rPr>
          <w:rFonts w:ascii="Times New Roman" w:hAnsi="Times New Roman"/>
          <w:b/>
          <w:color w:val="000000"/>
          <w:sz w:val="26"/>
          <w:szCs w:val="26"/>
          <w:lang w:eastAsia="ru-RU"/>
        </w:rPr>
        <w:t> </w:t>
      </w:r>
      <w:r w:rsidRPr="00492179">
        <w:rPr>
          <w:rFonts w:ascii="Times New Roman" w:hAnsi="Times New Roman"/>
          <w:color w:val="000000"/>
          <w:sz w:val="26"/>
          <w:szCs w:val="26"/>
          <w:lang w:eastAsia="ru-RU"/>
        </w:rPr>
        <w:t xml:space="preserve">Для получения Услуги </w:t>
      </w:r>
      <w:r>
        <w:rPr>
          <w:rFonts w:ascii="Times New Roman" w:hAnsi="Times New Roman"/>
          <w:color w:val="000000"/>
          <w:sz w:val="26"/>
          <w:szCs w:val="26"/>
          <w:lang w:eastAsia="ru-RU"/>
        </w:rPr>
        <w:t>З</w:t>
      </w:r>
      <w:r w:rsidRPr="00492179">
        <w:rPr>
          <w:rFonts w:ascii="Times New Roman" w:hAnsi="Times New Roman"/>
          <w:color w:val="000000"/>
          <w:sz w:val="26"/>
          <w:szCs w:val="26"/>
          <w:lang w:eastAsia="ru-RU"/>
        </w:rPr>
        <w:t xml:space="preserve">аявитель представляет в орган, </w:t>
      </w:r>
      <w:r w:rsidRPr="00773A6E">
        <w:rPr>
          <w:rFonts w:ascii="Times New Roman" w:hAnsi="Times New Roman"/>
          <w:color w:val="000000"/>
          <w:sz w:val="26"/>
          <w:szCs w:val="26"/>
          <w:lang w:eastAsia="ru-RU"/>
        </w:rPr>
        <w:t xml:space="preserve">предоставляющий Услугу </w:t>
      </w:r>
      <w:r>
        <w:rPr>
          <w:rFonts w:ascii="Times New Roman" w:hAnsi="Times New Roman"/>
          <w:color w:val="000000"/>
          <w:sz w:val="26"/>
          <w:szCs w:val="26"/>
          <w:lang w:eastAsia="ru-RU"/>
        </w:rPr>
        <w:t>д</w:t>
      </w:r>
      <w:r w:rsidRPr="00EE15BB">
        <w:rPr>
          <w:rFonts w:ascii="Times New Roman" w:hAnsi="Times New Roman"/>
          <w:iCs/>
          <w:sz w:val="26"/>
          <w:szCs w:val="26"/>
        </w:rPr>
        <w:t>окументы, необходимые для предоставления Услуги, которые подлежат представлению в рамках межведомственного информационного взаимодействия</w:t>
      </w:r>
      <w:r w:rsidRPr="00EE15BB">
        <w:rPr>
          <w:rFonts w:ascii="Times New Roman" w:hAnsi="Times New Roman"/>
          <w:sz w:val="26"/>
          <w:szCs w:val="26"/>
        </w:rPr>
        <w:t xml:space="preserve">: </w:t>
      </w:r>
    </w:p>
    <w:p w:rsidR="001A227D" w:rsidRPr="00EE15BB" w:rsidRDefault="001A227D" w:rsidP="009B3575">
      <w:pPr>
        <w:spacing w:after="0" w:line="228" w:lineRule="auto"/>
        <w:ind w:firstLine="709"/>
        <w:jc w:val="both"/>
        <w:rPr>
          <w:rFonts w:ascii="Times New Roman" w:hAnsi="Times New Roman"/>
          <w:sz w:val="26"/>
          <w:szCs w:val="26"/>
        </w:rPr>
      </w:pPr>
      <w:r w:rsidRPr="00EE15BB">
        <w:rPr>
          <w:rFonts w:ascii="Times New Roman" w:hAnsi="Times New Roman"/>
          <w:sz w:val="26"/>
          <w:szCs w:val="26"/>
        </w:rPr>
        <w:t xml:space="preserve">- сведения из Единого государственного реестра юридических лиц; </w:t>
      </w:r>
    </w:p>
    <w:p w:rsidR="001A227D" w:rsidRPr="00EE15BB" w:rsidRDefault="001A227D" w:rsidP="009B3575">
      <w:pPr>
        <w:spacing w:after="0" w:line="228" w:lineRule="auto"/>
        <w:ind w:firstLine="709"/>
        <w:jc w:val="both"/>
        <w:rPr>
          <w:rFonts w:ascii="Times New Roman" w:hAnsi="Times New Roman"/>
          <w:sz w:val="26"/>
          <w:szCs w:val="26"/>
        </w:rPr>
      </w:pPr>
      <w:r w:rsidRPr="00EE15BB">
        <w:rPr>
          <w:rFonts w:ascii="Times New Roman" w:hAnsi="Times New Roman"/>
          <w:sz w:val="26"/>
          <w:szCs w:val="26"/>
        </w:rPr>
        <w:t xml:space="preserve">- сведения из Единого государственного реестра недвижимости об объектах недвижимости; </w:t>
      </w:r>
    </w:p>
    <w:p w:rsidR="001A227D" w:rsidRPr="00EE15BB" w:rsidRDefault="001A227D" w:rsidP="009B3575">
      <w:pPr>
        <w:spacing w:after="0" w:line="228" w:lineRule="auto"/>
        <w:ind w:firstLine="709"/>
        <w:jc w:val="both"/>
        <w:rPr>
          <w:rFonts w:ascii="Times New Roman" w:hAnsi="Times New Roman"/>
          <w:sz w:val="26"/>
          <w:szCs w:val="26"/>
        </w:rPr>
      </w:pPr>
      <w:r w:rsidRPr="00EE15BB">
        <w:rPr>
          <w:rFonts w:ascii="Times New Roman" w:hAnsi="Times New Roman"/>
          <w:sz w:val="26"/>
          <w:szCs w:val="26"/>
        </w:rPr>
        <w:t>- сведения о документах территориального планирования.</w:t>
      </w:r>
    </w:p>
    <w:p w:rsidR="001A227D" w:rsidRPr="00EE15BB" w:rsidRDefault="001A227D" w:rsidP="009B3575">
      <w:pPr>
        <w:autoSpaceDE w:val="0"/>
        <w:autoSpaceDN w:val="0"/>
        <w:adjustRightInd w:val="0"/>
        <w:spacing w:after="0" w:line="228" w:lineRule="auto"/>
        <w:ind w:firstLine="709"/>
        <w:jc w:val="both"/>
        <w:rPr>
          <w:rFonts w:ascii="Times New Roman" w:hAnsi="Times New Roman"/>
          <w:sz w:val="26"/>
          <w:szCs w:val="26"/>
          <w:u w:val="single"/>
        </w:rPr>
      </w:pPr>
      <w:r w:rsidRPr="00EE15BB">
        <w:rPr>
          <w:rFonts w:ascii="Times New Roman" w:hAnsi="Times New Roman"/>
          <w:sz w:val="26"/>
          <w:szCs w:val="26"/>
        </w:rPr>
        <w:t>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w:t>
      </w:r>
    </w:p>
    <w:p w:rsidR="001A227D" w:rsidRPr="00592D70" w:rsidRDefault="001A227D" w:rsidP="009B3575">
      <w:pPr>
        <w:pStyle w:val="ConsPlusNormal"/>
        <w:spacing w:line="228" w:lineRule="auto"/>
        <w:ind w:firstLine="708"/>
        <w:jc w:val="both"/>
        <w:rPr>
          <w:rFonts w:ascii="Times New Roman" w:hAnsi="Times New Roman"/>
          <w:sz w:val="26"/>
          <w:szCs w:val="26"/>
        </w:rPr>
      </w:pPr>
      <w:r w:rsidRPr="00592D70">
        <w:rPr>
          <w:rFonts w:ascii="Times New Roman" w:hAnsi="Times New Roman"/>
          <w:sz w:val="26"/>
          <w:szCs w:val="26"/>
        </w:rPr>
        <w:t>Заявитель вправе представить по собственной инициативе документы, указанные в пункте 2.6.2 настоящего раздела Регламента.</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Требования к предоставлению документов, необходимых для оказания Услуги:</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xml:space="preserve">- текст заявления должен быть написан на русском языке синими </w:t>
      </w:r>
      <w:r w:rsidRPr="00592D70">
        <w:rPr>
          <w:rFonts w:ascii="Times New Roman" w:hAnsi="Times New Roman"/>
          <w:sz w:val="26"/>
          <w:szCs w:val="26"/>
        </w:rPr>
        <w:br/>
        <w:t>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текст заявления может быть оформлен машинописным способом.</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Электронные документы представляются в следующих форматах: xml, doc, docx, odt, xls, xlsx, ods, pdf, jpg, jpeg, zip, rar, sig, png, bmp, tiff.</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«черно-белый» (при отсутствии в документе графических изображений и (или) цветного текста);</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«оттенки серого» (при наличии в документе графических изображений, отличных от цветного графического изображения);</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«цветной» или «режим полной цветопередачи» (при наличии                          в документе цветных графических изображений либо цветного текста);</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сохранением всех аутентичных признаков подлинности, а именно: графической подписи лица, печати, углового штампа бланка;</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количество файлов должно соответствовать количеству документов, каждый из которых содержит текстовую и (или) графическую информацию.</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Электронные документы должны обеспечивать:</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возможность идентифицировать документ и количество листов в документе;</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A227D" w:rsidRPr="00592D70" w:rsidRDefault="001A227D" w:rsidP="009B3575">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Документы, подлежащие представлению в форматах xls, xlsx или ods, формируются в виде отдельного электронного документа.</w:t>
      </w:r>
    </w:p>
    <w:p w:rsidR="001A227D" w:rsidRPr="004E671F" w:rsidRDefault="001A227D" w:rsidP="00C80485">
      <w:pPr>
        <w:pStyle w:val="ConsPlusNormal"/>
        <w:ind w:firstLine="540"/>
        <w:jc w:val="both"/>
        <w:rPr>
          <w:rFonts w:ascii="Times New Roman" w:hAnsi="Times New Roman"/>
          <w:sz w:val="26"/>
          <w:szCs w:val="26"/>
        </w:rPr>
      </w:pPr>
      <w:r>
        <w:rPr>
          <w:rFonts w:ascii="Times New Roman" w:hAnsi="Times New Roman"/>
          <w:sz w:val="26"/>
          <w:szCs w:val="26"/>
        </w:rPr>
        <w:t>Д</w:t>
      </w:r>
      <w:r w:rsidRPr="004E671F">
        <w:rPr>
          <w:rFonts w:ascii="Times New Roman" w:hAnsi="Times New Roman"/>
          <w:sz w:val="26"/>
          <w:szCs w:val="26"/>
        </w:rPr>
        <w:t>окументы, подтверждающие право заявителя на приобретение земельного участка без проведения торгов, предусмотренные</w:t>
      </w:r>
      <w:r w:rsidRPr="005D022F">
        <w:t xml:space="preserve"> </w:t>
      </w:r>
      <w:r w:rsidRPr="005D022F">
        <w:rPr>
          <w:rFonts w:ascii="Times New Roman" w:hAnsi="Times New Roman"/>
          <w:sz w:val="26"/>
          <w:szCs w:val="26"/>
        </w:rPr>
        <w:t>Приказ</w:t>
      </w:r>
      <w:r>
        <w:rPr>
          <w:rFonts w:ascii="Times New Roman" w:hAnsi="Times New Roman"/>
          <w:sz w:val="26"/>
          <w:szCs w:val="26"/>
        </w:rPr>
        <w:t>ом Росреестра                                               от 02.09.2020 №</w:t>
      </w:r>
      <w:r w:rsidRPr="005D022F">
        <w:rPr>
          <w:rFonts w:ascii="Times New Roman" w:hAnsi="Times New Roman"/>
          <w:sz w:val="26"/>
          <w:szCs w:val="26"/>
        </w:rPr>
        <w:t xml:space="preserve"> П/0321 </w:t>
      </w:r>
      <w:r>
        <w:rPr>
          <w:rFonts w:ascii="Times New Roman" w:hAnsi="Times New Roman"/>
          <w:sz w:val="26"/>
          <w:szCs w:val="26"/>
        </w:rPr>
        <w:t>«</w:t>
      </w:r>
      <w:r w:rsidRPr="005D022F">
        <w:rPr>
          <w:rFonts w:ascii="Times New Roman" w:hAnsi="Times New Roman"/>
          <w:sz w:val="26"/>
          <w:szCs w:val="26"/>
        </w:rPr>
        <w:t>Об утверждении перечня документов, подтверждающих право заявителя на приобретение земельного участка без проведения торгов</w:t>
      </w:r>
      <w:r>
        <w:rPr>
          <w:rFonts w:ascii="Times New Roman" w:hAnsi="Times New Roman"/>
          <w:sz w:val="26"/>
          <w:szCs w:val="26"/>
        </w:rPr>
        <w:t>».</w:t>
      </w:r>
    </w:p>
    <w:p w:rsidR="001A227D" w:rsidRPr="004E671F" w:rsidRDefault="001A227D" w:rsidP="00C80485">
      <w:pPr>
        <w:pStyle w:val="ConsPlusNormal"/>
        <w:ind w:firstLine="540"/>
        <w:jc w:val="both"/>
        <w:rPr>
          <w:rFonts w:ascii="Times New Roman" w:hAnsi="Times New Roman"/>
          <w:sz w:val="26"/>
          <w:szCs w:val="26"/>
        </w:rPr>
      </w:pPr>
      <w:r>
        <w:rPr>
          <w:rFonts w:ascii="Times New Roman" w:hAnsi="Times New Roman"/>
          <w:sz w:val="26"/>
          <w:szCs w:val="26"/>
        </w:rPr>
        <w:t xml:space="preserve"> З</w:t>
      </w:r>
      <w:r w:rsidRPr="004E671F">
        <w:rPr>
          <w:rFonts w:ascii="Times New Roman" w:hAnsi="Times New Roman"/>
          <w:sz w:val="26"/>
          <w:szCs w:val="26"/>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Pr>
          <w:rFonts w:ascii="Times New Roman" w:hAnsi="Times New Roman"/>
          <w:sz w:val="26"/>
          <w:szCs w:val="26"/>
        </w:rPr>
        <w:t>ся иностранное юридическое лицо.</w:t>
      </w:r>
    </w:p>
    <w:p w:rsidR="001A227D" w:rsidRDefault="001A227D" w:rsidP="00C80485">
      <w:pPr>
        <w:pStyle w:val="ConsPlusNormal"/>
        <w:ind w:firstLine="540"/>
        <w:jc w:val="both"/>
        <w:rPr>
          <w:rFonts w:ascii="Times New Roman" w:hAnsi="Times New Roman"/>
          <w:sz w:val="26"/>
          <w:szCs w:val="26"/>
        </w:rPr>
      </w:pPr>
      <w:r>
        <w:rPr>
          <w:rFonts w:ascii="Times New Roman" w:hAnsi="Times New Roman"/>
          <w:sz w:val="26"/>
          <w:szCs w:val="26"/>
        </w:rPr>
        <w:t>П</w:t>
      </w:r>
      <w:r w:rsidRPr="004E671F">
        <w:rPr>
          <w:rFonts w:ascii="Times New Roman" w:hAnsi="Times New Roman"/>
          <w:sz w:val="26"/>
          <w:szCs w:val="26"/>
        </w:rPr>
        <w:t xml:space="preserve">одготовленные некоммерческой организацией, созданной гражданами, списки ее членов в случае, если подано заявление о предоставлении земельного </w:t>
      </w:r>
      <w:r>
        <w:rPr>
          <w:rFonts w:ascii="Times New Roman" w:hAnsi="Times New Roman"/>
          <w:sz w:val="26"/>
          <w:szCs w:val="26"/>
        </w:rPr>
        <w:t xml:space="preserve">участка </w:t>
      </w:r>
      <w:r w:rsidRPr="004E671F">
        <w:rPr>
          <w:rFonts w:ascii="Times New Roman" w:hAnsi="Times New Roman"/>
          <w:sz w:val="26"/>
          <w:szCs w:val="26"/>
        </w:rPr>
        <w:t>в безвозмездное пользование указанной организации для ведения</w:t>
      </w:r>
      <w:r>
        <w:rPr>
          <w:rFonts w:ascii="Times New Roman" w:hAnsi="Times New Roman"/>
          <w:sz w:val="26"/>
          <w:szCs w:val="26"/>
        </w:rPr>
        <w:t xml:space="preserve"> огородничества или садоводства.</w:t>
      </w:r>
    </w:p>
    <w:p w:rsidR="001A227D" w:rsidRDefault="001A227D" w:rsidP="00C80485">
      <w:pPr>
        <w:pStyle w:val="ConsPlusNormal"/>
        <w:ind w:firstLine="540"/>
        <w:jc w:val="both"/>
        <w:rPr>
          <w:rFonts w:ascii="Times New Roman" w:hAnsi="Times New Roman"/>
          <w:sz w:val="26"/>
          <w:szCs w:val="26"/>
        </w:rPr>
      </w:pPr>
      <w:r>
        <w:rPr>
          <w:rFonts w:ascii="Times New Roman" w:hAnsi="Times New Roman"/>
          <w:sz w:val="26"/>
          <w:szCs w:val="26"/>
        </w:rPr>
        <w:t>К заявлению о предоставлении услуги прилагаются:</w:t>
      </w:r>
    </w:p>
    <w:p w:rsidR="001A227D" w:rsidRDefault="001A227D" w:rsidP="00C80485">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rPr>
        <w:t xml:space="preserve"> </w:t>
      </w:r>
      <w:r>
        <w:rPr>
          <w:rFonts w:ascii="Times New Roman" w:hAnsi="Times New Roman"/>
          <w:sz w:val="26"/>
          <w:szCs w:val="26"/>
          <w:lang w:eastAsia="ru-RU"/>
        </w:rPr>
        <w:t>- документы, подтверждающие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A227D" w:rsidRDefault="001A227D" w:rsidP="00C80485">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A227D" w:rsidRDefault="001A227D" w:rsidP="00C80485">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1A227D" w:rsidRDefault="001A227D" w:rsidP="00C80485">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A227D" w:rsidRDefault="001A227D" w:rsidP="00C80485">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A227D" w:rsidRDefault="001A227D" w:rsidP="00C80485">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1A227D" w:rsidRDefault="001A227D" w:rsidP="00C80485">
      <w:pPr>
        <w:pStyle w:val="ConsPlusNormal"/>
        <w:ind w:firstLine="540"/>
        <w:jc w:val="both"/>
        <w:rPr>
          <w:rFonts w:ascii="Times New Roman" w:hAnsi="Times New Roman"/>
          <w:sz w:val="26"/>
          <w:szCs w:val="26"/>
        </w:rPr>
      </w:pPr>
      <w:r>
        <w:rPr>
          <w:rFonts w:ascii="Times New Roman" w:hAnsi="Times New Roman"/>
          <w:sz w:val="26"/>
          <w:szCs w:val="26"/>
        </w:rPr>
        <w:t>Д</w:t>
      </w:r>
      <w:r w:rsidRPr="004E671F">
        <w:rPr>
          <w:rFonts w:ascii="Times New Roman" w:hAnsi="Times New Roman"/>
          <w:sz w:val="26"/>
          <w:szCs w:val="26"/>
        </w:rPr>
        <w:t xml:space="preserve">окумент, подтверждающий личность </w:t>
      </w:r>
      <w:r>
        <w:rPr>
          <w:rFonts w:ascii="Times New Roman" w:hAnsi="Times New Roman"/>
          <w:sz w:val="26"/>
          <w:szCs w:val="26"/>
        </w:rPr>
        <w:t>З</w:t>
      </w:r>
      <w:r w:rsidRPr="004E671F">
        <w:rPr>
          <w:rFonts w:ascii="Times New Roman" w:hAnsi="Times New Roman"/>
          <w:sz w:val="26"/>
          <w:szCs w:val="26"/>
        </w:rPr>
        <w:t>аявителя,</w:t>
      </w:r>
      <w:r>
        <w:rPr>
          <w:rFonts w:ascii="Times New Roman" w:hAnsi="Times New Roman"/>
          <w:sz w:val="26"/>
          <w:szCs w:val="26"/>
        </w:rPr>
        <w:t xml:space="preserve"> Представителя Заявителя.</w:t>
      </w:r>
    </w:p>
    <w:p w:rsidR="001A227D" w:rsidRPr="0096183B" w:rsidRDefault="001A227D" w:rsidP="00C80485">
      <w:pPr>
        <w:autoSpaceDE w:val="0"/>
        <w:autoSpaceDN w:val="0"/>
        <w:adjustRightInd w:val="0"/>
        <w:spacing w:after="0" w:line="240" w:lineRule="auto"/>
        <w:ind w:firstLine="709"/>
        <w:jc w:val="both"/>
        <w:rPr>
          <w:rFonts w:ascii="Times New Roman" w:hAnsi="Times New Roman"/>
          <w:color w:val="000000"/>
          <w:sz w:val="26"/>
          <w:szCs w:val="26"/>
          <w:lang w:eastAsia="ru-RU"/>
        </w:rPr>
      </w:pPr>
      <w:r w:rsidRPr="0096183B">
        <w:rPr>
          <w:rFonts w:ascii="Times New Roman" w:hAnsi="Times New Roman"/>
          <w:color w:val="000000"/>
          <w:sz w:val="26"/>
          <w:szCs w:val="26"/>
          <w:lang w:eastAsia="ru-RU"/>
        </w:rPr>
        <w:t>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A227D" w:rsidRPr="0096183B" w:rsidRDefault="001A227D" w:rsidP="00C80485">
      <w:pPr>
        <w:autoSpaceDE w:val="0"/>
        <w:autoSpaceDN w:val="0"/>
        <w:adjustRightInd w:val="0"/>
        <w:spacing w:after="0" w:line="240" w:lineRule="auto"/>
        <w:ind w:firstLine="709"/>
        <w:jc w:val="both"/>
        <w:rPr>
          <w:rFonts w:ascii="Times New Roman" w:hAnsi="Times New Roman"/>
          <w:color w:val="000000"/>
          <w:sz w:val="26"/>
          <w:szCs w:val="26"/>
          <w:lang w:eastAsia="ru-RU"/>
        </w:rPr>
      </w:pPr>
      <w:r w:rsidRPr="0096183B">
        <w:rPr>
          <w:rFonts w:ascii="Times New Roman" w:hAnsi="Times New Roman"/>
          <w:color w:val="000000"/>
          <w:sz w:val="26"/>
          <w:szCs w:val="26"/>
          <w:lang w:eastAsia="ru-RU"/>
        </w:rPr>
        <w:t>В случае, если заявление подается Представителем заявителя, дополнительно предоставляется документ, подтверждающий полномочия представителя действовать от имени заявителя.</w:t>
      </w:r>
    </w:p>
    <w:p w:rsidR="001A227D" w:rsidRPr="004E671F" w:rsidRDefault="001A227D" w:rsidP="00C80485">
      <w:pPr>
        <w:pStyle w:val="ConsPlusNormal"/>
        <w:ind w:firstLine="540"/>
        <w:jc w:val="both"/>
        <w:rPr>
          <w:rFonts w:ascii="Times New Roman" w:hAnsi="Times New Roman"/>
          <w:sz w:val="26"/>
          <w:szCs w:val="26"/>
        </w:rPr>
      </w:pPr>
      <w:r w:rsidRPr="0046294F">
        <w:rPr>
          <w:rFonts w:ascii="Times New Roman" w:hAnsi="Times New Roman"/>
          <w:sz w:val="26"/>
          <w:szCs w:val="26"/>
        </w:rPr>
        <w:t xml:space="preserve"> Документы, подтверждающие надлежащее использование такого земельного участка и предусмотренные перечнем, установленным в соответствии</w:t>
      </w:r>
      <w:r>
        <w:rPr>
          <w:rFonts w:ascii="Times New Roman" w:hAnsi="Times New Roman"/>
          <w:sz w:val="26"/>
          <w:szCs w:val="26"/>
        </w:rPr>
        <w:t xml:space="preserve"> </w:t>
      </w:r>
      <w:r w:rsidRPr="0046294F">
        <w:rPr>
          <w:rFonts w:ascii="Times New Roman" w:hAnsi="Times New Roman"/>
          <w:sz w:val="26"/>
          <w:szCs w:val="26"/>
        </w:rPr>
        <w:t xml:space="preserve">с Федеральным </w:t>
      </w:r>
      <w:hyperlink r:id="rId19" w:history="1">
        <w:r w:rsidRPr="00595797">
          <w:rPr>
            <w:rFonts w:ascii="Times New Roman" w:hAnsi="Times New Roman"/>
            <w:sz w:val="26"/>
            <w:szCs w:val="26"/>
          </w:rPr>
          <w:t>законом</w:t>
        </w:r>
      </w:hyperlink>
      <w:r>
        <w:rPr>
          <w:rFonts w:ascii="Times New Roman" w:hAnsi="Times New Roman"/>
          <w:sz w:val="26"/>
          <w:szCs w:val="26"/>
        </w:rPr>
        <w:t xml:space="preserve"> «</w:t>
      </w:r>
      <w:r w:rsidRPr="0046294F">
        <w:rPr>
          <w:rFonts w:ascii="Times New Roman" w:hAnsi="Times New Roman"/>
          <w:sz w:val="26"/>
          <w:szCs w:val="26"/>
        </w:rPr>
        <w:t>Об обороте земель с</w:t>
      </w:r>
      <w:r>
        <w:rPr>
          <w:rFonts w:ascii="Times New Roman" w:hAnsi="Times New Roman"/>
          <w:sz w:val="26"/>
          <w:szCs w:val="26"/>
        </w:rPr>
        <w:t>ельскохозяйственного назначения»,</w:t>
      </w:r>
      <w:r w:rsidRPr="0046294F">
        <w:rPr>
          <w:rFonts w:ascii="Times New Roman" w:hAnsi="Times New Roman"/>
          <w:sz w:val="26"/>
          <w:szCs w:val="26"/>
        </w:rPr>
        <w:t xml:space="preserve"> </w:t>
      </w:r>
      <w:r>
        <w:rPr>
          <w:rFonts w:ascii="Times New Roman" w:hAnsi="Times New Roman"/>
          <w:sz w:val="26"/>
          <w:szCs w:val="26"/>
        </w:rPr>
        <w:t xml:space="preserve">                    </w:t>
      </w:r>
      <w:r w:rsidRPr="0046294F">
        <w:rPr>
          <w:rFonts w:ascii="Times New Roman" w:hAnsi="Times New Roman"/>
          <w:sz w:val="26"/>
          <w:szCs w:val="26"/>
        </w:rPr>
        <w:t xml:space="preserve">в случае подачи заявления о предоставлении земельного участка из земель сельскохозяйственного назначения в соответствии с </w:t>
      </w:r>
      <w:hyperlink r:id="rId20" w:history="1">
        <w:r w:rsidRPr="00595797">
          <w:rPr>
            <w:rFonts w:ascii="Times New Roman" w:hAnsi="Times New Roman"/>
            <w:sz w:val="26"/>
            <w:szCs w:val="26"/>
          </w:rPr>
          <w:t>подпунктом 9 пункта 2 статьи 39.3</w:t>
        </w:r>
      </w:hyperlink>
      <w:r w:rsidRPr="00595797">
        <w:rPr>
          <w:rFonts w:ascii="Times New Roman" w:hAnsi="Times New Roman"/>
          <w:sz w:val="26"/>
          <w:szCs w:val="26"/>
        </w:rPr>
        <w:t xml:space="preserve"> или </w:t>
      </w:r>
      <w:hyperlink r:id="rId21" w:history="1">
        <w:r w:rsidRPr="00595797">
          <w:rPr>
            <w:rFonts w:ascii="Times New Roman" w:hAnsi="Times New Roman"/>
            <w:sz w:val="26"/>
            <w:szCs w:val="26"/>
          </w:rPr>
          <w:t>подпунктом 31 пункта 2 статьи 39.6</w:t>
        </w:r>
      </w:hyperlink>
      <w:r w:rsidRPr="0046294F">
        <w:rPr>
          <w:rFonts w:ascii="Times New Roman" w:hAnsi="Times New Roman"/>
          <w:sz w:val="26"/>
          <w:szCs w:val="26"/>
        </w:rPr>
        <w:t xml:space="preserve"> Земельного кодекса Российской Федерации.</w:t>
      </w:r>
    </w:p>
    <w:p w:rsidR="001A227D" w:rsidRDefault="001A227D" w:rsidP="00C80485">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Заявление о предоставлении Услуги подается по выбору заявителя следующими способами</w:t>
      </w:r>
      <w:r>
        <w:rPr>
          <w:rFonts w:ascii="Times New Roman" w:hAnsi="Times New Roman"/>
          <w:color w:val="000000"/>
          <w:sz w:val="26"/>
          <w:szCs w:val="26"/>
        </w:rPr>
        <w:t>:</w:t>
      </w:r>
    </w:p>
    <w:p w:rsidR="001A227D" w:rsidRDefault="001A227D" w:rsidP="00C80485">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лично</w:t>
      </w:r>
      <w:r w:rsidRPr="00492179">
        <w:rPr>
          <w:rFonts w:ascii="Times New Roman" w:hAnsi="Times New Roman"/>
          <w:color w:val="000000"/>
          <w:sz w:val="26"/>
          <w:szCs w:val="26"/>
        </w:rPr>
        <w:t xml:space="preserve"> </w:t>
      </w:r>
      <w:r>
        <w:rPr>
          <w:rFonts w:ascii="Times New Roman" w:hAnsi="Times New Roman"/>
          <w:color w:val="000000"/>
          <w:sz w:val="26"/>
          <w:szCs w:val="26"/>
        </w:rPr>
        <w:t>Заявителем либо представителем в Уполномоченный орган;</w:t>
      </w:r>
    </w:p>
    <w:p w:rsidR="001A227D" w:rsidRDefault="001A227D" w:rsidP="00C80485">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лично Заявителем либо представителем в МФЦ;</w:t>
      </w:r>
    </w:p>
    <w:p w:rsidR="001A227D" w:rsidRDefault="001A227D" w:rsidP="00C80485">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почтовым отправлением;</w:t>
      </w:r>
    </w:p>
    <w:p w:rsidR="001A227D" w:rsidRDefault="001A227D" w:rsidP="00C80485">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в электронной форме посредством ЕПГУ;</w:t>
      </w:r>
    </w:p>
    <w:p w:rsidR="001A227D" w:rsidRDefault="001A227D" w:rsidP="00C80485">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xml:space="preserve">- </w:t>
      </w:r>
      <w:r w:rsidRPr="006568A9">
        <w:rPr>
          <w:rFonts w:ascii="Times New Roman" w:hAnsi="Times New Roman"/>
          <w:color w:val="000000"/>
          <w:sz w:val="26"/>
          <w:szCs w:val="26"/>
        </w:rPr>
        <w:t>в форме электронных документов, подписанных электронной подписью,</w:t>
      </w:r>
      <w:r>
        <w:rPr>
          <w:rFonts w:ascii="Times New Roman" w:hAnsi="Times New Roman"/>
          <w:color w:val="000000"/>
          <w:sz w:val="26"/>
          <w:szCs w:val="26"/>
        </w:rPr>
        <w:t xml:space="preserve">                      </w:t>
      </w:r>
      <w:r w:rsidRPr="006568A9">
        <w:rPr>
          <w:rFonts w:ascii="Times New Roman" w:hAnsi="Times New Roman"/>
          <w:color w:val="000000"/>
          <w:sz w:val="26"/>
          <w:szCs w:val="26"/>
        </w:rPr>
        <w:t>с использованием информационно-телекоммуникационных сетей общего пользования, в том числе сети Интернет</w:t>
      </w:r>
      <w:r>
        <w:rPr>
          <w:rFonts w:ascii="Times New Roman" w:hAnsi="Times New Roman"/>
          <w:color w:val="000000"/>
          <w:sz w:val="26"/>
          <w:szCs w:val="26"/>
        </w:rPr>
        <w:t>.</w:t>
      </w:r>
    </w:p>
    <w:p w:rsidR="001A227D"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3.3.1.3.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492179">
        <w:rPr>
          <w:rFonts w:ascii="Times New Roman" w:hAnsi="Times New Roman"/>
          <w:color w:val="000000"/>
          <w:sz w:val="26"/>
          <w:szCs w:val="26"/>
          <w:lang w:eastAsia="ru-RU"/>
        </w:rPr>
        <w:br/>
        <w:t>по собственной инициативе:</w:t>
      </w:r>
    </w:p>
    <w:p w:rsidR="001A227D" w:rsidRDefault="001A227D" w:rsidP="0001661A">
      <w:pPr>
        <w:pStyle w:val="ConsPlusNormal"/>
        <w:ind w:firstLine="540"/>
        <w:jc w:val="both"/>
        <w:rPr>
          <w:rFonts w:ascii="Times New Roman" w:hAnsi="Times New Roman"/>
          <w:sz w:val="26"/>
          <w:szCs w:val="26"/>
        </w:rPr>
      </w:pPr>
      <w:r>
        <w:rPr>
          <w:rFonts w:ascii="Times New Roman" w:hAnsi="Times New Roman"/>
          <w:sz w:val="26"/>
          <w:szCs w:val="26"/>
        </w:rPr>
        <w:t xml:space="preserve">- </w:t>
      </w:r>
      <w:r w:rsidRPr="001B4606">
        <w:rPr>
          <w:rFonts w:ascii="Times New Roman" w:hAnsi="Times New Roman"/>
          <w:sz w:val="26"/>
          <w:szCs w:val="26"/>
        </w:rPr>
        <w:t xml:space="preserve"> Выписка из ЕГРН об основных характеристиках и зарегистрированных правах на земельный участок.</w:t>
      </w:r>
    </w:p>
    <w:p w:rsidR="001A227D" w:rsidRDefault="001A227D" w:rsidP="0001661A">
      <w:pPr>
        <w:pStyle w:val="ConsPlusNormal"/>
        <w:ind w:firstLine="540"/>
        <w:jc w:val="both"/>
        <w:rPr>
          <w:rFonts w:ascii="Times New Roman" w:hAnsi="Times New Roman"/>
          <w:sz w:val="26"/>
          <w:szCs w:val="26"/>
        </w:rPr>
      </w:pPr>
      <w:r>
        <w:rPr>
          <w:rFonts w:ascii="Times New Roman" w:hAnsi="Times New Roman"/>
          <w:sz w:val="26"/>
          <w:szCs w:val="26"/>
        </w:rPr>
        <w:t xml:space="preserve">-  </w:t>
      </w:r>
      <w:r w:rsidRPr="001B4606">
        <w:rPr>
          <w:rFonts w:ascii="Times New Roman" w:hAnsi="Times New Roman"/>
          <w:sz w:val="26"/>
          <w:szCs w:val="26"/>
        </w:rPr>
        <w:t xml:space="preserve">Выписка из ЕГРЮЛ </w:t>
      </w:r>
      <w:r>
        <w:rPr>
          <w:rFonts w:ascii="Times New Roman" w:hAnsi="Times New Roman"/>
          <w:sz w:val="26"/>
          <w:szCs w:val="26"/>
        </w:rPr>
        <w:t>о юридическом лице, являющемся З</w:t>
      </w:r>
      <w:r w:rsidRPr="001B4606">
        <w:rPr>
          <w:rFonts w:ascii="Times New Roman" w:hAnsi="Times New Roman"/>
          <w:sz w:val="26"/>
          <w:szCs w:val="26"/>
        </w:rPr>
        <w:t>аявителем.</w:t>
      </w:r>
    </w:p>
    <w:p w:rsidR="001A227D" w:rsidRDefault="001A227D" w:rsidP="0001661A">
      <w:pPr>
        <w:pStyle w:val="ConsPlusNormal"/>
        <w:ind w:firstLine="540"/>
        <w:jc w:val="both"/>
        <w:rPr>
          <w:rFonts w:ascii="Times New Roman" w:hAnsi="Times New Roman"/>
          <w:sz w:val="26"/>
          <w:szCs w:val="26"/>
        </w:rPr>
      </w:pPr>
      <w:r>
        <w:rPr>
          <w:rFonts w:ascii="Times New Roman" w:hAnsi="Times New Roman"/>
          <w:sz w:val="26"/>
          <w:szCs w:val="26"/>
        </w:rPr>
        <w:t>- Выписка из ЕГРИП об индивидуальном предпринимателе, являющемся Заявителем.</w:t>
      </w:r>
    </w:p>
    <w:p w:rsidR="001A227D" w:rsidRPr="0001661A" w:rsidRDefault="001A227D" w:rsidP="0001661A">
      <w:pPr>
        <w:pStyle w:val="ConsPlusNormal"/>
        <w:ind w:firstLine="540"/>
        <w:jc w:val="both"/>
        <w:rPr>
          <w:rFonts w:ascii="Times New Roman" w:hAnsi="Times New Roman"/>
          <w:sz w:val="26"/>
          <w:szCs w:val="26"/>
        </w:rPr>
      </w:pPr>
      <w:r>
        <w:rPr>
          <w:rFonts w:ascii="Times New Roman" w:hAnsi="Times New Roman"/>
          <w:sz w:val="26"/>
          <w:szCs w:val="26"/>
        </w:rPr>
        <w:t xml:space="preserve">- </w:t>
      </w:r>
      <w:r w:rsidRPr="001B4606">
        <w:rPr>
          <w:rFonts w:ascii="Times New Roman" w:hAnsi="Times New Roman"/>
          <w:sz w:val="26"/>
          <w:szCs w:val="26"/>
        </w:rPr>
        <w:t xml:space="preserve">Документы, подтверждающие право заявителя на приобретение земельного участка без проведения торгов и предусмотренные </w:t>
      </w:r>
      <w:hyperlink r:id="rId22">
        <w:r w:rsidRPr="003A0AF6">
          <w:rPr>
            <w:rFonts w:ascii="Times New Roman" w:hAnsi="Times New Roman"/>
            <w:sz w:val="26"/>
            <w:szCs w:val="26"/>
          </w:rPr>
          <w:t>перечнем</w:t>
        </w:r>
      </w:hyperlink>
      <w:r w:rsidRPr="003A0AF6">
        <w:rPr>
          <w:rFonts w:ascii="Times New Roman" w:hAnsi="Times New Roman"/>
          <w:sz w:val="26"/>
          <w:szCs w:val="26"/>
        </w:rPr>
        <w:t>,</w:t>
      </w:r>
      <w:r w:rsidRPr="001B4606">
        <w:rPr>
          <w:rFonts w:ascii="Times New Roman" w:hAnsi="Times New Roman"/>
          <w:sz w:val="26"/>
          <w:szCs w:val="26"/>
        </w:rPr>
        <w:t xml:space="preserve"> установленным </w:t>
      </w:r>
      <w:r w:rsidRPr="005D022F">
        <w:rPr>
          <w:rFonts w:ascii="Times New Roman" w:hAnsi="Times New Roman"/>
          <w:sz w:val="26"/>
          <w:szCs w:val="26"/>
        </w:rPr>
        <w:t>Приказ</w:t>
      </w:r>
      <w:r>
        <w:rPr>
          <w:rFonts w:ascii="Times New Roman" w:hAnsi="Times New Roman"/>
          <w:sz w:val="26"/>
          <w:szCs w:val="26"/>
        </w:rPr>
        <w:t>ом Росреестра от 02.09.2020 года №</w:t>
      </w:r>
      <w:r w:rsidRPr="005D022F">
        <w:rPr>
          <w:rFonts w:ascii="Times New Roman" w:hAnsi="Times New Roman"/>
          <w:sz w:val="26"/>
          <w:szCs w:val="26"/>
        </w:rPr>
        <w:t xml:space="preserve"> П/0321 </w:t>
      </w:r>
      <w:r>
        <w:rPr>
          <w:rFonts w:ascii="Times New Roman" w:hAnsi="Times New Roman"/>
          <w:sz w:val="26"/>
          <w:szCs w:val="26"/>
        </w:rPr>
        <w:t>«</w:t>
      </w:r>
      <w:r w:rsidRPr="005D022F">
        <w:rPr>
          <w:rFonts w:ascii="Times New Roman" w:hAnsi="Times New Roman"/>
          <w:sz w:val="26"/>
          <w:szCs w:val="26"/>
        </w:rPr>
        <w:t>Об утверждении перечня документов, подтверждающих право заявителя на приобретение земельного участка без проведения торгов</w:t>
      </w:r>
      <w:r>
        <w:rPr>
          <w:rFonts w:ascii="Times New Roman" w:hAnsi="Times New Roman"/>
          <w:sz w:val="26"/>
          <w:szCs w:val="26"/>
        </w:rPr>
        <w:t>»,</w:t>
      </w:r>
      <w:r w:rsidRPr="0001661A">
        <w:rPr>
          <w:rFonts w:ascii="Times New Roman" w:hAnsi="Times New Roman"/>
          <w:sz w:val="26"/>
          <w:szCs w:val="26"/>
        </w:rPr>
        <w:t xml:space="preserve"> </w:t>
      </w:r>
      <w:r w:rsidRPr="001B4606">
        <w:rPr>
          <w:rFonts w:ascii="Times New Roman" w:hAnsi="Times New Roman"/>
          <w:sz w:val="26"/>
          <w:szCs w:val="26"/>
        </w:rPr>
        <w:t xml:space="preserve">которые должны быть запрошены в порядке межведомственного </w:t>
      </w:r>
      <w:r>
        <w:rPr>
          <w:rFonts w:ascii="Times New Roman" w:hAnsi="Times New Roman"/>
          <w:sz w:val="26"/>
          <w:szCs w:val="26"/>
        </w:rPr>
        <w:t>информационного взаимодействия.</w:t>
      </w:r>
    </w:p>
    <w:p w:rsidR="001A227D" w:rsidRPr="00492179" w:rsidRDefault="001A227D" w:rsidP="007774CF">
      <w:pPr>
        <w:autoSpaceDE w:val="0"/>
        <w:autoSpaceDN w:val="0"/>
        <w:adjustRightInd w:val="0"/>
        <w:spacing w:after="0" w:line="240" w:lineRule="auto"/>
        <w:ind w:firstLine="709"/>
        <w:jc w:val="both"/>
        <w:rPr>
          <w:rFonts w:ascii="Times New Roman" w:hAnsi="Times New Roman"/>
          <w:color w:val="000000"/>
          <w:sz w:val="26"/>
          <w:szCs w:val="26"/>
        </w:rPr>
      </w:pPr>
      <w:r w:rsidRPr="00773A6E">
        <w:rPr>
          <w:rFonts w:ascii="Times New Roman" w:hAnsi="Times New Roman"/>
          <w:color w:val="000000"/>
          <w:sz w:val="26"/>
          <w:szCs w:val="26"/>
        </w:rPr>
        <w:t>3.3.1.4. Способами установления личности (идентификации) заявителя (предст</w:t>
      </w:r>
      <w:r>
        <w:rPr>
          <w:rFonts w:ascii="Times New Roman" w:hAnsi="Times New Roman"/>
          <w:color w:val="000000"/>
          <w:sz w:val="26"/>
          <w:szCs w:val="26"/>
        </w:rPr>
        <w:t xml:space="preserve">авителя заявителя) являются </w:t>
      </w:r>
      <w:r w:rsidRPr="00773A6E">
        <w:rPr>
          <w:rFonts w:ascii="Times New Roman" w:hAnsi="Times New Roman"/>
          <w:bCs/>
          <w:color w:val="000000"/>
          <w:sz w:val="26"/>
          <w:szCs w:val="26"/>
        </w:rPr>
        <w:t>предъявление</w:t>
      </w:r>
      <w:r w:rsidRPr="00773A6E">
        <w:rPr>
          <w:rFonts w:ascii="Times New Roman" w:hAnsi="Times New Roman"/>
          <w:b/>
          <w:bCs/>
          <w:color w:val="000000"/>
          <w:sz w:val="26"/>
          <w:szCs w:val="26"/>
        </w:rPr>
        <w:t xml:space="preserve"> </w:t>
      </w:r>
      <w:r w:rsidRPr="00773A6E">
        <w:rPr>
          <w:rFonts w:ascii="Times New Roman" w:hAnsi="Times New Roman"/>
          <w:color w:val="000000"/>
          <w:sz w:val="26"/>
          <w:szCs w:val="26"/>
        </w:rPr>
        <w:t>заявителем</w:t>
      </w:r>
      <w:r w:rsidRPr="00773A6E">
        <w:rPr>
          <w:rFonts w:ascii="Times New Roman" w:hAnsi="Times New Roman"/>
          <w:b/>
          <w:bCs/>
          <w:color w:val="000000"/>
          <w:sz w:val="26"/>
          <w:szCs w:val="26"/>
        </w:rPr>
        <w:t xml:space="preserve"> </w:t>
      </w:r>
      <w:r w:rsidRPr="00773A6E">
        <w:rPr>
          <w:rFonts w:ascii="Times New Roman" w:hAnsi="Times New Roman"/>
          <w:color w:val="000000"/>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w:t>
      </w:r>
      <w:r>
        <w:rPr>
          <w:rFonts w:ascii="Times New Roman" w:hAnsi="Times New Roman"/>
          <w:color w:val="000000"/>
          <w:sz w:val="26"/>
          <w:szCs w:val="26"/>
        </w:rPr>
        <w:t>ательством Российской Федерации</w:t>
      </w:r>
      <w:r w:rsidRPr="00773A6E">
        <w:rPr>
          <w:rFonts w:ascii="Times New Roman" w:hAnsi="Times New Roman"/>
          <w:color w:val="000000"/>
          <w:sz w:val="26"/>
          <w:szCs w:val="26"/>
        </w:rPr>
        <w:t>.</w:t>
      </w:r>
    </w:p>
    <w:p w:rsidR="001A227D" w:rsidRDefault="001A227D" w:rsidP="00492179">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3.3.1.5. Основания</w:t>
      </w:r>
      <w:r w:rsidRPr="00492179">
        <w:rPr>
          <w:rFonts w:ascii="Times New Roman" w:hAnsi="Times New Roman"/>
          <w:color w:val="000000"/>
          <w:sz w:val="26"/>
          <w:szCs w:val="26"/>
        </w:rPr>
        <w:t xml:space="preserve"> для отказа в приеме документов у заявителя </w:t>
      </w:r>
      <w:r>
        <w:rPr>
          <w:rFonts w:ascii="Times New Roman" w:hAnsi="Times New Roman"/>
          <w:color w:val="000000"/>
          <w:sz w:val="26"/>
          <w:szCs w:val="26"/>
        </w:rPr>
        <w:t>отсутствуют.</w:t>
      </w:r>
    </w:p>
    <w:p w:rsidR="001A227D" w:rsidRPr="00492179" w:rsidRDefault="001A227D" w:rsidP="00945F4B">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3.3.1.</w:t>
      </w:r>
      <w:r>
        <w:rPr>
          <w:rFonts w:ascii="Times New Roman" w:hAnsi="Times New Roman"/>
          <w:color w:val="000000"/>
          <w:sz w:val="26"/>
          <w:szCs w:val="26"/>
        </w:rPr>
        <w:t>6</w:t>
      </w:r>
      <w:r w:rsidRPr="00492179">
        <w:rPr>
          <w:rFonts w:ascii="Times New Roman" w:hAnsi="Times New Roman"/>
          <w:color w:val="000000"/>
          <w:sz w:val="26"/>
          <w:szCs w:val="26"/>
        </w:rPr>
        <w:t>. Орган, предоставляющий Услуг</w:t>
      </w:r>
      <w:r>
        <w:rPr>
          <w:rFonts w:ascii="Times New Roman" w:hAnsi="Times New Roman"/>
          <w:color w:val="000000"/>
          <w:sz w:val="26"/>
          <w:szCs w:val="26"/>
        </w:rPr>
        <w:t>у</w:t>
      </w:r>
      <w:r w:rsidRPr="00492179">
        <w:rPr>
          <w:rFonts w:ascii="Times New Roman" w:hAnsi="Times New Roman"/>
          <w:color w:val="000000"/>
          <w:sz w:val="26"/>
          <w:szCs w:val="26"/>
        </w:rPr>
        <w:t>, и органы</w:t>
      </w:r>
      <w:r>
        <w:rPr>
          <w:rFonts w:ascii="Times New Roman" w:hAnsi="Times New Roman"/>
          <w:color w:val="000000"/>
          <w:sz w:val="26"/>
          <w:szCs w:val="26"/>
        </w:rPr>
        <w:t>,</w:t>
      </w:r>
      <w:r w:rsidRPr="00492179">
        <w:rPr>
          <w:rFonts w:ascii="Times New Roman" w:hAnsi="Times New Roman"/>
          <w:color w:val="000000"/>
          <w:sz w:val="26"/>
          <w:szCs w:val="26"/>
        </w:rPr>
        <w:t xml:space="preserve"> участвующие в приеме запроса о предоставлении Услуги:</w:t>
      </w:r>
      <w:r>
        <w:rPr>
          <w:rFonts w:ascii="Times New Roman" w:hAnsi="Times New Roman"/>
          <w:color w:val="000000"/>
          <w:sz w:val="26"/>
          <w:szCs w:val="26"/>
        </w:rPr>
        <w:t xml:space="preserve"> Уполномоченный орган и </w:t>
      </w:r>
      <w:r w:rsidRPr="00773A6E">
        <w:rPr>
          <w:rFonts w:ascii="Times New Roman" w:hAnsi="Times New Roman"/>
          <w:color w:val="000000"/>
          <w:sz w:val="26"/>
          <w:szCs w:val="26"/>
          <w:lang w:eastAsia="ru-RU"/>
        </w:rPr>
        <w:t>Многофункциональный центр предоставления государственных и муниципальных услуг</w:t>
      </w:r>
      <w:r>
        <w:rPr>
          <w:rFonts w:ascii="Times New Roman" w:hAnsi="Times New Roman"/>
          <w:color w:val="000000"/>
          <w:sz w:val="26"/>
          <w:szCs w:val="26"/>
        </w:rPr>
        <w:t>.</w:t>
      </w:r>
      <w:r w:rsidRPr="00492179">
        <w:rPr>
          <w:rFonts w:ascii="Times New Roman" w:hAnsi="Times New Roman"/>
          <w:color w:val="000000"/>
          <w:sz w:val="26"/>
          <w:szCs w:val="26"/>
        </w:rPr>
        <w:t xml:space="preserve"> </w:t>
      </w:r>
    </w:p>
    <w:p w:rsidR="001A227D" w:rsidRPr="00492179" w:rsidRDefault="001A227D" w:rsidP="00492179">
      <w:pPr>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3.3.1.</w:t>
      </w:r>
      <w:r>
        <w:rPr>
          <w:rFonts w:ascii="Times New Roman" w:hAnsi="Times New Roman"/>
          <w:color w:val="000000"/>
          <w:sz w:val="26"/>
          <w:szCs w:val="26"/>
        </w:rPr>
        <w:t>7</w:t>
      </w:r>
      <w:r w:rsidRPr="00492179">
        <w:rPr>
          <w:rFonts w:ascii="Times New Roman" w:hAnsi="Times New Roman"/>
          <w:color w:val="000000"/>
          <w:sz w:val="26"/>
          <w:szCs w:val="26"/>
        </w:rPr>
        <w:t>. 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Pr>
          <w:rFonts w:ascii="Times New Roman" w:hAnsi="Times New Roman"/>
          <w:color w:val="000000"/>
          <w:sz w:val="26"/>
          <w:szCs w:val="26"/>
        </w:rPr>
        <w:t xml:space="preserve"> возможен в Уполномоченном органе либо через ЕПГУ.</w:t>
      </w:r>
    </w:p>
    <w:p w:rsidR="001A227D" w:rsidRPr="00E24E88" w:rsidRDefault="001A227D" w:rsidP="00492179">
      <w:pPr>
        <w:spacing w:after="0" w:line="240" w:lineRule="auto"/>
        <w:ind w:firstLine="709"/>
        <w:jc w:val="both"/>
        <w:rPr>
          <w:rFonts w:ascii="Times New Roman" w:hAnsi="Times New Roman"/>
          <w:color w:val="2E74B5"/>
          <w:sz w:val="26"/>
          <w:szCs w:val="26"/>
        </w:rPr>
      </w:pPr>
      <w:r w:rsidRPr="00492179">
        <w:rPr>
          <w:rFonts w:ascii="Times New Roman" w:hAnsi="Times New Roman"/>
          <w:color w:val="000000"/>
          <w:sz w:val="26"/>
          <w:szCs w:val="26"/>
        </w:rPr>
        <w:t>3.3.1.</w:t>
      </w:r>
      <w:r>
        <w:rPr>
          <w:rFonts w:ascii="Times New Roman" w:hAnsi="Times New Roman"/>
          <w:color w:val="000000"/>
          <w:sz w:val="26"/>
          <w:szCs w:val="26"/>
        </w:rPr>
        <w:t>8</w:t>
      </w:r>
      <w:r w:rsidRPr="00492179">
        <w:rPr>
          <w:rFonts w:ascii="Times New Roman" w:hAnsi="Times New Roman"/>
          <w:color w:val="000000"/>
          <w:sz w:val="26"/>
          <w:szCs w:val="26"/>
        </w:rPr>
        <w:t>. Срок регистрации запроса и документов, необходимых</w:t>
      </w:r>
      <w:r w:rsidRPr="00492179">
        <w:rPr>
          <w:rFonts w:ascii="Times New Roman" w:hAnsi="Times New Roman"/>
          <w:color w:val="000000"/>
          <w:sz w:val="26"/>
          <w:szCs w:val="26"/>
        </w:rPr>
        <w:br/>
        <w:t xml:space="preserve">для предоставления Услуги, в органе, предоставляющем Услугу, или в МФЦ составляет </w:t>
      </w:r>
      <w:r>
        <w:rPr>
          <w:rFonts w:ascii="Times New Roman" w:hAnsi="Times New Roman"/>
          <w:color w:val="000000"/>
          <w:sz w:val="26"/>
          <w:szCs w:val="26"/>
        </w:rPr>
        <w:t>1 рабочий день.</w:t>
      </w:r>
    </w:p>
    <w:p w:rsidR="001A227D" w:rsidRPr="00492179" w:rsidRDefault="001A227D" w:rsidP="00492179">
      <w:pPr>
        <w:widowControl w:val="0"/>
        <w:autoSpaceDE w:val="0"/>
        <w:autoSpaceDN w:val="0"/>
        <w:adjustRightInd w:val="0"/>
        <w:spacing w:after="0" w:line="240" w:lineRule="auto"/>
        <w:ind w:firstLine="540"/>
        <w:jc w:val="both"/>
        <w:rPr>
          <w:rFonts w:ascii="Arial" w:hAnsi="Arial" w:cs="Arial"/>
          <w:color w:val="1F3864"/>
          <w:sz w:val="26"/>
          <w:szCs w:val="26"/>
          <w:lang w:eastAsia="ru-RU"/>
        </w:rPr>
      </w:pPr>
    </w:p>
    <w:p w:rsidR="001A227D" w:rsidRPr="00492179" w:rsidRDefault="001A227D" w:rsidP="00492179">
      <w:pPr>
        <w:tabs>
          <w:tab w:val="left" w:pos="7980"/>
        </w:tabs>
        <w:spacing w:after="0" w:line="240" w:lineRule="auto"/>
        <w:ind w:firstLine="720"/>
        <w:jc w:val="center"/>
        <w:rPr>
          <w:rFonts w:ascii="Times New Roman" w:hAnsi="Times New Roman"/>
          <w:b/>
          <w:color w:val="000000"/>
          <w:sz w:val="26"/>
          <w:szCs w:val="26"/>
        </w:rPr>
      </w:pPr>
      <w:r w:rsidRPr="00492179">
        <w:rPr>
          <w:rFonts w:ascii="Times New Roman" w:hAnsi="Times New Roman"/>
          <w:b/>
          <w:color w:val="000000"/>
          <w:sz w:val="26"/>
          <w:szCs w:val="26"/>
        </w:rPr>
        <w:t>3.3.2. Межведомственное информационное взаимодействие</w:t>
      </w:r>
      <w:r w:rsidRPr="00492179">
        <w:rPr>
          <w:rFonts w:ascii="Times New Roman" w:hAnsi="Times New Roman"/>
          <w:b/>
          <w:color w:val="000000"/>
          <w:sz w:val="26"/>
          <w:szCs w:val="26"/>
          <w:vertAlign w:val="superscript"/>
        </w:rPr>
        <w:t xml:space="preserve"> </w:t>
      </w:r>
    </w:p>
    <w:p w:rsidR="001A227D" w:rsidRPr="00492179" w:rsidRDefault="001A227D" w:rsidP="00492179">
      <w:pPr>
        <w:tabs>
          <w:tab w:val="left" w:pos="7980"/>
        </w:tabs>
        <w:spacing w:after="0" w:line="240" w:lineRule="auto"/>
        <w:ind w:firstLine="720"/>
        <w:jc w:val="center"/>
        <w:rPr>
          <w:rFonts w:ascii="Times New Roman" w:hAnsi="Times New Roman"/>
          <w:sz w:val="26"/>
          <w:szCs w:val="26"/>
        </w:rPr>
      </w:pPr>
    </w:p>
    <w:p w:rsidR="001A227D" w:rsidRPr="00492179"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s="Arial"/>
          <w:color w:val="000000"/>
          <w:sz w:val="26"/>
          <w:szCs w:val="26"/>
          <w:lang w:eastAsia="ru-RU"/>
        </w:rPr>
        <w:t>3.3.2</w:t>
      </w:r>
      <w:r w:rsidRPr="00492179">
        <w:rPr>
          <w:rFonts w:ascii="Times New Roman" w:hAnsi="Times New Roman"/>
          <w:color w:val="000000"/>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3" w:history="1">
        <w:r w:rsidRPr="00492179">
          <w:rPr>
            <w:rFonts w:ascii="Times New Roman" w:hAnsi="Times New Roman"/>
            <w:color w:val="000000"/>
            <w:sz w:val="26"/>
            <w:szCs w:val="26"/>
            <w:lang w:eastAsia="ru-RU"/>
          </w:rPr>
          <w:t xml:space="preserve">пункте </w:t>
        </w:r>
      </w:hyperlink>
      <w:r w:rsidRPr="00492179">
        <w:rPr>
          <w:rFonts w:ascii="Times New Roman" w:hAnsi="Times New Roman"/>
          <w:color w:val="000000"/>
          <w:sz w:val="26"/>
          <w:szCs w:val="26"/>
          <w:lang w:eastAsia="ru-RU"/>
        </w:rPr>
        <w:t xml:space="preserve">3.3.1.3 настоящего </w:t>
      </w:r>
      <w:r>
        <w:rPr>
          <w:rFonts w:ascii="Times New Roman" w:hAnsi="Times New Roman"/>
          <w:color w:val="000000"/>
          <w:sz w:val="26"/>
          <w:szCs w:val="26"/>
          <w:lang w:eastAsia="ru-RU"/>
        </w:rPr>
        <w:t>Р</w:t>
      </w:r>
      <w:r w:rsidRPr="00492179">
        <w:rPr>
          <w:rFonts w:ascii="Times New Roman" w:hAnsi="Times New Roman"/>
          <w:color w:val="000000"/>
          <w:sz w:val="26"/>
          <w:szCs w:val="26"/>
          <w:lang w:eastAsia="ru-RU"/>
        </w:rPr>
        <w:t>егламента, которые он в соответствии с требованиями Закона №</w:t>
      </w:r>
      <w:r>
        <w:rPr>
          <w:rFonts w:ascii="Times New Roman" w:hAnsi="Times New Roman"/>
          <w:color w:val="000000"/>
          <w:sz w:val="26"/>
          <w:szCs w:val="26"/>
          <w:lang w:eastAsia="ru-RU"/>
        </w:rPr>
        <w:t xml:space="preserve"> </w:t>
      </w:r>
      <w:r w:rsidRPr="00492179">
        <w:rPr>
          <w:rFonts w:ascii="Times New Roman" w:hAnsi="Times New Roman"/>
          <w:color w:val="000000"/>
          <w:sz w:val="26"/>
          <w:szCs w:val="26"/>
          <w:lang w:eastAsia="ru-RU"/>
        </w:rPr>
        <w:t>210-ФЗ вправе пре</w:t>
      </w:r>
      <w:r>
        <w:rPr>
          <w:rFonts w:ascii="Times New Roman" w:hAnsi="Times New Roman"/>
          <w:color w:val="000000"/>
          <w:sz w:val="26"/>
          <w:szCs w:val="26"/>
          <w:lang w:eastAsia="ru-RU"/>
        </w:rPr>
        <w:t xml:space="preserve">дставлять </w:t>
      </w:r>
      <w:r w:rsidRPr="00492179">
        <w:rPr>
          <w:rFonts w:ascii="Times New Roman" w:hAnsi="Times New Roman"/>
          <w:color w:val="000000"/>
          <w:sz w:val="26"/>
          <w:szCs w:val="26"/>
          <w:lang w:eastAsia="ru-RU"/>
        </w:rPr>
        <w:t xml:space="preserve">по собственной инициативе. </w:t>
      </w:r>
    </w:p>
    <w:p w:rsidR="001A227D" w:rsidRPr="00492179"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3.3.2.2. Основаниями для возврата заявления о предоставлении услуги Заявителю </w:t>
      </w:r>
      <w:r w:rsidRPr="00492179">
        <w:rPr>
          <w:rFonts w:ascii="Times New Roman" w:hAnsi="Times New Roman"/>
          <w:color w:val="000000"/>
          <w:sz w:val="26"/>
          <w:szCs w:val="26"/>
          <w:lang w:eastAsia="ru-RU"/>
        </w:rPr>
        <w:t>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rsidR="001A227D"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Межведомственное информационное в</w:t>
      </w:r>
      <w:r>
        <w:rPr>
          <w:rFonts w:ascii="Times New Roman" w:hAnsi="Times New Roman"/>
          <w:color w:val="000000"/>
          <w:sz w:val="26"/>
          <w:szCs w:val="26"/>
          <w:lang w:eastAsia="ru-RU"/>
        </w:rPr>
        <w:t>заимодействие осуществляется с:</w:t>
      </w:r>
    </w:p>
    <w:p w:rsidR="001A227D" w:rsidRDefault="001A227D" w:rsidP="001B14E8">
      <w:pPr>
        <w:pStyle w:val="23"/>
        <w:shd w:val="clear" w:color="auto" w:fill="auto"/>
        <w:spacing w:after="0"/>
        <w:ind w:firstLine="708"/>
        <w:jc w:val="both"/>
      </w:pPr>
      <w:r>
        <w:rPr>
          <w:color w:val="000000"/>
          <w:lang w:eastAsia="ru-RU"/>
        </w:rPr>
        <w:t>-</w:t>
      </w:r>
      <w:r w:rsidRPr="005D4DCC">
        <w:t xml:space="preserve"> </w:t>
      </w: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1A227D" w:rsidRDefault="001A227D" w:rsidP="001B14E8">
      <w:pPr>
        <w:pStyle w:val="23"/>
        <w:shd w:val="clear" w:color="auto" w:fill="auto"/>
        <w:spacing w:after="0"/>
        <w:ind w:firstLine="0"/>
        <w:jc w:val="both"/>
      </w:pPr>
      <w:r>
        <w:tab/>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1A227D" w:rsidRPr="005D421A" w:rsidRDefault="001A227D" w:rsidP="005D421A">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5D421A">
        <w:t>-</w:t>
      </w:r>
      <w:r w:rsidRPr="005D421A">
        <w:rPr>
          <w:rFonts w:ascii="Times New Roman" w:hAnsi="Times New Roman"/>
          <w:color w:val="000000"/>
          <w:sz w:val="26"/>
          <w:szCs w:val="26"/>
          <w:lang w:eastAsia="ru-RU"/>
        </w:rPr>
        <w:t xml:space="preserve">  Орган</w:t>
      </w:r>
      <w:r>
        <w:rPr>
          <w:rFonts w:ascii="Times New Roman" w:hAnsi="Times New Roman"/>
          <w:color w:val="000000"/>
          <w:sz w:val="26"/>
          <w:szCs w:val="26"/>
          <w:lang w:eastAsia="ru-RU"/>
        </w:rPr>
        <w:t>ом</w:t>
      </w:r>
      <w:r w:rsidRPr="005D421A">
        <w:rPr>
          <w:rFonts w:ascii="Times New Roman" w:hAnsi="Times New Roman"/>
          <w:color w:val="000000"/>
          <w:sz w:val="26"/>
          <w:szCs w:val="26"/>
          <w:lang w:eastAsia="ru-RU"/>
        </w:rPr>
        <w:t xml:space="preserve"> местного самоуправления, уполномоченны</w:t>
      </w:r>
      <w:r>
        <w:rPr>
          <w:rFonts w:ascii="Times New Roman" w:hAnsi="Times New Roman"/>
          <w:color w:val="000000"/>
          <w:sz w:val="26"/>
          <w:szCs w:val="26"/>
          <w:lang w:eastAsia="ru-RU"/>
        </w:rPr>
        <w:t>м</w:t>
      </w:r>
      <w:r w:rsidRPr="005D421A">
        <w:rPr>
          <w:rFonts w:ascii="Times New Roman" w:hAnsi="Times New Roman"/>
          <w:color w:val="000000"/>
          <w:sz w:val="26"/>
          <w:szCs w:val="26"/>
          <w:lang w:eastAsia="ru-RU"/>
        </w:rPr>
        <w:t xml:space="preserve">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p>
    <w:p w:rsidR="001A227D" w:rsidRPr="001B14E8" w:rsidRDefault="001A227D" w:rsidP="005D421A">
      <w:pPr>
        <w:pStyle w:val="23"/>
        <w:shd w:val="clear" w:color="auto" w:fill="auto"/>
        <w:tabs>
          <w:tab w:val="left" w:pos="709"/>
        </w:tabs>
        <w:spacing w:after="0"/>
        <w:ind w:firstLine="0"/>
        <w:jc w:val="both"/>
        <w:rPr>
          <w:color w:val="000000"/>
          <w:lang w:eastAsia="ru-RU"/>
        </w:rPr>
      </w:pPr>
      <w:r>
        <w:rPr>
          <w:color w:val="000000"/>
          <w:lang w:eastAsia="ru-RU"/>
        </w:rPr>
        <w:tab/>
      </w:r>
      <w:r w:rsidRPr="001B14E8">
        <w:rPr>
          <w:color w:val="000000"/>
          <w:lang w:eastAsia="ru-RU"/>
        </w:rPr>
        <w:t>3.3.2.3. Межведомственный запрос формируется и направляется</w:t>
      </w:r>
      <w:r w:rsidRPr="001B14E8">
        <w:rPr>
          <w:rFonts w:cs="Arial"/>
          <w:color w:val="000000"/>
          <w:lang w:eastAsia="ru-RU"/>
        </w:rPr>
        <w:t xml:space="preserve"> уполномоченным лицом, ответственным за направление межведомственного запроса.</w:t>
      </w:r>
    </w:p>
    <w:p w:rsidR="001A227D" w:rsidRPr="00492179" w:rsidRDefault="001A227D" w:rsidP="001B14E8">
      <w:pPr>
        <w:widowControl w:val="0"/>
        <w:autoSpaceDE w:val="0"/>
        <w:autoSpaceDN w:val="0"/>
        <w:adjustRightInd w:val="0"/>
        <w:spacing w:after="0" w:line="240" w:lineRule="auto"/>
        <w:ind w:firstLine="709"/>
        <w:jc w:val="both"/>
        <w:rPr>
          <w:color w:val="000000"/>
        </w:rPr>
      </w:pPr>
      <w:r w:rsidRPr="00492179">
        <w:rPr>
          <w:rFonts w:ascii="Times New Roman" w:hAnsi="Times New Roman"/>
          <w:color w:val="000000"/>
          <w:sz w:val="26"/>
          <w:szCs w:val="26"/>
        </w:rPr>
        <w:t>3.3.2.4. Срок направления межведомственного запроса</w:t>
      </w:r>
      <w:r>
        <w:rPr>
          <w:rFonts w:ascii="Times New Roman" w:hAnsi="Times New Roman"/>
          <w:color w:val="000000"/>
          <w:sz w:val="26"/>
          <w:szCs w:val="26"/>
        </w:rPr>
        <w:t xml:space="preserve"> составляет</w:t>
      </w:r>
      <w:r w:rsidRPr="00492179">
        <w:rPr>
          <w:rFonts w:ascii="Times New Roman" w:hAnsi="Times New Roman"/>
          <w:color w:val="000000"/>
          <w:sz w:val="26"/>
          <w:szCs w:val="26"/>
        </w:rPr>
        <w:t xml:space="preserve"> </w:t>
      </w:r>
      <w:r>
        <w:rPr>
          <w:rFonts w:ascii="Times New Roman" w:hAnsi="Times New Roman"/>
          <w:color w:val="000000"/>
          <w:sz w:val="26"/>
          <w:szCs w:val="26"/>
        </w:rPr>
        <w:t>5 рабочих дней</w:t>
      </w:r>
      <w:r w:rsidRPr="00492179">
        <w:rPr>
          <w:rFonts w:ascii="Times New Roman" w:hAnsi="Times New Roman"/>
          <w:color w:val="000000"/>
          <w:sz w:val="26"/>
          <w:szCs w:val="26"/>
        </w:rPr>
        <w:t xml:space="preserve"> со дня регистрации запроса о предоставлении Услуги.</w:t>
      </w:r>
    </w:p>
    <w:p w:rsidR="001A227D" w:rsidRPr="00492179" w:rsidRDefault="001A227D" w:rsidP="00492179">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3.3.2.</w:t>
      </w:r>
      <w:r>
        <w:rPr>
          <w:rFonts w:ascii="Times New Roman" w:hAnsi="Times New Roman"/>
          <w:color w:val="000000"/>
          <w:sz w:val="26"/>
          <w:szCs w:val="26"/>
          <w:lang w:eastAsia="ru-RU"/>
        </w:rPr>
        <w:t>5</w:t>
      </w:r>
      <w:r w:rsidRPr="00492179">
        <w:rPr>
          <w:rFonts w:ascii="Times New Roman" w:hAnsi="Times New Roman"/>
          <w:color w:val="000000"/>
          <w:sz w:val="26"/>
          <w:szCs w:val="26"/>
          <w:lang w:eastAsia="ru-RU"/>
        </w:rPr>
        <w:t>.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1A227D" w:rsidRPr="00753EF0" w:rsidRDefault="001A227D" w:rsidP="00492179">
      <w:pPr>
        <w:widowControl w:val="0"/>
        <w:autoSpaceDE w:val="0"/>
        <w:autoSpaceDN w:val="0"/>
        <w:adjustRightInd w:val="0"/>
        <w:spacing w:after="0" w:line="240" w:lineRule="auto"/>
        <w:ind w:firstLine="540"/>
        <w:jc w:val="both"/>
        <w:rPr>
          <w:rFonts w:ascii="Times New Roman" w:hAnsi="Times New Roman"/>
          <w:b/>
          <w:color w:val="2E74B5"/>
          <w:sz w:val="26"/>
          <w:szCs w:val="26"/>
          <w:lang w:eastAsia="ru-RU"/>
        </w:rPr>
      </w:pP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b/>
          <w:sz w:val="26"/>
          <w:szCs w:val="26"/>
          <w:lang w:eastAsia="ru-RU"/>
        </w:rPr>
      </w:pPr>
      <w:r>
        <w:rPr>
          <w:rFonts w:ascii="Times New Roman" w:hAnsi="Times New Roman"/>
          <w:b/>
          <w:sz w:val="26"/>
          <w:szCs w:val="26"/>
          <w:lang w:eastAsia="ru-RU"/>
        </w:rPr>
        <w:t>3.3.3.</w:t>
      </w:r>
      <w:r w:rsidRPr="00492179">
        <w:rPr>
          <w:rFonts w:ascii="Times New Roman" w:hAnsi="Times New Roman"/>
          <w:sz w:val="26"/>
          <w:szCs w:val="26"/>
          <w:lang w:eastAsia="ru-RU"/>
        </w:rPr>
        <w:t> </w:t>
      </w:r>
      <w:r w:rsidRPr="00492179">
        <w:rPr>
          <w:rFonts w:ascii="Times New Roman" w:hAnsi="Times New Roman" w:cs="Arial"/>
          <w:b/>
          <w:sz w:val="26"/>
          <w:szCs w:val="26"/>
          <w:lang w:eastAsia="ru-RU"/>
        </w:rPr>
        <w:t xml:space="preserve">Принятие решения </w:t>
      </w:r>
      <w:r w:rsidRPr="00492179">
        <w:rPr>
          <w:rFonts w:ascii="Times New Roman" w:hAnsi="Times New Roman" w:cs="Arial"/>
          <w:b/>
          <w:sz w:val="26"/>
          <w:szCs w:val="26"/>
          <w:lang w:eastAsia="ru-RU"/>
        </w:rPr>
        <w:br/>
        <w:t xml:space="preserve">о предоставлении (об отказе в предоставлении) </w:t>
      </w:r>
      <w:r w:rsidRPr="00492179">
        <w:rPr>
          <w:rFonts w:ascii="Times New Roman" w:hAnsi="Times New Roman"/>
          <w:b/>
          <w:sz w:val="26"/>
          <w:szCs w:val="26"/>
          <w:lang w:eastAsia="ru-RU"/>
        </w:rPr>
        <w:t>Услуги</w:t>
      </w:r>
    </w:p>
    <w:p w:rsidR="001A227D" w:rsidRPr="00492179" w:rsidRDefault="001A227D" w:rsidP="00492179">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3.3.</w:t>
      </w:r>
      <w:r>
        <w:rPr>
          <w:rFonts w:ascii="Times New Roman" w:hAnsi="Times New Roman"/>
          <w:sz w:val="26"/>
          <w:szCs w:val="26"/>
          <w:lang w:eastAsia="ru-RU"/>
        </w:rPr>
        <w:t>3</w:t>
      </w:r>
      <w:r w:rsidRPr="00492179">
        <w:rPr>
          <w:rFonts w:ascii="Times New Roman" w:hAnsi="Times New Roman"/>
          <w:sz w:val="26"/>
          <w:szCs w:val="26"/>
          <w:lang w:eastAsia="ru-RU"/>
        </w:rPr>
        <w:t xml:space="preserve">.1.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sz w:val="26"/>
          <w:szCs w:val="26"/>
          <w:lang w:eastAsia="ru-RU"/>
        </w:rPr>
        <w:br/>
      </w:r>
      <w:r w:rsidRPr="00492179">
        <w:rPr>
          <w:rFonts w:ascii="Times New Roman" w:hAnsi="Times New Roman"/>
          <w:sz w:val="26"/>
          <w:szCs w:val="26"/>
          <w:lang w:eastAsia="ru-RU"/>
        </w:rPr>
        <w:t>на выполнение административной процедуры документов, необходимых для оказания Услуги.</w:t>
      </w:r>
    </w:p>
    <w:p w:rsidR="001A227D" w:rsidRPr="00600F7C" w:rsidRDefault="001A227D" w:rsidP="00600F7C">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600F7C">
        <w:rPr>
          <w:rFonts w:ascii="Times New Roman" w:hAnsi="Times New Roman"/>
          <w:sz w:val="26"/>
          <w:szCs w:val="26"/>
          <w:lang w:eastAsia="ru-RU"/>
        </w:rPr>
        <w:t>3.3.3.2. Основаниями для возврата заявления о предоставлении Услуги являются:</w:t>
      </w:r>
    </w:p>
    <w:p w:rsidR="001A227D" w:rsidRPr="00600F7C" w:rsidRDefault="001A227D" w:rsidP="00600F7C">
      <w:pPr>
        <w:autoSpaceDE w:val="0"/>
        <w:autoSpaceDN w:val="0"/>
        <w:adjustRightInd w:val="0"/>
        <w:spacing w:after="0"/>
        <w:ind w:firstLine="709"/>
        <w:jc w:val="both"/>
        <w:rPr>
          <w:rFonts w:ascii="Times New Roman" w:hAnsi="Times New Roman"/>
          <w:sz w:val="26"/>
          <w:szCs w:val="26"/>
        </w:rPr>
      </w:pPr>
      <w:r w:rsidRPr="00600F7C">
        <w:rPr>
          <w:rFonts w:ascii="Times New Roman" w:hAnsi="Times New Roman"/>
          <w:sz w:val="26"/>
          <w:szCs w:val="26"/>
        </w:rPr>
        <w:t>1) заявление подано</w:t>
      </w:r>
      <w:r w:rsidRPr="00600F7C">
        <w:rPr>
          <w:rFonts w:ascii="Times New Roman" w:hAnsi="Times New Roman"/>
          <w:spacing w:val="2"/>
          <w:sz w:val="26"/>
          <w:szCs w:val="26"/>
        </w:rPr>
        <w:t xml:space="preserve"> в орган местного самоуправления не уполномоченный на предоставление </w:t>
      </w:r>
      <w:r>
        <w:rPr>
          <w:rFonts w:ascii="Times New Roman" w:hAnsi="Times New Roman"/>
          <w:spacing w:val="2"/>
          <w:sz w:val="26"/>
          <w:szCs w:val="26"/>
        </w:rPr>
        <w:t>муниципальной услуги</w:t>
      </w:r>
      <w:r w:rsidRPr="00600F7C">
        <w:rPr>
          <w:rFonts w:ascii="Times New Roman" w:hAnsi="Times New Roman"/>
          <w:sz w:val="26"/>
          <w:szCs w:val="26"/>
        </w:rPr>
        <w:t xml:space="preserve">; </w:t>
      </w:r>
    </w:p>
    <w:p w:rsidR="001A227D" w:rsidRPr="00600F7C" w:rsidRDefault="001A227D" w:rsidP="00600F7C">
      <w:pPr>
        <w:autoSpaceDE w:val="0"/>
        <w:autoSpaceDN w:val="0"/>
        <w:adjustRightInd w:val="0"/>
        <w:spacing w:after="0"/>
        <w:ind w:firstLine="709"/>
        <w:jc w:val="both"/>
        <w:rPr>
          <w:rFonts w:ascii="Times New Roman" w:hAnsi="Times New Roman"/>
          <w:sz w:val="26"/>
          <w:szCs w:val="26"/>
        </w:rPr>
      </w:pPr>
      <w:r w:rsidRPr="00600F7C">
        <w:rPr>
          <w:rFonts w:ascii="Times New Roman" w:hAnsi="Times New Roman"/>
          <w:sz w:val="26"/>
          <w:szCs w:val="26"/>
        </w:rPr>
        <w:t xml:space="preserve">2) </w:t>
      </w:r>
      <w:r w:rsidRPr="001956A5">
        <w:rPr>
          <w:rFonts w:ascii="Times New Roman" w:hAnsi="Times New Roman"/>
          <w:sz w:val="26"/>
          <w:szCs w:val="26"/>
        </w:rPr>
        <w:t>к заявлению о предоставлении услуги не приложены документы, предусмотренные подпунктом 4,5 статьи 39.5 Земельного кодекса Российской Федерации;</w:t>
      </w:r>
    </w:p>
    <w:p w:rsidR="001A227D" w:rsidRPr="00600F7C" w:rsidRDefault="001A227D" w:rsidP="00600F7C">
      <w:pPr>
        <w:spacing w:after="0"/>
        <w:ind w:firstLine="709"/>
        <w:jc w:val="both"/>
        <w:rPr>
          <w:rFonts w:ascii="Times New Roman" w:hAnsi="Times New Roman"/>
          <w:sz w:val="26"/>
          <w:szCs w:val="26"/>
        </w:rPr>
      </w:pPr>
      <w:r>
        <w:rPr>
          <w:rFonts w:ascii="Times New Roman" w:hAnsi="Times New Roman"/>
          <w:sz w:val="26"/>
          <w:szCs w:val="26"/>
        </w:rPr>
        <w:t>3</w:t>
      </w:r>
      <w:r w:rsidRPr="00600F7C">
        <w:rPr>
          <w:rFonts w:ascii="Times New Roman" w:hAnsi="Times New Roman"/>
          <w:sz w:val="26"/>
          <w:szCs w:val="26"/>
        </w:rPr>
        <w:t xml:space="preserve">) заявление </w:t>
      </w:r>
      <w:r>
        <w:rPr>
          <w:rFonts w:ascii="Times New Roman" w:hAnsi="Times New Roman"/>
          <w:sz w:val="26"/>
          <w:szCs w:val="26"/>
        </w:rPr>
        <w:t>о предоставлении услуги</w:t>
      </w:r>
      <w:r w:rsidRPr="00600F7C">
        <w:rPr>
          <w:rFonts w:ascii="Times New Roman" w:hAnsi="Times New Roman"/>
          <w:sz w:val="26"/>
          <w:szCs w:val="26"/>
        </w:rPr>
        <w:t xml:space="preserve"> </w:t>
      </w:r>
      <w:r>
        <w:rPr>
          <w:rFonts w:ascii="Times New Roman" w:hAnsi="Times New Roman"/>
          <w:sz w:val="26"/>
          <w:szCs w:val="26"/>
        </w:rPr>
        <w:t>и</w:t>
      </w:r>
      <w:r w:rsidRPr="00600F7C">
        <w:rPr>
          <w:rFonts w:ascii="Times New Roman" w:hAnsi="Times New Roman"/>
          <w:sz w:val="26"/>
          <w:szCs w:val="26"/>
        </w:rPr>
        <w:t xml:space="preserve"> документы не соответствуют требованиям, установленным в соответствии Земельн</w:t>
      </w:r>
      <w:r>
        <w:rPr>
          <w:rFonts w:ascii="Times New Roman" w:hAnsi="Times New Roman"/>
          <w:sz w:val="26"/>
          <w:szCs w:val="26"/>
        </w:rPr>
        <w:t xml:space="preserve">ым </w:t>
      </w:r>
      <w:r w:rsidRPr="00600F7C">
        <w:rPr>
          <w:rFonts w:ascii="Times New Roman" w:hAnsi="Times New Roman"/>
          <w:sz w:val="26"/>
          <w:szCs w:val="26"/>
        </w:rPr>
        <w:t>кодекс</w:t>
      </w:r>
      <w:r>
        <w:rPr>
          <w:rFonts w:ascii="Times New Roman" w:hAnsi="Times New Roman"/>
          <w:sz w:val="26"/>
          <w:szCs w:val="26"/>
        </w:rPr>
        <w:t>ом</w:t>
      </w:r>
      <w:r w:rsidRPr="00600F7C">
        <w:rPr>
          <w:rFonts w:ascii="Times New Roman" w:hAnsi="Times New Roman"/>
          <w:sz w:val="26"/>
          <w:szCs w:val="26"/>
        </w:rPr>
        <w:t xml:space="preserve"> Российской Федерации.</w:t>
      </w:r>
    </w:p>
    <w:p w:rsidR="001A227D" w:rsidRDefault="001A227D" w:rsidP="007A4F04">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 xml:space="preserve"> </w:t>
      </w:r>
      <w:r w:rsidRPr="0090758F">
        <w:rPr>
          <w:rFonts w:ascii="Times New Roman" w:hAnsi="Times New Roman"/>
          <w:sz w:val="26"/>
          <w:szCs w:val="26"/>
          <w:lang w:eastAsia="ru-RU"/>
        </w:rPr>
        <w:t>3.3.3.3.</w:t>
      </w:r>
      <w:r>
        <w:rPr>
          <w:rFonts w:ascii="Times New Roman" w:hAnsi="Times New Roman"/>
          <w:sz w:val="26"/>
          <w:szCs w:val="26"/>
          <w:lang w:eastAsia="ru-RU"/>
        </w:rPr>
        <w:t xml:space="preserve"> </w:t>
      </w:r>
      <w:r w:rsidRPr="00492179">
        <w:rPr>
          <w:rFonts w:ascii="Times New Roman" w:hAnsi="Times New Roman"/>
          <w:sz w:val="26"/>
          <w:szCs w:val="26"/>
          <w:lang w:eastAsia="ru-RU"/>
        </w:rPr>
        <w:t>Основани</w:t>
      </w:r>
      <w:r>
        <w:rPr>
          <w:rFonts w:ascii="Times New Roman" w:hAnsi="Times New Roman"/>
          <w:sz w:val="26"/>
          <w:szCs w:val="26"/>
          <w:lang w:eastAsia="ru-RU"/>
        </w:rPr>
        <w:t>е</w:t>
      </w:r>
      <w:r w:rsidRPr="00492179">
        <w:rPr>
          <w:rFonts w:ascii="Times New Roman" w:hAnsi="Times New Roman"/>
          <w:sz w:val="26"/>
          <w:szCs w:val="26"/>
          <w:lang w:eastAsia="ru-RU"/>
        </w:rPr>
        <w:t>м для</w:t>
      </w:r>
      <w:r>
        <w:rPr>
          <w:rFonts w:ascii="Times New Roman" w:hAnsi="Times New Roman"/>
          <w:sz w:val="26"/>
          <w:szCs w:val="26"/>
          <w:lang w:eastAsia="ru-RU"/>
        </w:rPr>
        <w:t xml:space="preserve"> </w:t>
      </w:r>
      <w:r w:rsidRPr="00492179">
        <w:rPr>
          <w:rFonts w:ascii="Times New Roman" w:hAnsi="Times New Roman"/>
          <w:sz w:val="26"/>
          <w:szCs w:val="26"/>
          <w:lang w:eastAsia="ru-RU"/>
        </w:rPr>
        <w:t xml:space="preserve">отказа в предоставлении Услуги </w:t>
      </w:r>
      <w:r>
        <w:rPr>
          <w:rFonts w:ascii="Times New Roman" w:hAnsi="Times New Roman"/>
          <w:sz w:val="26"/>
          <w:szCs w:val="26"/>
          <w:lang w:eastAsia="ru-RU"/>
        </w:rPr>
        <w:t xml:space="preserve">Заявителю </w:t>
      </w:r>
      <w:r w:rsidRPr="00492179">
        <w:rPr>
          <w:rFonts w:ascii="Times New Roman" w:hAnsi="Times New Roman"/>
          <w:sz w:val="26"/>
          <w:szCs w:val="26"/>
          <w:lang w:eastAsia="ru-RU"/>
        </w:rPr>
        <w:t>явля</w:t>
      </w:r>
      <w:r>
        <w:rPr>
          <w:rFonts w:ascii="Times New Roman" w:hAnsi="Times New Roman"/>
          <w:sz w:val="26"/>
          <w:szCs w:val="26"/>
          <w:lang w:eastAsia="ru-RU"/>
        </w:rPr>
        <w:t>е</w:t>
      </w:r>
      <w:r w:rsidRPr="00492179">
        <w:rPr>
          <w:rFonts w:ascii="Times New Roman" w:hAnsi="Times New Roman"/>
          <w:sz w:val="26"/>
          <w:szCs w:val="26"/>
          <w:lang w:eastAsia="ru-RU"/>
        </w:rPr>
        <w:t>тся</w:t>
      </w:r>
      <w:r>
        <w:rPr>
          <w:rFonts w:ascii="Times New Roman" w:hAnsi="Times New Roman"/>
          <w:sz w:val="26"/>
          <w:szCs w:val="26"/>
          <w:lang w:eastAsia="ru-RU"/>
        </w:rPr>
        <w:t>:</w:t>
      </w:r>
    </w:p>
    <w:p w:rsidR="001A227D" w:rsidRPr="004B775E" w:rsidRDefault="001A227D" w:rsidP="00E5083F">
      <w:pPr>
        <w:spacing w:after="0"/>
        <w:ind w:firstLine="709"/>
        <w:jc w:val="both"/>
        <w:rPr>
          <w:rFonts w:ascii="Times New Roman" w:hAnsi="Times New Roman"/>
          <w:sz w:val="26"/>
          <w:szCs w:val="26"/>
        </w:rPr>
      </w:pPr>
      <w:r>
        <w:rPr>
          <w:rFonts w:ascii="Times New Roman" w:hAnsi="Times New Roman"/>
          <w:sz w:val="26"/>
          <w:szCs w:val="26"/>
        </w:rPr>
        <w:t>-</w:t>
      </w:r>
      <w:r w:rsidRPr="004B775E">
        <w:rPr>
          <w:rFonts w:ascii="Times New Roman" w:hAnsi="Times New Roman"/>
          <w:sz w:val="26"/>
          <w:szCs w:val="26"/>
        </w:rPr>
        <w:t xml:space="preserve"> документы (сведения), представленные заявителем, противоречат документам (сведениям), полученным в рамках межведомственного взаимодействия.</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3.3.</w:t>
      </w:r>
      <w:r>
        <w:rPr>
          <w:rFonts w:ascii="Times New Roman" w:hAnsi="Times New Roman"/>
          <w:sz w:val="26"/>
          <w:szCs w:val="26"/>
          <w:lang w:eastAsia="ru-RU"/>
        </w:rPr>
        <w:t>3</w:t>
      </w:r>
      <w:r w:rsidRPr="00492179">
        <w:rPr>
          <w:rFonts w:ascii="Times New Roman" w:hAnsi="Times New Roman"/>
          <w:sz w:val="26"/>
          <w:szCs w:val="26"/>
          <w:lang w:eastAsia="ru-RU"/>
        </w:rPr>
        <w:t>.</w:t>
      </w:r>
      <w:r>
        <w:rPr>
          <w:rFonts w:ascii="Times New Roman" w:hAnsi="Times New Roman"/>
          <w:sz w:val="26"/>
          <w:szCs w:val="26"/>
          <w:lang w:eastAsia="ru-RU"/>
        </w:rPr>
        <w:t>4</w:t>
      </w:r>
      <w:r w:rsidRPr="00492179">
        <w:rPr>
          <w:rFonts w:ascii="Times New Roman" w:hAnsi="Times New Roman"/>
          <w:sz w:val="26"/>
          <w:szCs w:val="26"/>
          <w:lang w:eastAsia="ru-RU"/>
        </w:rPr>
        <w:t>.  Решение о предоставлении Услуги принимается при одновременном соблюдении следующих критериев:</w:t>
      </w:r>
    </w:p>
    <w:p w:rsidR="001A227D" w:rsidRDefault="001A227D" w:rsidP="00492179">
      <w:pPr>
        <w:widowControl w:val="0"/>
        <w:autoSpaceDE w:val="0"/>
        <w:autoSpaceDN w:val="0"/>
        <w:adjustRightInd w:val="0"/>
        <w:spacing w:after="0" w:line="240" w:lineRule="auto"/>
        <w:ind w:firstLine="540"/>
        <w:jc w:val="both"/>
        <w:rPr>
          <w:rFonts w:ascii="Times New Roman" w:hAnsi="Times New Roman" w:cs="Arial"/>
          <w:color w:val="000000"/>
          <w:sz w:val="26"/>
          <w:szCs w:val="26"/>
          <w:lang w:eastAsia="ru-RU"/>
        </w:rPr>
      </w:pPr>
      <w:r w:rsidRPr="00492179">
        <w:rPr>
          <w:rFonts w:ascii="Times New Roman" w:hAnsi="Times New Roman" w:cs="Arial"/>
          <w:color w:val="000000"/>
          <w:sz w:val="26"/>
          <w:szCs w:val="26"/>
          <w:lang w:eastAsia="ru-RU"/>
        </w:rPr>
        <w:t>– </w:t>
      </w:r>
      <w:r>
        <w:rPr>
          <w:rFonts w:ascii="Times New Roman" w:hAnsi="Times New Roman" w:cs="Arial"/>
          <w:color w:val="000000"/>
          <w:sz w:val="26"/>
          <w:szCs w:val="26"/>
          <w:lang w:eastAsia="ru-RU"/>
        </w:rPr>
        <w:t>отсутствие основания для возврата заявления о предоставлении муниципальной услуги;</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cs="Arial"/>
          <w:color w:val="000000"/>
          <w:sz w:val="26"/>
          <w:szCs w:val="26"/>
          <w:lang w:eastAsia="ru-RU"/>
        </w:rPr>
        <w:t>– </w:t>
      </w:r>
      <w:r w:rsidRPr="00492179">
        <w:rPr>
          <w:rFonts w:ascii="Times New Roman" w:hAnsi="Times New Roman"/>
          <w:sz w:val="26"/>
          <w:szCs w:val="26"/>
          <w:lang w:eastAsia="ru-RU"/>
        </w:rPr>
        <w:t>отсутствие оснований для отказа в предоставлении Услуги.</w:t>
      </w:r>
    </w:p>
    <w:p w:rsidR="001A227D" w:rsidRPr="00492179" w:rsidRDefault="001A227D" w:rsidP="004F74A9">
      <w:pPr>
        <w:widowControl w:val="0"/>
        <w:autoSpaceDE w:val="0"/>
        <w:autoSpaceDN w:val="0"/>
        <w:adjustRightInd w:val="0"/>
        <w:spacing w:after="0" w:line="240" w:lineRule="auto"/>
        <w:ind w:firstLine="708"/>
        <w:jc w:val="both"/>
        <w:rPr>
          <w:rFonts w:ascii="Times New Roman" w:hAnsi="Times New Roman"/>
          <w:sz w:val="26"/>
          <w:szCs w:val="26"/>
          <w:lang w:eastAsia="ru-RU"/>
        </w:rPr>
      </w:pPr>
      <w:r w:rsidRPr="00492179">
        <w:rPr>
          <w:rFonts w:ascii="Times New Roman" w:hAnsi="Times New Roman"/>
          <w:sz w:val="26"/>
          <w:szCs w:val="26"/>
          <w:lang w:eastAsia="ru-RU"/>
        </w:rPr>
        <w:t xml:space="preserve">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492179">
          <w:rPr>
            <w:rFonts w:ascii="Times New Roman" w:hAnsi="Times New Roman"/>
            <w:sz w:val="26"/>
            <w:szCs w:val="26"/>
            <w:lang w:eastAsia="ru-RU"/>
          </w:rPr>
          <w:t>пунктом 3.3.</w:t>
        </w:r>
        <w:r>
          <w:rPr>
            <w:rFonts w:ascii="Times New Roman" w:hAnsi="Times New Roman"/>
            <w:sz w:val="26"/>
            <w:szCs w:val="26"/>
            <w:lang w:eastAsia="ru-RU"/>
          </w:rPr>
          <w:t>3.3</w:t>
        </w:r>
        <w:r w:rsidRPr="00492179">
          <w:rPr>
            <w:rFonts w:ascii="Times New Roman" w:hAnsi="Times New Roman"/>
            <w:sz w:val="26"/>
            <w:szCs w:val="26"/>
            <w:lang w:eastAsia="ru-RU"/>
          </w:rPr>
          <w:t xml:space="preserve"> </w:t>
        </w:r>
      </w:hyperlink>
      <w:r w:rsidRPr="00492179">
        <w:rPr>
          <w:rFonts w:ascii="Times New Roman" w:hAnsi="Times New Roman"/>
          <w:sz w:val="26"/>
          <w:szCs w:val="26"/>
          <w:lang w:eastAsia="ru-RU"/>
        </w:rPr>
        <w:t xml:space="preserve">настоящего </w:t>
      </w:r>
      <w:r>
        <w:rPr>
          <w:rFonts w:ascii="Times New Roman" w:hAnsi="Times New Roman"/>
          <w:sz w:val="26"/>
          <w:szCs w:val="26"/>
          <w:lang w:eastAsia="ru-RU"/>
        </w:rPr>
        <w:t>Р</w:t>
      </w:r>
      <w:r w:rsidRPr="00492179">
        <w:rPr>
          <w:rFonts w:ascii="Times New Roman" w:hAnsi="Times New Roman"/>
          <w:sz w:val="26"/>
          <w:szCs w:val="26"/>
          <w:lang w:eastAsia="ru-RU"/>
        </w:rPr>
        <w:t>егламента.</w:t>
      </w:r>
    </w:p>
    <w:p w:rsidR="001A227D" w:rsidRDefault="001A227D" w:rsidP="00492179">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3.3.</w:t>
      </w:r>
      <w:r>
        <w:rPr>
          <w:rFonts w:ascii="Times New Roman" w:hAnsi="Times New Roman"/>
          <w:sz w:val="26"/>
          <w:szCs w:val="26"/>
          <w:lang w:eastAsia="ru-RU"/>
        </w:rPr>
        <w:t>3</w:t>
      </w:r>
      <w:r w:rsidRPr="00492179">
        <w:rPr>
          <w:rFonts w:ascii="Times New Roman" w:hAnsi="Times New Roman"/>
          <w:sz w:val="26"/>
          <w:szCs w:val="26"/>
          <w:lang w:eastAsia="ru-RU"/>
        </w:rPr>
        <w:t>.5. Срок принятия решения о предоставлении (об отказе в предоставлении) Услуг</w:t>
      </w:r>
      <w:r>
        <w:rPr>
          <w:rFonts w:ascii="Times New Roman" w:hAnsi="Times New Roman"/>
          <w:sz w:val="26"/>
          <w:szCs w:val="26"/>
          <w:lang w:eastAsia="ru-RU"/>
        </w:rPr>
        <w:t>и составляет:</w:t>
      </w:r>
    </w:p>
    <w:p w:rsidR="001A227D" w:rsidRPr="00E07678" w:rsidRDefault="001A227D" w:rsidP="00E07678">
      <w:pPr>
        <w:spacing w:after="0"/>
        <w:ind w:firstLine="709"/>
        <w:jc w:val="both"/>
        <w:rPr>
          <w:rFonts w:ascii="Times New Roman" w:hAnsi="Times New Roman"/>
          <w:sz w:val="26"/>
          <w:szCs w:val="26"/>
        </w:rPr>
      </w:pPr>
      <w:r w:rsidRPr="00E07678">
        <w:rPr>
          <w:rFonts w:ascii="Times New Roman" w:hAnsi="Times New Roman"/>
          <w:sz w:val="26"/>
          <w:szCs w:val="26"/>
        </w:rPr>
        <w:t>Срок предоставления муниципальной услуги, в том числе посредством ЕПГУ, определяется в соответствии со статьей 39.43 Земельного кодекса Российской Федерации и составляет:</w:t>
      </w:r>
    </w:p>
    <w:p w:rsidR="001A227D" w:rsidRPr="00E07678" w:rsidRDefault="001A227D" w:rsidP="00E43049">
      <w:pPr>
        <w:autoSpaceDE w:val="0"/>
        <w:autoSpaceDN w:val="0"/>
        <w:adjustRightInd w:val="0"/>
        <w:spacing w:after="0"/>
        <w:ind w:firstLine="709"/>
        <w:jc w:val="both"/>
        <w:rPr>
          <w:rFonts w:ascii="Times New Roman" w:hAnsi="Times New Roman"/>
          <w:sz w:val="26"/>
          <w:szCs w:val="26"/>
        </w:rPr>
      </w:pPr>
      <w:r w:rsidRPr="00E07678">
        <w:rPr>
          <w:rFonts w:ascii="Times New Roman" w:hAnsi="Times New Roman"/>
          <w:sz w:val="26"/>
          <w:szCs w:val="26"/>
        </w:rPr>
        <w:t xml:space="preserve"> - не более 20 (двадцати) календарных дней со дня поступления заявления о </w:t>
      </w:r>
      <w:r>
        <w:rPr>
          <w:rFonts w:ascii="Times New Roman" w:hAnsi="Times New Roman"/>
          <w:sz w:val="26"/>
          <w:szCs w:val="26"/>
        </w:rPr>
        <w:t>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E07678">
        <w:rPr>
          <w:rFonts w:ascii="Times New Roman" w:hAnsi="Times New Roman"/>
          <w:sz w:val="26"/>
          <w:szCs w:val="26"/>
        </w:rPr>
        <w:t xml:space="preserve"> и прилагаемых к заявлению документов</w:t>
      </w:r>
      <w:r>
        <w:rPr>
          <w:rFonts w:ascii="Times New Roman" w:hAnsi="Times New Roman"/>
          <w:sz w:val="26"/>
          <w:szCs w:val="26"/>
        </w:rPr>
        <w:t>.</w:t>
      </w:r>
    </w:p>
    <w:p w:rsidR="001A227D" w:rsidRPr="00E07678" w:rsidRDefault="001A227D" w:rsidP="00E07678">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rsidR="001A227D" w:rsidRPr="00492179" w:rsidRDefault="001A227D" w:rsidP="00E07678">
      <w:pPr>
        <w:widowControl w:val="0"/>
        <w:autoSpaceDE w:val="0"/>
        <w:autoSpaceDN w:val="0"/>
        <w:adjustRightInd w:val="0"/>
        <w:spacing w:after="0" w:line="240" w:lineRule="auto"/>
        <w:jc w:val="center"/>
        <w:rPr>
          <w:rFonts w:ascii="Times New Roman" w:hAnsi="Times New Roman"/>
          <w:b/>
          <w:color w:val="000000"/>
          <w:sz w:val="26"/>
          <w:szCs w:val="26"/>
          <w:lang w:eastAsia="ru-RU"/>
        </w:rPr>
      </w:pPr>
      <w:r w:rsidRPr="00492179">
        <w:rPr>
          <w:rFonts w:ascii="Times New Roman" w:hAnsi="Times New Roman"/>
          <w:b/>
          <w:sz w:val="26"/>
          <w:szCs w:val="26"/>
          <w:lang w:eastAsia="ru-RU"/>
        </w:rPr>
        <w:t>3.3.</w:t>
      </w:r>
      <w:r>
        <w:rPr>
          <w:rFonts w:ascii="Times New Roman" w:hAnsi="Times New Roman"/>
          <w:b/>
          <w:sz w:val="26"/>
          <w:szCs w:val="26"/>
          <w:lang w:eastAsia="ru-RU"/>
        </w:rPr>
        <w:t>4</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b/>
          <w:sz w:val="26"/>
          <w:szCs w:val="26"/>
          <w:lang w:eastAsia="ru-RU"/>
        </w:rPr>
        <w:t>Предоставление</w:t>
      </w:r>
      <w:r w:rsidRPr="00492179">
        <w:rPr>
          <w:rFonts w:ascii="Times New Roman" w:hAnsi="Times New Roman"/>
          <w:b/>
          <w:color w:val="000000"/>
          <w:sz w:val="26"/>
          <w:szCs w:val="26"/>
          <w:lang w:eastAsia="ru-RU"/>
        </w:rPr>
        <w:t xml:space="preserve"> результата Услуги</w:t>
      </w:r>
    </w:p>
    <w:p w:rsidR="001A227D" w:rsidRPr="00492179" w:rsidRDefault="001A227D" w:rsidP="00492179">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rsidR="001A227D" w:rsidRDefault="001A227D" w:rsidP="00945F4B">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3.3.</w:t>
      </w:r>
      <w:r>
        <w:rPr>
          <w:rFonts w:ascii="Times New Roman" w:hAnsi="Times New Roman"/>
          <w:sz w:val="26"/>
          <w:szCs w:val="26"/>
        </w:rPr>
        <w:t>4</w:t>
      </w:r>
      <w:r w:rsidRPr="00492179">
        <w:rPr>
          <w:rFonts w:ascii="Times New Roman" w:hAnsi="Times New Roman"/>
          <w:sz w:val="26"/>
          <w:szCs w:val="26"/>
        </w:rPr>
        <w:t>.1</w:t>
      </w:r>
      <w:r w:rsidRPr="00492179">
        <w:rPr>
          <w:rFonts w:ascii="Times New Roman" w:hAnsi="Times New Roman"/>
          <w:bCs/>
          <w:sz w:val="26"/>
          <w:szCs w:val="26"/>
        </w:rPr>
        <w:t>. Результат оказания Услуги предоставляется заявителю</w:t>
      </w:r>
      <w:r>
        <w:rPr>
          <w:rFonts w:ascii="Times New Roman" w:hAnsi="Times New Roman"/>
          <w:bCs/>
          <w:sz w:val="26"/>
          <w:szCs w:val="26"/>
        </w:rPr>
        <w:t>:</w:t>
      </w:r>
    </w:p>
    <w:p w:rsidR="001A227D" w:rsidRPr="00945F4B" w:rsidRDefault="001A227D" w:rsidP="00945F4B">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bCs/>
          <w:sz w:val="26"/>
          <w:szCs w:val="26"/>
        </w:rPr>
        <w:t xml:space="preserve"> </w:t>
      </w:r>
      <w:r w:rsidRPr="00945F4B">
        <w:rPr>
          <w:rFonts w:ascii="Times New Roman" w:hAnsi="Times New Roman"/>
          <w:bCs/>
          <w:sz w:val="26"/>
          <w:szCs w:val="26"/>
        </w:rPr>
        <w:t xml:space="preserve">- в форме электронного документа в личном кабинете на ЕПГУ либо на адрес электронной почты, указанный Заявителем. </w:t>
      </w:r>
    </w:p>
    <w:p w:rsidR="001A227D" w:rsidRPr="00945F4B" w:rsidRDefault="001A227D" w:rsidP="00945F4B">
      <w:pPr>
        <w:autoSpaceDE w:val="0"/>
        <w:autoSpaceDN w:val="0"/>
        <w:adjustRightInd w:val="0"/>
        <w:spacing w:after="0" w:line="240" w:lineRule="auto"/>
        <w:ind w:firstLine="539"/>
        <w:jc w:val="both"/>
        <w:rPr>
          <w:rFonts w:ascii="Times New Roman" w:hAnsi="Times New Roman"/>
          <w:bCs/>
          <w:sz w:val="26"/>
          <w:szCs w:val="26"/>
        </w:rPr>
      </w:pPr>
      <w:r w:rsidRPr="00945F4B">
        <w:rPr>
          <w:rFonts w:ascii="Times New Roman" w:hAnsi="Times New Roman"/>
          <w:bCs/>
          <w:sz w:val="26"/>
          <w:szCs w:val="26"/>
        </w:rPr>
        <w:t xml:space="preserve">- на бумажном носителе при личном обращении в Уполномоченный орган либо в </w:t>
      </w:r>
      <w:r>
        <w:rPr>
          <w:rFonts w:ascii="Times New Roman" w:hAnsi="Times New Roman"/>
          <w:bCs/>
          <w:sz w:val="26"/>
          <w:szCs w:val="26"/>
        </w:rPr>
        <w:t>МФЦ</w:t>
      </w:r>
      <w:r w:rsidRPr="00945F4B">
        <w:rPr>
          <w:rFonts w:ascii="Times New Roman" w:hAnsi="Times New Roman"/>
          <w:bCs/>
          <w:sz w:val="26"/>
          <w:szCs w:val="26"/>
        </w:rPr>
        <w:t>.</w:t>
      </w:r>
    </w:p>
    <w:p w:rsidR="001A227D" w:rsidRPr="00945F4B" w:rsidRDefault="001A227D" w:rsidP="00945F4B">
      <w:pPr>
        <w:autoSpaceDE w:val="0"/>
        <w:autoSpaceDN w:val="0"/>
        <w:adjustRightInd w:val="0"/>
        <w:spacing w:after="0" w:line="240" w:lineRule="auto"/>
        <w:ind w:firstLine="539"/>
        <w:jc w:val="both"/>
        <w:rPr>
          <w:rFonts w:ascii="Times New Roman" w:hAnsi="Times New Roman"/>
          <w:bCs/>
          <w:sz w:val="26"/>
          <w:szCs w:val="26"/>
        </w:rPr>
      </w:pPr>
      <w:r w:rsidRPr="00945F4B">
        <w:rPr>
          <w:rFonts w:ascii="Times New Roman" w:hAnsi="Times New Roman"/>
          <w:bCs/>
          <w:sz w:val="26"/>
          <w:szCs w:val="26"/>
        </w:rPr>
        <w:t>- на бумажном носителе на почтовый адрес, указанный Заявителем.</w:t>
      </w:r>
    </w:p>
    <w:p w:rsidR="001A227D" w:rsidRPr="00492179" w:rsidRDefault="001A227D" w:rsidP="00492179">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3.3.</w:t>
      </w:r>
      <w:r>
        <w:rPr>
          <w:rFonts w:ascii="Times New Roman" w:hAnsi="Times New Roman"/>
          <w:sz w:val="26"/>
          <w:szCs w:val="26"/>
        </w:rPr>
        <w:t>4</w:t>
      </w:r>
      <w:r w:rsidRPr="00492179">
        <w:rPr>
          <w:rFonts w:ascii="Times New Roman" w:hAnsi="Times New Roman"/>
          <w:sz w:val="26"/>
          <w:szCs w:val="26"/>
        </w:rPr>
        <w:t>.2</w:t>
      </w:r>
      <w:r w:rsidRPr="00492179">
        <w:rPr>
          <w:rFonts w:ascii="Times New Roman" w:hAnsi="Times New Roman"/>
          <w:bCs/>
          <w:sz w:val="26"/>
          <w:szCs w:val="26"/>
        </w:rPr>
        <w:t xml:space="preserve">. Должностное лицо, ответственное за предоставление Услуги, выдает результат Услуги </w:t>
      </w:r>
      <w:r>
        <w:rPr>
          <w:rFonts w:ascii="Times New Roman" w:hAnsi="Times New Roman"/>
          <w:bCs/>
          <w:sz w:val="26"/>
          <w:szCs w:val="26"/>
        </w:rPr>
        <w:t>З</w:t>
      </w:r>
      <w:r w:rsidRPr="00492179">
        <w:rPr>
          <w:rFonts w:ascii="Times New Roman" w:hAnsi="Times New Roman"/>
          <w:bCs/>
          <w:sz w:val="26"/>
          <w:szCs w:val="26"/>
        </w:rPr>
        <w:t>аявителю под подпись.</w:t>
      </w:r>
    </w:p>
    <w:p w:rsidR="001A227D" w:rsidRPr="00492179" w:rsidRDefault="001A227D" w:rsidP="00492179">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3.3.</w:t>
      </w:r>
      <w:r>
        <w:rPr>
          <w:rFonts w:ascii="Times New Roman" w:hAnsi="Times New Roman"/>
          <w:sz w:val="26"/>
          <w:szCs w:val="26"/>
        </w:rPr>
        <w:t>4</w:t>
      </w:r>
      <w:r w:rsidRPr="00492179">
        <w:rPr>
          <w:rFonts w:ascii="Times New Roman" w:hAnsi="Times New Roman"/>
          <w:sz w:val="26"/>
          <w:szCs w:val="26"/>
        </w:rPr>
        <w:t>.3</w:t>
      </w:r>
      <w:r w:rsidRPr="00492179">
        <w:rPr>
          <w:rFonts w:ascii="Times New Roman" w:hAnsi="Times New Roman"/>
          <w:bCs/>
          <w:sz w:val="26"/>
          <w:szCs w:val="26"/>
        </w:rPr>
        <w:t>.  Предоставление результата оказания Услуги осуществляетс</w:t>
      </w:r>
      <w:r>
        <w:rPr>
          <w:rFonts w:ascii="Times New Roman" w:hAnsi="Times New Roman"/>
          <w:bCs/>
          <w:sz w:val="26"/>
          <w:szCs w:val="26"/>
        </w:rPr>
        <w:t>я в срок,</w:t>
      </w:r>
      <w:r>
        <w:rPr>
          <w:rFonts w:ascii="Times New Roman" w:hAnsi="Times New Roman"/>
          <w:bCs/>
          <w:sz w:val="26"/>
          <w:szCs w:val="26"/>
        </w:rPr>
        <w:br/>
        <w:t xml:space="preserve">не превышающий 3 </w:t>
      </w:r>
      <w:r w:rsidRPr="00492179">
        <w:rPr>
          <w:rFonts w:ascii="Times New Roman" w:hAnsi="Times New Roman"/>
          <w:bCs/>
          <w:sz w:val="26"/>
          <w:szCs w:val="26"/>
        </w:rPr>
        <w:t>рабочих дней, и исчисляется со дня принятия решения</w:t>
      </w:r>
      <w:r w:rsidRPr="00492179">
        <w:rPr>
          <w:rFonts w:ascii="Times New Roman" w:hAnsi="Times New Roman"/>
          <w:bCs/>
          <w:sz w:val="26"/>
          <w:szCs w:val="26"/>
        </w:rPr>
        <w:br/>
        <w:t>о предоставлении Услуги</w:t>
      </w:r>
      <w:r>
        <w:rPr>
          <w:rFonts w:ascii="Times New Roman" w:hAnsi="Times New Roman"/>
          <w:bCs/>
          <w:sz w:val="26"/>
          <w:szCs w:val="26"/>
        </w:rPr>
        <w:t>, но не превышает срок, установленный в пункте 2.4.1. настоящего Регламента.</w:t>
      </w:r>
    </w:p>
    <w:p w:rsidR="001A227D" w:rsidRPr="00492179" w:rsidRDefault="001A227D" w:rsidP="00492179">
      <w:pPr>
        <w:autoSpaceDE w:val="0"/>
        <w:autoSpaceDN w:val="0"/>
        <w:adjustRightInd w:val="0"/>
        <w:spacing w:after="0" w:line="240" w:lineRule="auto"/>
        <w:ind w:firstLine="539"/>
        <w:jc w:val="both"/>
        <w:rPr>
          <w:rFonts w:ascii="Times New Roman" w:hAnsi="Times New Roman"/>
          <w:bCs/>
          <w:sz w:val="26"/>
          <w:szCs w:val="26"/>
        </w:rPr>
      </w:pPr>
      <w:r w:rsidRPr="00053E9C">
        <w:rPr>
          <w:rFonts w:ascii="Times New Roman" w:hAnsi="Times New Roman"/>
          <w:sz w:val="26"/>
          <w:szCs w:val="26"/>
        </w:rPr>
        <w:t>3.3.</w:t>
      </w:r>
      <w:r>
        <w:rPr>
          <w:rFonts w:ascii="Times New Roman" w:hAnsi="Times New Roman"/>
          <w:sz w:val="26"/>
          <w:szCs w:val="26"/>
        </w:rPr>
        <w:t>4</w:t>
      </w:r>
      <w:r w:rsidRPr="00053E9C">
        <w:rPr>
          <w:rFonts w:ascii="Times New Roman" w:hAnsi="Times New Roman"/>
          <w:sz w:val="26"/>
          <w:szCs w:val="26"/>
        </w:rPr>
        <w:t>.4</w:t>
      </w:r>
      <w:r w:rsidRPr="00053E9C">
        <w:rPr>
          <w:rFonts w:ascii="Times New Roman" w:hAnsi="Times New Roman"/>
          <w:bCs/>
          <w:sz w:val="26"/>
          <w:szCs w:val="26"/>
        </w:rPr>
        <w:t xml:space="preserve">. Предоставление органом предоставляющем Услугу, или МФЦ результата оказания Услуги </w:t>
      </w:r>
      <w:r>
        <w:rPr>
          <w:rFonts w:ascii="Times New Roman" w:hAnsi="Times New Roman"/>
          <w:bCs/>
          <w:sz w:val="26"/>
          <w:szCs w:val="26"/>
        </w:rPr>
        <w:t>по выбору З</w:t>
      </w:r>
      <w:r w:rsidRPr="00053E9C">
        <w:rPr>
          <w:rFonts w:ascii="Times New Roman" w:hAnsi="Times New Roman"/>
          <w:bCs/>
          <w:sz w:val="26"/>
          <w:szCs w:val="26"/>
        </w:rPr>
        <w:t>аявителя независимо от его места жительства (пребывания)</w:t>
      </w:r>
      <w:r>
        <w:rPr>
          <w:rFonts w:ascii="Times New Roman" w:hAnsi="Times New Roman"/>
          <w:bCs/>
          <w:sz w:val="26"/>
          <w:szCs w:val="26"/>
        </w:rPr>
        <w:t xml:space="preserve"> для физических лиц, включая  индивидуальных предпринимателей, либо </w:t>
      </w:r>
      <w:r w:rsidRPr="00053E9C">
        <w:rPr>
          <w:rFonts w:ascii="Times New Roman" w:hAnsi="Times New Roman"/>
          <w:bCs/>
          <w:sz w:val="26"/>
          <w:szCs w:val="26"/>
        </w:rPr>
        <w:t>места нахождения юридического лица возможно.</w:t>
      </w:r>
    </w:p>
    <w:p w:rsidR="001A227D" w:rsidRDefault="001A227D" w:rsidP="00492179">
      <w:pPr>
        <w:widowControl w:val="0"/>
        <w:autoSpaceDE w:val="0"/>
        <w:autoSpaceDN w:val="0"/>
        <w:adjustRightInd w:val="0"/>
        <w:spacing w:after="0" w:line="240" w:lineRule="auto"/>
        <w:ind w:firstLine="539"/>
        <w:jc w:val="both"/>
        <w:rPr>
          <w:rFonts w:ascii="Times New Roman" w:hAnsi="Times New Roman"/>
          <w:color w:val="000000"/>
          <w:sz w:val="26"/>
          <w:szCs w:val="26"/>
          <w:lang w:eastAsia="ru-RU"/>
        </w:rPr>
      </w:pPr>
    </w:p>
    <w:p w:rsidR="001A227D" w:rsidRDefault="001A227D" w:rsidP="001530EB">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3.</w:t>
      </w:r>
      <w:r>
        <w:rPr>
          <w:rFonts w:ascii="Times New Roman" w:hAnsi="Times New Roman"/>
          <w:b/>
          <w:color w:val="000000"/>
          <w:sz w:val="26"/>
          <w:szCs w:val="26"/>
          <w:lang w:eastAsia="ru-RU"/>
        </w:rPr>
        <w:t>4</w:t>
      </w:r>
      <w:r w:rsidRPr="00492179">
        <w:rPr>
          <w:rFonts w:ascii="Times New Roman" w:hAnsi="Times New Roman"/>
          <w:b/>
          <w:color w:val="000000"/>
          <w:sz w:val="26"/>
          <w:szCs w:val="26"/>
          <w:lang w:eastAsia="ru-RU"/>
        </w:rPr>
        <w:t xml:space="preserve">. Вариант </w:t>
      </w:r>
      <w:r>
        <w:rPr>
          <w:rFonts w:ascii="Times New Roman" w:hAnsi="Times New Roman"/>
          <w:b/>
          <w:color w:val="000000"/>
          <w:sz w:val="26"/>
          <w:szCs w:val="26"/>
          <w:lang w:eastAsia="ru-RU"/>
        </w:rPr>
        <w:t>2</w:t>
      </w:r>
      <w:r w:rsidRPr="00C72334">
        <w:rPr>
          <w:rFonts w:ascii="Times New Roman" w:hAnsi="Times New Roman"/>
          <w:color w:val="000000"/>
          <w:sz w:val="26"/>
          <w:szCs w:val="26"/>
          <w:lang w:eastAsia="ru-RU"/>
        </w:rPr>
        <w:t xml:space="preserve"> </w:t>
      </w:r>
      <w:r w:rsidRPr="00C72334">
        <w:rPr>
          <w:rFonts w:ascii="Times New Roman" w:hAnsi="Times New Roman"/>
          <w:b/>
          <w:color w:val="000000"/>
          <w:sz w:val="26"/>
          <w:szCs w:val="26"/>
          <w:lang w:eastAsia="ru-RU"/>
        </w:rPr>
        <w:t xml:space="preserve">Предоставление земельного участка, </w:t>
      </w:r>
      <w:r w:rsidRPr="002F486B">
        <w:rPr>
          <w:rFonts w:ascii="Times New Roman" w:hAnsi="Times New Roman"/>
          <w:b/>
          <w:sz w:val="26"/>
          <w:szCs w:val="26"/>
        </w:rPr>
        <w:t xml:space="preserve">находящегося </w:t>
      </w:r>
      <w:r>
        <w:rPr>
          <w:rFonts w:ascii="Times New Roman" w:hAnsi="Times New Roman"/>
          <w:b/>
          <w:sz w:val="26"/>
          <w:szCs w:val="26"/>
        </w:rPr>
        <w:t xml:space="preserve">                                 </w:t>
      </w:r>
      <w:r w:rsidRPr="002F486B">
        <w:rPr>
          <w:rFonts w:ascii="Times New Roman" w:hAnsi="Times New Roman"/>
          <w:b/>
          <w:sz w:val="26"/>
          <w:szCs w:val="26"/>
        </w:rPr>
        <w:t xml:space="preserve">в муниципальной собственности или государственная собственность </w:t>
      </w:r>
      <w:r>
        <w:rPr>
          <w:rFonts w:ascii="Times New Roman" w:hAnsi="Times New Roman"/>
          <w:b/>
          <w:sz w:val="26"/>
          <w:szCs w:val="26"/>
        </w:rPr>
        <w:t xml:space="preserve">                                        </w:t>
      </w:r>
      <w:r w:rsidRPr="002F486B">
        <w:rPr>
          <w:rFonts w:ascii="Times New Roman" w:hAnsi="Times New Roman"/>
          <w:b/>
          <w:sz w:val="26"/>
          <w:szCs w:val="26"/>
        </w:rPr>
        <w:t xml:space="preserve">на который не разграничена, </w:t>
      </w:r>
      <w:r w:rsidRPr="00C72334">
        <w:rPr>
          <w:rFonts w:ascii="Times New Roman" w:hAnsi="Times New Roman"/>
          <w:b/>
          <w:color w:val="000000"/>
          <w:sz w:val="26"/>
          <w:szCs w:val="26"/>
          <w:lang w:eastAsia="ru-RU"/>
        </w:rPr>
        <w:t xml:space="preserve">в </w:t>
      </w:r>
      <w:r>
        <w:rPr>
          <w:rFonts w:ascii="Times New Roman" w:hAnsi="Times New Roman"/>
          <w:b/>
          <w:color w:val="000000"/>
          <w:sz w:val="26"/>
          <w:szCs w:val="26"/>
          <w:lang w:eastAsia="ru-RU"/>
        </w:rPr>
        <w:t>аренду</w:t>
      </w:r>
      <w:r w:rsidRPr="00C72334">
        <w:rPr>
          <w:rFonts w:ascii="Times New Roman" w:hAnsi="Times New Roman"/>
          <w:b/>
          <w:color w:val="000000"/>
          <w:sz w:val="26"/>
          <w:szCs w:val="26"/>
          <w:lang w:eastAsia="ru-RU"/>
        </w:rPr>
        <w:t xml:space="preserve"> без проведения торгов</w:t>
      </w:r>
      <w:r w:rsidRPr="00492179">
        <w:rPr>
          <w:rFonts w:ascii="Times New Roman" w:hAnsi="Times New Roman"/>
          <w:b/>
          <w:color w:val="000000"/>
          <w:sz w:val="26"/>
          <w:szCs w:val="26"/>
          <w:lang w:eastAsia="ru-RU"/>
        </w:rPr>
        <w:t xml:space="preserve"> включает </w:t>
      </w:r>
      <w:r>
        <w:rPr>
          <w:rFonts w:ascii="Times New Roman" w:hAnsi="Times New Roman"/>
          <w:b/>
          <w:color w:val="000000"/>
          <w:sz w:val="26"/>
          <w:szCs w:val="26"/>
          <w:lang w:eastAsia="ru-RU"/>
        </w:rPr>
        <w:t xml:space="preserve">                          в</w:t>
      </w:r>
      <w:r w:rsidRPr="00492179">
        <w:rPr>
          <w:rFonts w:ascii="Times New Roman" w:hAnsi="Times New Roman"/>
          <w:b/>
          <w:color w:val="000000"/>
          <w:sz w:val="26"/>
          <w:szCs w:val="26"/>
          <w:lang w:eastAsia="ru-RU"/>
        </w:rPr>
        <w:t xml:space="preserve"> себя следующие</w:t>
      </w:r>
      <w:r w:rsidRPr="00492179">
        <w:rPr>
          <w:rFonts w:ascii="Arial" w:hAnsi="Arial" w:cs="Arial"/>
          <w:sz w:val="28"/>
          <w:szCs w:val="20"/>
          <w:lang w:eastAsia="ru-RU"/>
        </w:rPr>
        <w:t xml:space="preserve"> </w:t>
      </w:r>
      <w:r w:rsidRPr="00492179">
        <w:rPr>
          <w:rFonts w:ascii="Times New Roman" w:hAnsi="Times New Roman"/>
          <w:b/>
          <w:color w:val="000000"/>
          <w:sz w:val="26"/>
          <w:szCs w:val="26"/>
          <w:lang w:eastAsia="ru-RU"/>
        </w:rPr>
        <w:t>административные процедуры:</w:t>
      </w:r>
    </w:p>
    <w:p w:rsidR="001A227D" w:rsidRPr="00492179" w:rsidRDefault="001A227D" w:rsidP="001530EB">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1) </w:t>
      </w:r>
      <w:r w:rsidRPr="00492179">
        <w:rPr>
          <w:rFonts w:ascii="Times New Roman" w:hAnsi="Times New Roman"/>
          <w:color w:val="000000"/>
          <w:sz w:val="26"/>
          <w:szCs w:val="26"/>
          <w:lang w:eastAsia="ru-RU"/>
        </w:rPr>
        <w:t>Прием (получение) и регистрация запроса и иных документов, необходимых для предоставления Услуги;</w:t>
      </w:r>
    </w:p>
    <w:p w:rsidR="001A227D" w:rsidRPr="00492179" w:rsidRDefault="001A227D" w:rsidP="001530EB">
      <w:pPr>
        <w:tabs>
          <w:tab w:val="left" w:pos="7980"/>
        </w:tabs>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2) Межведомственное информационное взаимодействие;</w:t>
      </w: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3</w:t>
      </w:r>
      <w:r w:rsidRPr="00492179">
        <w:rPr>
          <w:rFonts w:ascii="Times New Roman" w:hAnsi="Times New Roman"/>
          <w:color w:val="000000"/>
          <w:sz w:val="26"/>
          <w:szCs w:val="26"/>
          <w:lang w:eastAsia="ru-RU"/>
        </w:rPr>
        <w:t>) Принятие решения о предоставлении (об отказе в предоставлении) Услуги;</w:t>
      </w: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 Предоставление результата Услуги.</w:t>
      </w: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p>
    <w:p w:rsidR="001A227D" w:rsidRPr="00492179" w:rsidRDefault="001A227D" w:rsidP="0096183B">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3.</w:t>
      </w:r>
      <w:r>
        <w:rPr>
          <w:rFonts w:ascii="Times New Roman" w:hAnsi="Times New Roman"/>
          <w:b/>
          <w:color w:val="000000"/>
          <w:sz w:val="26"/>
          <w:szCs w:val="26"/>
          <w:lang w:eastAsia="ru-RU"/>
        </w:rPr>
        <w:t>4</w:t>
      </w:r>
      <w:r w:rsidRPr="00492179">
        <w:rPr>
          <w:rFonts w:ascii="Times New Roman" w:hAnsi="Times New Roman"/>
          <w:b/>
          <w:color w:val="000000"/>
          <w:sz w:val="26"/>
          <w:szCs w:val="26"/>
          <w:lang w:eastAsia="ru-RU"/>
        </w:rPr>
        <w:t>.1. Прием запроса и документов</w:t>
      </w:r>
      <w:r w:rsidRPr="00492179">
        <w:rPr>
          <w:rFonts w:ascii="Times New Roman" w:hAnsi="Times New Roman"/>
          <w:b/>
          <w:color w:val="000000"/>
          <w:sz w:val="26"/>
          <w:szCs w:val="26"/>
          <w:lang w:eastAsia="ru-RU"/>
        </w:rPr>
        <w:br/>
        <w:t>и (или) информации, необходимых для предоставления Услуги</w:t>
      </w:r>
    </w:p>
    <w:p w:rsidR="001A227D" w:rsidRPr="00492179" w:rsidRDefault="001A227D" w:rsidP="0096183B">
      <w:pPr>
        <w:widowControl w:val="0"/>
        <w:autoSpaceDE w:val="0"/>
        <w:autoSpaceDN w:val="0"/>
        <w:adjustRightInd w:val="0"/>
        <w:spacing w:after="0" w:line="240" w:lineRule="auto"/>
        <w:ind w:firstLine="540"/>
        <w:jc w:val="center"/>
        <w:rPr>
          <w:rFonts w:ascii="Times New Roman" w:hAnsi="Times New Roman"/>
          <w:color w:val="000000"/>
          <w:sz w:val="26"/>
          <w:szCs w:val="26"/>
          <w:lang w:eastAsia="ru-RU"/>
        </w:rPr>
      </w:pPr>
    </w:p>
    <w:p w:rsidR="001A227D" w:rsidRPr="00492179" w:rsidRDefault="001A227D" w:rsidP="0096183B">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 xml:space="preserve">.1.1. Основанием начала выполнения административной процедуры является поступление от </w:t>
      </w:r>
      <w:r>
        <w:rPr>
          <w:rFonts w:ascii="Times New Roman" w:hAnsi="Times New Roman"/>
          <w:color w:val="000000"/>
          <w:sz w:val="26"/>
          <w:szCs w:val="26"/>
          <w:lang w:eastAsia="ru-RU"/>
        </w:rPr>
        <w:t>З</w:t>
      </w:r>
      <w:r w:rsidRPr="00492179">
        <w:rPr>
          <w:rFonts w:ascii="Times New Roman" w:hAnsi="Times New Roman"/>
          <w:color w:val="000000"/>
          <w:sz w:val="26"/>
          <w:szCs w:val="26"/>
          <w:lang w:eastAsia="ru-RU"/>
        </w:rPr>
        <w:t>аявителя запроса и иных документов, необходимых</w:t>
      </w:r>
      <w:r w:rsidRPr="00492179">
        <w:rPr>
          <w:rFonts w:ascii="Times New Roman" w:hAnsi="Times New Roman"/>
          <w:color w:val="000000"/>
          <w:sz w:val="26"/>
          <w:szCs w:val="26"/>
          <w:lang w:eastAsia="ru-RU"/>
        </w:rPr>
        <w:br/>
        <w:t>для предоставления Услуги.</w:t>
      </w:r>
    </w:p>
    <w:p w:rsidR="001A227D" w:rsidRDefault="001A227D" w:rsidP="0096183B">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.1.2.</w:t>
      </w:r>
      <w:r w:rsidRPr="00492179">
        <w:rPr>
          <w:rFonts w:ascii="Times New Roman" w:hAnsi="Times New Roman"/>
          <w:b/>
          <w:color w:val="000000"/>
          <w:sz w:val="26"/>
          <w:szCs w:val="26"/>
          <w:lang w:eastAsia="ru-RU"/>
        </w:rPr>
        <w:t> </w:t>
      </w:r>
      <w:r w:rsidRPr="00492179">
        <w:rPr>
          <w:rFonts w:ascii="Times New Roman" w:hAnsi="Times New Roman"/>
          <w:color w:val="000000"/>
          <w:sz w:val="26"/>
          <w:szCs w:val="26"/>
          <w:lang w:eastAsia="ru-RU"/>
        </w:rPr>
        <w:t xml:space="preserve">Для получения Услуги </w:t>
      </w:r>
      <w:r>
        <w:rPr>
          <w:rFonts w:ascii="Times New Roman" w:hAnsi="Times New Roman"/>
          <w:color w:val="000000"/>
          <w:sz w:val="26"/>
          <w:szCs w:val="26"/>
          <w:lang w:eastAsia="ru-RU"/>
        </w:rPr>
        <w:t>З</w:t>
      </w:r>
      <w:r w:rsidRPr="00492179">
        <w:rPr>
          <w:rFonts w:ascii="Times New Roman" w:hAnsi="Times New Roman"/>
          <w:color w:val="000000"/>
          <w:sz w:val="26"/>
          <w:szCs w:val="26"/>
          <w:lang w:eastAsia="ru-RU"/>
        </w:rPr>
        <w:t xml:space="preserve">аявитель представляет в орган, </w:t>
      </w:r>
      <w:r w:rsidRPr="00773A6E">
        <w:rPr>
          <w:rFonts w:ascii="Times New Roman" w:hAnsi="Times New Roman"/>
          <w:color w:val="000000"/>
          <w:sz w:val="26"/>
          <w:szCs w:val="26"/>
          <w:lang w:eastAsia="ru-RU"/>
        </w:rPr>
        <w:t xml:space="preserve">предоставляющий Услугу заявление по форме согласно </w:t>
      </w:r>
      <w:hyperlink w:anchor="sub_12000" w:history="1">
        <w:r w:rsidRPr="00773A6E">
          <w:rPr>
            <w:rFonts w:ascii="Times New Roman" w:hAnsi="Times New Roman"/>
            <w:color w:val="000000"/>
            <w:sz w:val="26"/>
            <w:szCs w:val="26"/>
            <w:lang w:eastAsia="ru-RU"/>
          </w:rPr>
          <w:t xml:space="preserve">приложению </w:t>
        </w:r>
        <w:r w:rsidRPr="00773A6E">
          <w:rPr>
            <w:rFonts w:ascii="Times New Roman" w:hAnsi="Times New Roman"/>
            <w:color w:val="000000"/>
            <w:sz w:val="26"/>
            <w:szCs w:val="26"/>
            <w:lang w:eastAsia="ru-RU"/>
          </w:rPr>
          <w:br/>
          <w:t>№ </w:t>
        </w:r>
      </w:hyperlink>
      <w:r>
        <w:rPr>
          <w:rFonts w:ascii="Times New Roman" w:hAnsi="Times New Roman"/>
          <w:color w:val="000000"/>
          <w:sz w:val="26"/>
          <w:szCs w:val="26"/>
          <w:lang w:eastAsia="ru-RU"/>
        </w:rPr>
        <w:t xml:space="preserve">6 </w:t>
      </w:r>
      <w:r w:rsidRPr="00492179">
        <w:rPr>
          <w:rFonts w:ascii="Times New Roman" w:hAnsi="Times New Roman"/>
          <w:color w:val="000000"/>
          <w:sz w:val="26"/>
          <w:szCs w:val="26"/>
          <w:lang w:eastAsia="ru-RU"/>
        </w:rPr>
        <w:t xml:space="preserve">к </w:t>
      </w:r>
      <w:r>
        <w:rPr>
          <w:rFonts w:ascii="Times New Roman" w:hAnsi="Times New Roman"/>
          <w:color w:val="000000"/>
          <w:sz w:val="26"/>
          <w:szCs w:val="26"/>
          <w:lang w:eastAsia="ru-RU"/>
        </w:rPr>
        <w:t>Р</w:t>
      </w:r>
      <w:r w:rsidRPr="00492179">
        <w:rPr>
          <w:rFonts w:ascii="Times New Roman" w:hAnsi="Times New Roman"/>
          <w:color w:val="000000"/>
          <w:sz w:val="26"/>
          <w:szCs w:val="26"/>
          <w:lang w:eastAsia="ru-RU"/>
        </w:rPr>
        <w:t>егламенту, а также следующие документы:</w:t>
      </w:r>
    </w:p>
    <w:p w:rsidR="001A227D" w:rsidRPr="00EE15BB" w:rsidRDefault="001A227D" w:rsidP="002A2441">
      <w:pPr>
        <w:spacing w:after="0" w:line="228" w:lineRule="auto"/>
        <w:ind w:firstLine="709"/>
        <w:jc w:val="both"/>
        <w:rPr>
          <w:rFonts w:ascii="Times New Roman" w:hAnsi="Times New Roman"/>
          <w:sz w:val="26"/>
          <w:szCs w:val="26"/>
        </w:rPr>
      </w:pPr>
      <w:r w:rsidRPr="00EE15BB">
        <w:rPr>
          <w:rFonts w:ascii="Times New Roman" w:hAnsi="Times New Roman"/>
          <w:iCs/>
          <w:sz w:val="26"/>
          <w:szCs w:val="26"/>
        </w:rPr>
        <w:t>Документы, необходимые для предоставления Услуги, которые подлежат представлению в рамках межведомственного информационного взаимодействия</w:t>
      </w:r>
      <w:r w:rsidRPr="00EE15BB">
        <w:rPr>
          <w:rFonts w:ascii="Times New Roman" w:hAnsi="Times New Roman"/>
          <w:sz w:val="26"/>
          <w:szCs w:val="26"/>
        </w:rPr>
        <w:t xml:space="preserve">: </w:t>
      </w:r>
    </w:p>
    <w:p w:rsidR="001A227D" w:rsidRPr="00EE15BB" w:rsidRDefault="001A227D" w:rsidP="002A2441">
      <w:pPr>
        <w:spacing w:after="0" w:line="228" w:lineRule="auto"/>
        <w:ind w:firstLine="709"/>
        <w:jc w:val="both"/>
        <w:rPr>
          <w:rFonts w:ascii="Times New Roman" w:hAnsi="Times New Roman"/>
          <w:sz w:val="26"/>
          <w:szCs w:val="26"/>
        </w:rPr>
      </w:pPr>
      <w:r w:rsidRPr="00EE15BB">
        <w:rPr>
          <w:rFonts w:ascii="Times New Roman" w:hAnsi="Times New Roman"/>
          <w:sz w:val="26"/>
          <w:szCs w:val="26"/>
        </w:rPr>
        <w:t xml:space="preserve">- сведения из Единого государственного реестра юридических лиц; </w:t>
      </w:r>
    </w:p>
    <w:p w:rsidR="001A227D" w:rsidRPr="00EE15BB" w:rsidRDefault="001A227D" w:rsidP="002A2441">
      <w:pPr>
        <w:spacing w:after="0" w:line="228" w:lineRule="auto"/>
        <w:ind w:firstLine="709"/>
        <w:jc w:val="both"/>
        <w:rPr>
          <w:rFonts w:ascii="Times New Roman" w:hAnsi="Times New Roman"/>
          <w:sz w:val="26"/>
          <w:szCs w:val="26"/>
        </w:rPr>
      </w:pPr>
      <w:r w:rsidRPr="00EE15BB">
        <w:rPr>
          <w:rFonts w:ascii="Times New Roman" w:hAnsi="Times New Roman"/>
          <w:sz w:val="26"/>
          <w:szCs w:val="26"/>
        </w:rPr>
        <w:t xml:space="preserve">- сведения из Единого государственного реестра недвижимости об объектах недвижимости; </w:t>
      </w:r>
    </w:p>
    <w:p w:rsidR="001A227D" w:rsidRPr="00EE15BB" w:rsidRDefault="001A227D" w:rsidP="002A2441">
      <w:pPr>
        <w:spacing w:after="0" w:line="228" w:lineRule="auto"/>
        <w:ind w:firstLine="709"/>
        <w:jc w:val="both"/>
        <w:rPr>
          <w:rFonts w:ascii="Times New Roman" w:hAnsi="Times New Roman"/>
          <w:sz w:val="26"/>
          <w:szCs w:val="26"/>
        </w:rPr>
      </w:pPr>
      <w:r w:rsidRPr="00EE15BB">
        <w:rPr>
          <w:rFonts w:ascii="Times New Roman" w:hAnsi="Times New Roman"/>
          <w:sz w:val="26"/>
          <w:szCs w:val="26"/>
        </w:rPr>
        <w:t>- сведения о документах территориального планирования.</w:t>
      </w:r>
    </w:p>
    <w:p w:rsidR="001A227D" w:rsidRPr="00EE15BB" w:rsidRDefault="001A227D" w:rsidP="002A2441">
      <w:pPr>
        <w:autoSpaceDE w:val="0"/>
        <w:autoSpaceDN w:val="0"/>
        <w:adjustRightInd w:val="0"/>
        <w:spacing w:after="0" w:line="228" w:lineRule="auto"/>
        <w:ind w:firstLine="709"/>
        <w:jc w:val="both"/>
        <w:rPr>
          <w:rFonts w:ascii="Times New Roman" w:hAnsi="Times New Roman"/>
          <w:sz w:val="26"/>
          <w:szCs w:val="26"/>
          <w:u w:val="single"/>
        </w:rPr>
      </w:pPr>
      <w:r w:rsidRPr="00EE15BB">
        <w:rPr>
          <w:rFonts w:ascii="Times New Roman" w:hAnsi="Times New Roman"/>
          <w:sz w:val="26"/>
          <w:szCs w:val="26"/>
        </w:rPr>
        <w:t>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w:t>
      </w:r>
    </w:p>
    <w:p w:rsidR="001A227D" w:rsidRPr="00592D70" w:rsidRDefault="001A227D" w:rsidP="002A2441">
      <w:pPr>
        <w:pStyle w:val="ConsPlusNormal"/>
        <w:spacing w:line="228" w:lineRule="auto"/>
        <w:ind w:firstLine="708"/>
        <w:jc w:val="both"/>
        <w:rPr>
          <w:rFonts w:ascii="Times New Roman" w:hAnsi="Times New Roman"/>
          <w:sz w:val="26"/>
          <w:szCs w:val="26"/>
        </w:rPr>
      </w:pPr>
      <w:r w:rsidRPr="00592D70">
        <w:rPr>
          <w:rFonts w:ascii="Times New Roman" w:hAnsi="Times New Roman"/>
          <w:sz w:val="26"/>
          <w:szCs w:val="26"/>
        </w:rPr>
        <w:t>Заявитель вправе представить по собственной инициативе документы, указанные в пункте 2.6.2 настоящего раздела Регламента.</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Требования к предоставлению документов, необходимых для оказания Услуги:</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xml:space="preserve">- текст заявления должен быть написан на русском языке синими </w:t>
      </w:r>
      <w:r w:rsidRPr="00592D70">
        <w:rPr>
          <w:rFonts w:ascii="Times New Roman" w:hAnsi="Times New Roman"/>
          <w:sz w:val="26"/>
          <w:szCs w:val="26"/>
        </w:rPr>
        <w:br/>
        <w:t>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текст заявления может быть оформлен машинописным способом.</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Электронные документы представляются в следующих форматах: xml, doc, docx, odt, xls, xlsx, ods, pdf, jpg, jpeg, zip, rar, sig, png, bmp, tiff.</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«черно-белый» (при отсутствии в документе графических изображений и (или) цветного текста);</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«оттенки серого» (при наличии в документе графических изображений, отличных от цветного графического изображения);</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«цветной» или «режим полной цветопередачи» (при наличии                          в документе цветных графических изображений либо цветного текста);</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сохранением всех аутентичных признаков подлинности, а именно: графической подписи лица, печати, углового штампа бланка;</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количество файлов должно соответствовать количеству документов, каждый из которых содержит текстовую и (или) графическую информацию.</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Электронные документы должны обеспечивать:</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возможность идентифицировать документ и количество листов в документе;</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A227D" w:rsidRPr="00592D70" w:rsidRDefault="001A227D" w:rsidP="002A2441">
      <w:pPr>
        <w:autoSpaceDE w:val="0"/>
        <w:autoSpaceDN w:val="0"/>
        <w:adjustRightInd w:val="0"/>
        <w:spacing w:after="0" w:line="228" w:lineRule="auto"/>
        <w:ind w:firstLine="709"/>
        <w:jc w:val="both"/>
        <w:rPr>
          <w:rFonts w:ascii="Times New Roman" w:hAnsi="Times New Roman"/>
          <w:sz w:val="26"/>
          <w:szCs w:val="26"/>
        </w:rPr>
      </w:pPr>
      <w:r w:rsidRPr="00592D70">
        <w:rPr>
          <w:rFonts w:ascii="Times New Roman" w:hAnsi="Times New Roman"/>
          <w:sz w:val="26"/>
          <w:szCs w:val="26"/>
        </w:rPr>
        <w:t>Документы, подлежащие представлению в форматах xls, xlsx или ods, формируются в виде отдельного электронного документа.</w:t>
      </w:r>
    </w:p>
    <w:p w:rsidR="001A227D" w:rsidRPr="004E671F" w:rsidRDefault="001A227D" w:rsidP="003836A1">
      <w:pPr>
        <w:pStyle w:val="ConsPlusNormal"/>
        <w:ind w:firstLine="540"/>
        <w:jc w:val="both"/>
        <w:rPr>
          <w:rFonts w:ascii="Times New Roman" w:hAnsi="Times New Roman"/>
          <w:sz w:val="26"/>
          <w:szCs w:val="26"/>
        </w:rPr>
      </w:pPr>
      <w:r>
        <w:rPr>
          <w:rFonts w:ascii="Times New Roman" w:hAnsi="Times New Roman"/>
          <w:sz w:val="26"/>
          <w:szCs w:val="26"/>
        </w:rPr>
        <w:t>Д</w:t>
      </w:r>
      <w:r w:rsidRPr="004E671F">
        <w:rPr>
          <w:rFonts w:ascii="Times New Roman" w:hAnsi="Times New Roman"/>
          <w:sz w:val="26"/>
          <w:szCs w:val="26"/>
        </w:rPr>
        <w:t>окументы, подтверждающие право заявителя на приобретение земельного участка без проведения торгов, предусмотренные</w:t>
      </w:r>
      <w:r w:rsidRPr="005D022F">
        <w:t xml:space="preserve"> </w:t>
      </w:r>
      <w:r w:rsidRPr="005D022F">
        <w:rPr>
          <w:rFonts w:ascii="Times New Roman" w:hAnsi="Times New Roman"/>
          <w:sz w:val="26"/>
          <w:szCs w:val="26"/>
        </w:rPr>
        <w:t>Приказ</w:t>
      </w:r>
      <w:r>
        <w:rPr>
          <w:rFonts w:ascii="Times New Roman" w:hAnsi="Times New Roman"/>
          <w:sz w:val="26"/>
          <w:szCs w:val="26"/>
        </w:rPr>
        <w:t>ом Росреестра                                               от 02.09.2020 №</w:t>
      </w:r>
      <w:r w:rsidRPr="005D022F">
        <w:rPr>
          <w:rFonts w:ascii="Times New Roman" w:hAnsi="Times New Roman"/>
          <w:sz w:val="26"/>
          <w:szCs w:val="26"/>
        </w:rPr>
        <w:t xml:space="preserve"> П/0321 </w:t>
      </w:r>
      <w:r>
        <w:rPr>
          <w:rFonts w:ascii="Times New Roman" w:hAnsi="Times New Roman"/>
          <w:sz w:val="26"/>
          <w:szCs w:val="26"/>
        </w:rPr>
        <w:t>«</w:t>
      </w:r>
      <w:r w:rsidRPr="005D022F">
        <w:rPr>
          <w:rFonts w:ascii="Times New Roman" w:hAnsi="Times New Roman"/>
          <w:sz w:val="26"/>
          <w:szCs w:val="26"/>
        </w:rPr>
        <w:t>Об утверждении перечня документов, подтверждающих право заявителя на приобретение земельного участка без проведения торгов</w:t>
      </w:r>
      <w:r>
        <w:rPr>
          <w:rFonts w:ascii="Times New Roman" w:hAnsi="Times New Roman"/>
          <w:sz w:val="26"/>
          <w:szCs w:val="26"/>
        </w:rPr>
        <w:t>».</w:t>
      </w:r>
    </w:p>
    <w:p w:rsidR="001A227D" w:rsidRPr="004E671F" w:rsidRDefault="001A227D" w:rsidP="003836A1">
      <w:pPr>
        <w:pStyle w:val="ConsPlusNormal"/>
        <w:ind w:firstLine="540"/>
        <w:jc w:val="both"/>
        <w:rPr>
          <w:rFonts w:ascii="Times New Roman" w:hAnsi="Times New Roman"/>
          <w:sz w:val="26"/>
          <w:szCs w:val="26"/>
        </w:rPr>
      </w:pPr>
      <w:r>
        <w:rPr>
          <w:rFonts w:ascii="Times New Roman" w:hAnsi="Times New Roman"/>
          <w:sz w:val="26"/>
          <w:szCs w:val="26"/>
        </w:rPr>
        <w:t>З</w:t>
      </w:r>
      <w:r w:rsidRPr="004E671F">
        <w:rPr>
          <w:rFonts w:ascii="Times New Roman" w:hAnsi="Times New Roman"/>
          <w:sz w:val="26"/>
          <w:szCs w:val="26"/>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Pr>
          <w:rFonts w:ascii="Times New Roman" w:hAnsi="Times New Roman"/>
          <w:sz w:val="26"/>
          <w:szCs w:val="26"/>
        </w:rPr>
        <w:t>ся иностранное юридическое лицо.</w:t>
      </w:r>
    </w:p>
    <w:p w:rsidR="001A227D" w:rsidRDefault="001A227D" w:rsidP="003836A1">
      <w:pPr>
        <w:pStyle w:val="ConsPlusNormal"/>
        <w:ind w:firstLine="540"/>
        <w:jc w:val="both"/>
        <w:rPr>
          <w:rFonts w:ascii="Times New Roman" w:hAnsi="Times New Roman"/>
          <w:sz w:val="26"/>
          <w:szCs w:val="26"/>
        </w:rPr>
      </w:pPr>
      <w:r>
        <w:rPr>
          <w:rFonts w:ascii="Times New Roman" w:hAnsi="Times New Roman"/>
          <w:sz w:val="26"/>
          <w:szCs w:val="26"/>
        </w:rPr>
        <w:t>П</w:t>
      </w:r>
      <w:r w:rsidRPr="004E671F">
        <w:rPr>
          <w:rFonts w:ascii="Times New Roman" w:hAnsi="Times New Roman"/>
          <w:sz w:val="26"/>
          <w:szCs w:val="26"/>
        </w:rPr>
        <w:t xml:space="preserve">одготовленные некоммерческой организацией, созданной гражданами, списки ее членов в случае, если подано заявление о предоставлении земельного </w:t>
      </w:r>
      <w:r>
        <w:rPr>
          <w:rFonts w:ascii="Times New Roman" w:hAnsi="Times New Roman"/>
          <w:sz w:val="26"/>
          <w:szCs w:val="26"/>
        </w:rPr>
        <w:t xml:space="preserve">участка </w:t>
      </w:r>
      <w:r w:rsidRPr="004E671F">
        <w:rPr>
          <w:rFonts w:ascii="Times New Roman" w:hAnsi="Times New Roman"/>
          <w:sz w:val="26"/>
          <w:szCs w:val="26"/>
        </w:rPr>
        <w:t>в безвозмездное пользование указанной организации для ведения</w:t>
      </w:r>
      <w:r>
        <w:rPr>
          <w:rFonts w:ascii="Times New Roman" w:hAnsi="Times New Roman"/>
          <w:sz w:val="26"/>
          <w:szCs w:val="26"/>
        </w:rPr>
        <w:t xml:space="preserve"> огородничества или садоводства.</w:t>
      </w:r>
    </w:p>
    <w:p w:rsidR="001A227D" w:rsidRDefault="001A227D" w:rsidP="003836A1">
      <w:pPr>
        <w:pStyle w:val="ConsPlusNormal"/>
        <w:ind w:firstLine="540"/>
        <w:jc w:val="both"/>
        <w:rPr>
          <w:rFonts w:ascii="Times New Roman" w:hAnsi="Times New Roman"/>
          <w:sz w:val="26"/>
          <w:szCs w:val="26"/>
        </w:rPr>
      </w:pPr>
      <w:r>
        <w:rPr>
          <w:rFonts w:ascii="Times New Roman" w:hAnsi="Times New Roman"/>
          <w:sz w:val="26"/>
          <w:szCs w:val="26"/>
        </w:rPr>
        <w:t>К заявлению о предоставлении услуги прилагаются:</w:t>
      </w:r>
    </w:p>
    <w:p w:rsidR="001A227D" w:rsidRDefault="001A227D" w:rsidP="003836A1">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rPr>
        <w:t xml:space="preserve"> </w:t>
      </w:r>
      <w:r>
        <w:rPr>
          <w:rFonts w:ascii="Times New Roman" w:hAnsi="Times New Roman"/>
          <w:sz w:val="26"/>
          <w:szCs w:val="26"/>
          <w:lang w:eastAsia="ru-RU"/>
        </w:rPr>
        <w:t>- документы, подтверждающие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A227D" w:rsidRDefault="001A227D" w:rsidP="003836A1">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A227D" w:rsidRDefault="001A227D" w:rsidP="003836A1">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1A227D" w:rsidRDefault="001A227D" w:rsidP="003836A1">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A227D" w:rsidRDefault="001A227D" w:rsidP="003836A1">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A227D" w:rsidRDefault="001A227D" w:rsidP="003836A1">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1A227D" w:rsidRDefault="001A227D" w:rsidP="003836A1">
      <w:pPr>
        <w:pStyle w:val="ConsPlusNormal"/>
        <w:ind w:firstLine="540"/>
        <w:jc w:val="both"/>
        <w:rPr>
          <w:rFonts w:ascii="Times New Roman" w:hAnsi="Times New Roman"/>
          <w:sz w:val="26"/>
          <w:szCs w:val="26"/>
        </w:rPr>
      </w:pPr>
      <w:r>
        <w:rPr>
          <w:rFonts w:ascii="Times New Roman" w:hAnsi="Times New Roman"/>
          <w:sz w:val="26"/>
          <w:szCs w:val="26"/>
        </w:rPr>
        <w:t>Д</w:t>
      </w:r>
      <w:r w:rsidRPr="004E671F">
        <w:rPr>
          <w:rFonts w:ascii="Times New Roman" w:hAnsi="Times New Roman"/>
          <w:sz w:val="26"/>
          <w:szCs w:val="26"/>
        </w:rPr>
        <w:t xml:space="preserve">окумент, подтверждающий личность </w:t>
      </w:r>
      <w:r>
        <w:rPr>
          <w:rFonts w:ascii="Times New Roman" w:hAnsi="Times New Roman"/>
          <w:sz w:val="26"/>
          <w:szCs w:val="26"/>
        </w:rPr>
        <w:t>З</w:t>
      </w:r>
      <w:r w:rsidRPr="004E671F">
        <w:rPr>
          <w:rFonts w:ascii="Times New Roman" w:hAnsi="Times New Roman"/>
          <w:sz w:val="26"/>
          <w:szCs w:val="26"/>
        </w:rPr>
        <w:t>аявителя,</w:t>
      </w:r>
      <w:r>
        <w:rPr>
          <w:rFonts w:ascii="Times New Roman" w:hAnsi="Times New Roman"/>
          <w:sz w:val="26"/>
          <w:szCs w:val="26"/>
        </w:rPr>
        <w:t xml:space="preserve"> Представителя Заявителя.</w:t>
      </w:r>
    </w:p>
    <w:p w:rsidR="001A227D" w:rsidRPr="0096183B" w:rsidRDefault="001A227D" w:rsidP="003836A1">
      <w:pPr>
        <w:autoSpaceDE w:val="0"/>
        <w:autoSpaceDN w:val="0"/>
        <w:adjustRightInd w:val="0"/>
        <w:spacing w:after="0" w:line="240" w:lineRule="auto"/>
        <w:ind w:firstLine="709"/>
        <w:jc w:val="both"/>
        <w:rPr>
          <w:rFonts w:ascii="Times New Roman" w:hAnsi="Times New Roman"/>
          <w:color w:val="000000"/>
          <w:sz w:val="26"/>
          <w:szCs w:val="26"/>
          <w:lang w:eastAsia="ru-RU"/>
        </w:rPr>
      </w:pPr>
      <w:r w:rsidRPr="0096183B">
        <w:rPr>
          <w:rFonts w:ascii="Times New Roman" w:hAnsi="Times New Roman"/>
          <w:color w:val="000000"/>
          <w:sz w:val="26"/>
          <w:szCs w:val="26"/>
          <w:lang w:eastAsia="ru-RU"/>
        </w:rPr>
        <w:t>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A227D" w:rsidRPr="0096183B" w:rsidRDefault="001A227D" w:rsidP="003836A1">
      <w:pPr>
        <w:autoSpaceDE w:val="0"/>
        <w:autoSpaceDN w:val="0"/>
        <w:adjustRightInd w:val="0"/>
        <w:spacing w:after="0" w:line="240" w:lineRule="auto"/>
        <w:ind w:firstLine="709"/>
        <w:jc w:val="both"/>
        <w:rPr>
          <w:rFonts w:ascii="Times New Roman" w:hAnsi="Times New Roman"/>
          <w:color w:val="000000"/>
          <w:sz w:val="26"/>
          <w:szCs w:val="26"/>
          <w:lang w:eastAsia="ru-RU"/>
        </w:rPr>
      </w:pPr>
      <w:r w:rsidRPr="0096183B">
        <w:rPr>
          <w:rFonts w:ascii="Times New Roman" w:hAnsi="Times New Roman"/>
          <w:color w:val="000000"/>
          <w:sz w:val="26"/>
          <w:szCs w:val="26"/>
          <w:lang w:eastAsia="ru-RU"/>
        </w:rPr>
        <w:t>В случае, если заявление подается Представителем заявителя, дополнительно предоставляется документ, подтверждающий полномочия представителя действовать от имени заявителя.</w:t>
      </w:r>
    </w:p>
    <w:p w:rsidR="001A227D" w:rsidRPr="004E671F" w:rsidRDefault="001A227D" w:rsidP="003836A1">
      <w:pPr>
        <w:pStyle w:val="ConsPlusNormal"/>
        <w:ind w:firstLine="540"/>
        <w:jc w:val="both"/>
        <w:rPr>
          <w:rFonts w:ascii="Times New Roman" w:hAnsi="Times New Roman"/>
          <w:sz w:val="26"/>
          <w:szCs w:val="26"/>
        </w:rPr>
      </w:pPr>
      <w:r w:rsidRPr="0046294F">
        <w:rPr>
          <w:rFonts w:ascii="Times New Roman" w:hAnsi="Times New Roman"/>
          <w:sz w:val="26"/>
          <w:szCs w:val="26"/>
        </w:rPr>
        <w:t xml:space="preserve"> Документы, подтверждающие надлежащее использование такого земельного участка и предусмотренные перечнем, установленным в соответствии</w:t>
      </w:r>
      <w:r>
        <w:rPr>
          <w:rFonts w:ascii="Times New Roman" w:hAnsi="Times New Roman"/>
          <w:sz w:val="26"/>
          <w:szCs w:val="26"/>
        </w:rPr>
        <w:t xml:space="preserve"> </w:t>
      </w:r>
      <w:r w:rsidRPr="0046294F">
        <w:rPr>
          <w:rFonts w:ascii="Times New Roman" w:hAnsi="Times New Roman"/>
          <w:sz w:val="26"/>
          <w:szCs w:val="26"/>
        </w:rPr>
        <w:t xml:space="preserve">с Федеральным </w:t>
      </w:r>
      <w:hyperlink r:id="rId24" w:history="1">
        <w:r w:rsidRPr="00595797">
          <w:rPr>
            <w:rFonts w:ascii="Times New Roman" w:hAnsi="Times New Roman"/>
            <w:sz w:val="26"/>
            <w:szCs w:val="26"/>
          </w:rPr>
          <w:t>законом</w:t>
        </w:r>
      </w:hyperlink>
      <w:r>
        <w:rPr>
          <w:rFonts w:ascii="Times New Roman" w:hAnsi="Times New Roman"/>
          <w:sz w:val="26"/>
          <w:szCs w:val="26"/>
        </w:rPr>
        <w:t xml:space="preserve"> «</w:t>
      </w:r>
      <w:r w:rsidRPr="0046294F">
        <w:rPr>
          <w:rFonts w:ascii="Times New Roman" w:hAnsi="Times New Roman"/>
          <w:sz w:val="26"/>
          <w:szCs w:val="26"/>
        </w:rPr>
        <w:t>Об обороте земель с</w:t>
      </w:r>
      <w:r>
        <w:rPr>
          <w:rFonts w:ascii="Times New Roman" w:hAnsi="Times New Roman"/>
          <w:sz w:val="26"/>
          <w:szCs w:val="26"/>
        </w:rPr>
        <w:t>ельскохозяйственного назначения»,</w:t>
      </w:r>
      <w:r w:rsidRPr="0046294F">
        <w:rPr>
          <w:rFonts w:ascii="Times New Roman" w:hAnsi="Times New Roman"/>
          <w:sz w:val="26"/>
          <w:szCs w:val="26"/>
        </w:rPr>
        <w:t xml:space="preserve"> </w:t>
      </w:r>
      <w:r>
        <w:rPr>
          <w:rFonts w:ascii="Times New Roman" w:hAnsi="Times New Roman"/>
          <w:sz w:val="26"/>
          <w:szCs w:val="26"/>
        </w:rPr>
        <w:t xml:space="preserve">                    </w:t>
      </w:r>
      <w:r w:rsidRPr="0046294F">
        <w:rPr>
          <w:rFonts w:ascii="Times New Roman" w:hAnsi="Times New Roman"/>
          <w:sz w:val="26"/>
          <w:szCs w:val="26"/>
        </w:rPr>
        <w:t xml:space="preserve">в случае подачи заявления о предоставлении земельного участка из земель сельскохозяйственного назначения в соответствии с </w:t>
      </w:r>
      <w:hyperlink r:id="rId25" w:history="1">
        <w:r w:rsidRPr="00595797">
          <w:rPr>
            <w:rFonts w:ascii="Times New Roman" w:hAnsi="Times New Roman"/>
            <w:sz w:val="26"/>
            <w:szCs w:val="26"/>
          </w:rPr>
          <w:t>подпунктом 9 пункта 2 статьи 39.3</w:t>
        </w:r>
      </w:hyperlink>
      <w:r w:rsidRPr="00595797">
        <w:rPr>
          <w:rFonts w:ascii="Times New Roman" w:hAnsi="Times New Roman"/>
          <w:sz w:val="26"/>
          <w:szCs w:val="26"/>
        </w:rPr>
        <w:t xml:space="preserve"> или </w:t>
      </w:r>
      <w:hyperlink r:id="rId26" w:history="1">
        <w:r w:rsidRPr="00595797">
          <w:rPr>
            <w:rFonts w:ascii="Times New Roman" w:hAnsi="Times New Roman"/>
            <w:sz w:val="26"/>
            <w:szCs w:val="26"/>
          </w:rPr>
          <w:t>подпунктом 31 пункта 2 статьи 39.6</w:t>
        </w:r>
      </w:hyperlink>
      <w:r w:rsidRPr="0046294F">
        <w:rPr>
          <w:rFonts w:ascii="Times New Roman" w:hAnsi="Times New Roman"/>
          <w:sz w:val="26"/>
          <w:szCs w:val="26"/>
        </w:rPr>
        <w:t xml:space="preserve"> Земельного кодекса Российской Федерации.</w:t>
      </w:r>
    </w:p>
    <w:p w:rsidR="001A227D" w:rsidRPr="004E671F" w:rsidRDefault="001A227D" w:rsidP="003836A1">
      <w:pPr>
        <w:pStyle w:val="ConsPlusNormal"/>
        <w:ind w:firstLine="540"/>
        <w:jc w:val="both"/>
        <w:rPr>
          <w:rFonts w:ascii="Times New Roman" w:hAnsi="Times New Roman"/>
          <w:color w:val="000000"/>
          <w:sz w:val="26"/>
          <w:szCs w:val="26"/>
        </w:rPr>
      </w:pPr>
      <w:r w:rsidRPr="004E671F">
        <w:rPr>
          <w:rFonts w:ascii="Times New Roman" w:hAnsi="Times New Roman"/>
          <w:sz w:val="26"/>
          <w:szCs w:val="26"/>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A227D" w:rsidRDefault="001A227D" w:rsidP="003836A1">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 xml:space="preserve">Заявление о предоставлении Услуги подается по выбору </w:t>
      </w:r>
      <w:r>
        <w:rPr>
          <w:rFonts w:ascii="Times New Roman" w:hAnsi="Times New Roman"/>
          <w:color w:val="000000"/>
          <w:sz w:val="26"/>
          <w:szCs w:val="26"/>
        </w:rPr>
        <w:t>З</w:t>
      </w:r>
      <w:r w:rsidRPr="00492179">
        <w:rPr>
          <w:rFonts w:ascii="Times New Roman" w:hAnsi="Times New Roman"/>
          <w:color w:val="000000"/>
          <w:sz w:val="26"/>
          <w:szCs w:val="26"/>
        </w:rPr>
        <w:t>аявителя следующими способами</w:t>
      </w:r>
      <w:r>
        <w:rPr>
          <w:rFonts w:ascii="Times New Roman" w:hAnsi="Times New Roman"/>
          <w:color w:val="000000"/>
          <w:sz w:val="26"/>
          <w:szCs w:val="26"/>
        </w:rPr>
        <w:t>:</w:t>
      </w:r>
    </w:p>
    <w:p w:rsidR="001A227D" w:rsidRDefault="001A227D" w:rsidP="003836A1">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лично</w:t>
      </w:r>
      <w:r w:rsidRPr="00492179">
        <w:rPr>
          <w:rFonts w:ascii="Times New Roman" w:hAnsi="Times New Roman"/>
          <w:color w:val="000000"/>
          <w:sz w:val="26"/>
          <w:szCs w:val="26"/>
        </w:rPr>
        <w:t xml:space="preserve"> </w:t>
      </w:r>
      <w:r>
        <w:rPr>
          <w:rFonts w:ascii="Times New Roman" w:hAnsi="Times New Roman"/>
          <w:color w:val="000000"/>
          <w:sz w:val="26"/>
          <w:szCs w:val="26"/>
        </w:rPr>
        <w:t>Заявителем либо представителем в Уполномоченный орган;</w:t>
      </w:r>
    </w:p>
    <w:p w:rsidR="001A227D" w:rsidRDefault="001A227D" w:rsidP="003836A1">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лично Заявителем либо представителем в МФЦ;</w:t>
      </w:r>
    </w:p>
    <w:p w:rsidR="001A227D" w:rsidRDefault="001A227D" w:rsidP="003836A1">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почтовым отправлением;</w:t>
      </w:r>
    </w:p>
    <w:p w:rsidR="001A227D" w:rsidRDefault="001A227D" w:rsidP="003836A1">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в электронной форме посредством ЕПГУ;</w:t>
      </w:r>
    </w:p>
    <w:p w:rsidR="001A227D" w:rsidRDefault="001A227D" w:rsidP="00B47F17">
      <w:pPr>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rPr>
        <w:t xml:space="preserve">- </w:t>
      </w:r>
      <w:r w:rsidRPr="006568A9">
        <w:rPr>
          <w:rFonts w:ascii="Times New Roman" w:hAnsi="Times New Roman"/>
          <w:color w:val="000000"/>
          <w:sz w:val="26"/>
          <w:szCs w:val="26"/>
        </w:rPr>
        <w:t>в форме электронных документов, подписанных электронной подписью,</w:t>
      </w:r>
      <w:r>
        <w:rPr>
          <w:rFonts w:ascii="Times New Roman" w:hAnsi="Times New Roman"/>
          <w:color w:val="000000"/>
          <w:sz w:val="26"/>
          <w:szCs w:val="26"/>
        </w:rPr>
        <w:t xml:space="preserve">                      </w:t>
      </w:r>
      <w:r w:rsidRPr="006568A9">
        <w:rPr>
          <w:rFonts w:ascii="Times New Roman" w:hAnsi="Times New Roman"/>
          <w:color w:val="000000"/>
          <w:sz w:val="26"/>
          <w:szCs w:val="26"/>
        </w:rPr>
        <w:t>с использованием информационно-телекоммуникационных сетей общего пользования, в том числе сети Интернет</w:t>
      </w:r>
      <w:r>
        <w:rPr>
          <w:rFonts w:ascii="Times New Roman" w:hAnsi="Times New Roman"/>
          <w:color w:val="000000"/>
          <w:sz w:val="26"/>
          <w:szCs w:val="26"/>
        </w:rPr>
        <w:t>.</w:t>
      </w:r>
    </w:p>
    <w:p w:rsidR="001A227D" w:rsidRDefault="001A227D" w:rsidP="00B47F17">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492179">
        <w:rPr>
          <w:rFonts w:ascii="Times New Roman" w:hAnsi="Times New Roman"/>
          <w:color w:val="000000"/>
          <w:sz w:val="26"/>
          <w:szCs w:val="26"/>
          <w:lang w:eastAsia="ru-RU"/>
        </w:rPr>
        <w:br/>
        <w:t>по собственной инициативе:</w:t>
      </w:r>
    </w:p>
    <w:p w:rsidR="001A227D" w:rsidRDefault="001A227D" w:rsidP="0096183B">
      <w:pPr>
        <w:pStyle w:val="ConsPlusNormal"/>
        <w:ind w:firstLine="540"/>
        <w:jc w:val="both"/>
        <w:rPr>
          <w:rFonts w:ascii="Times New Roman" w:hAnsi="Times New Roman"/>
          <w:sz w:val="26"/>
          <w:szCs w:val="26"/>
        </w:rPr>
      </w:pPr>
      <w:r>
        <w:rPr>
          <w:rFonts w:ascii="Times New Roman" w:hAnsi="Times New Roman"/>
          <w:sz w:val="26"/>
          <w:szCs w:val="26"/>
        </w:rPr>
        <w:t>- в</w:t>
      </w:r>
      <w:r w:rsidRPr="001B4606">
        <w:rPr>
          <w:rFonts w:ascii="Times New Roman" w:hAnsi="Times New Roman"/>
          <w:sz w:val="26"/>
          <w:szCs w:val="26"/>
        </w:rPr>
        <w:t>ыписка из ЕГРН об основных характеристиках и зарегистрированных правах на земельный участок.</w:t>
      </w:r>
    </w:p>
    <w:p w:rsidR="001A227D" w:rsidRDefault="001A227D" w:rsidP="0096183B">
      <w:pPr>
        <w:pStyle w:val="ConsPlusNormal"/>
        <w:ind w:firstLine="540"/>
        <w:jc w:val="both"/>
        <w:rPr>
          <w:rFonts w:ascii="Times New Roman" w:hAnsi="Times New Roman"/>
          <w:sz w:val="26"/>
          <w:szCs w:val="26"/>
        </w:rPr>
      </w:pPr>
      <w:r>
        <w:rPr>
          <w:rFonts w:ascii="Times New Roman" w:hAnsi="Times New Roman"/>
          <w:sz w:val="26"/>
          <w:szCs w:val="26"/>
        </w:rPr>
        <w:t>-  в</w:t>
      </w:r>
      <w:r w:rsidRPr="001B4606">
        <w:rPr>
          <w:rFonts w:ascii="Times New Roman" w:hAnsi="Times New Roman"/>
          <w:sz w:val="26"/>
          <w:szCs w:val="26"/>
        </w:rPr>
        <w:t>ыписка из ЕГРЮЛ о юридическом лице, являющемся заявителем.</w:t>
      </w:r>
    </w:p>
    <w:p w:rsidR="001A227D" w:rsidRDefault="001A227D" w:rsidP="00B9103C">
      <w:pPr>
        <w:pStyle w:val="ConsPlusNormal"/>
        <w:ind w:firstLine="540"/>
        <w:jc w:val="both"/>
        <w:rPr>
          <w:rFonts w:ascii="Times New Roman" w:hAnsi="Times New Roman"/>
          <w:sz w:val="26"/>
          <w:szCs w:val="26"/>
        </w:rPr>
      </w:pPr>
      <w:r w:rsidRPr="00144DF4">
        <w:rPr>
          <w:rFonts w:ascii="Times New Roman" w:hAnsi="Times New Roman"/>
          <w:sz w:val="26"/>
          <w:szCs w:val="26"/>
        </w:rPr>
        <w:t xml:space="preserve">- </w:t>
      </w:r>
      <w:r>
        <w:rPr>
          <w:rFonts w:ascii="Times New Roman" w:hAnsi="Times New Roman"/>
          <w:sz w:val="26"/>
          <w:szCs w:val="26"/>
        </w:rPr>
        <w:t>в</w:t>
      </w:r>
      <w:r w:rsidRPr="00144DF4">
        <w:rPr>
          <w:rFonts w:ascii="Times New Roman" w:hAnsi="Times New Roman"/>
          <w:sz w:val="26"/>
          <w:szCs w:val="26"/>
        </w:rPr>
        <w:t>ыписка из ЕГРИП об индивидуальном предпринимателе, являющемся Заявителем.</w:t>
      </w:r>
    </w:p>
    <w:p w:rsidR="001A227D" w:rsidRPr="00492179" w:rsidRDefault="001A227D" w:rsidP="0096183B">
      <w:pPr>
        <w:autoSpaceDE w:val="0"/>
        <w:autoSpaceDN w:val="0"/>
        <w:adjustRightInd w:val="0"/>
        <w:spacing w:after="0" w:line="240" w:lineRule="auto"/>
        <w:ind w:firstLine="709"/>
        <w:jc w:val="both"/>
        <w:rPr>
          <w:rFonts w:ascii="Times New Roman" w:hAnsi="Times New Roman"/>
          <w:color w:val="000000"/>
          <w:sz w:val="26"/>
          <w:szCs w:val="26"/>
        </w:rPr>
      </w:pPr>
      <w:r w:rsidRPr="00773A6E">
        <w:rPr>
          <w:rFonts w:ascii="Times New Roman" w:hAnsi="Times New Roman"/>
          <w:color w:val="000000"/>
          <w:sz w:val="26"/>
          <w:szCs w:val="26"/>
        </w:rPr>
        <w:t>3.</w:t>
      </w:r>
      <w:r>
        <w:rPr>
          <w:rFonts w:ascii="Times New Roman" w:hAnsi="Times New Roman"/>
          <w:color w:val="000000"/>
          <w:sz w:val="26"/>
          <w:szCs w:val="26"/>
        </w:rPr>
        <w:t>4</w:t>
      </w:r>
      <w:r w:rsidRPr="00773A6E">
        <w:rPr>
          <w:rFonts w:ascii="Times New Roman" w:hAnsi="Times New Roman"/>
          <w:color w:val="000000"/>
          <w:sz w:val="26"/>
          <w:szCs w:val="26"/>
        </w:rPr>
        <w:t xml:space="preserve">.1.4. Способами установления личности (идентификации) </w:t>
      </w:r>
      <w:r>
        <w:rPr>
          <w:rFonts w:ascii="Times New Roman" w:hAnsi="Times New Roman"/>
          <w:color w:val="000000"/>
          <w:sz w:val="26"/>
          <w:szCs w:val="26"/>
        </w:rPr>
        <w:t>З</w:t>
      </w:r>
      <w:r w:rsidRPr="00773A6E">
        <w:rPr>
          <w:rFonts w:ascii="Times New Roman" w:hAnsi="Times New Roman"/>
          <w:color w:val="000000"/>
          <w:sz w:val="26"/>
          <w:szCs w:val="26"/>
        </w:rPr>
        <w:t>аявителя (предст</w:t>
      </w:r>
      <w:r>
        <w:rPr>
          <w:rFonts w:ascii="Times New Roman" w:hAnsi="Times New Roman"/>
          <w:color w:val="000000"/>
          <w:sz w:val="26"/>
          <w:szCs w:val="26"/>
        </w:rPr>
        <w:t xml:space="preserve">авителя заявителя) являются </w:t>
      </w:r>
      <w:r w:rsidRPr="00773A6E">
        <w:rPr>
          <w:rFonts w:ascii="Times New Roman" w:hAnsi="Times New Roman"/>
          <w:bCs/>
          <w:color w:val="000000"/>
          <w:sz w:val="26"/>
          <w:szCs w:val="26"/>
        </w:rPr>
        <w:t>предъявление</w:t>
      </w:r>
      <w:r w:rsidRPr="00773A6E">
        <w:rPr>
          <w:rFonts w:ascii="Times New Roman" w:hAnsi="Times New Roman"/>
          <w:b/>
          <w:bCs/>
          <w:color w:val="000000"/>
          <w:sz w:val="26"/>
          <w:szCs w:val="26"/>
        </w:rPr>
        <w:t xml:space="preserve"> </w:t>
      </w:r>
      <w:r w:rsidRPr="00773A6E">
        <w:rPr>
          <w:rFonts w:ascii="Times New Roman" w:hAnsi="Times New Roman"/>
          <w:color w:val="000000"/>
          <w:sz w:val="26"/>
          <w:szCs w:val="26"/>
        </w:rPr>
        <w:t>заявителем</w:t>
      </w:r>
      <w:r w:rsidRPr="00773A6E">
        <w:rPr>
          <w:rFonts w:ascii="Times New Roman" w:hAnsi="Times New Roman"/>
          <w:b/>
          <w:bCs/>
          <w:color w:val="000000"/>
          <w:sz w:val="26"/>
          <w:szCs w:val="26"/>
        </w:rPr>
        <w:t xml:space="preserve"> </w:t>
      </w:r>
      <w:r w:rsidRPr="00773A6E">
        <w:rPr>
          <w:rFonts w:ascii="Times New Roman" w:hAnsi="Times New Roman"/>
          <w:color w:val="000000"/>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w:t>
      </w:r>
      <w:r>
        <w:rPr>
          <w:rFonts w:ascii="Times New Roman" w:hAnsi="Times New Roman"/>
          <w:color w:val="000000"/>
          <w:sz w:val="26"/>
          <w:szCs w:val="26"/>
        </w:rPr>
        <w:t>ательством Российской Федерации</w:t>
      </w:r>
      <w:r w:rsidRPr="00773A6E">
        <w:rPr>
          <w:rFonts w:ascii="Times New Roman" w:hAnsi="Times New Roman"/>
          <w:color w:val="000000"/>
          <w:sz w:val="26"/>
          <w:szCs w:val="26"/>
        </w:rPr>
        <w:t>.</w:t>
      </w:r>
    </w:p>
    <w:p w:rsidR="001A227D" w:rsidRDefault="001A227D" w:rsidP="0096183B">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3.</w:t>
      </w:r>
      <w:r>
        <w:rPr>
          <w:rFonts w:ascii="Times New Roman" w:hAnsi="Times New Roman"/>
          <w:color w:val="000000"/>
          <w:sz w:val="26"/>
          <w:szCs w:val="26"/>
        </w:rPr>
        <w:t>4</w:t>
      </w:r>
      <w:r w:rsidRPr="00492179">
        <w:rPr>
          <w:rFonts w:ascii="Times New Roman" w:hAnsi="Times New Roman"/>
          <w:color w:val="000000"/>
          <w:sz w:val="26"/>
          <w:szCs w:val="26"/>
        </w:rPr>
        <w:t>.1</w:t>
      </w:r>
      <w:r>
        <w:rPr>
          <w:rFonts w:ascii="Times New Roman" w:hAnsi="Times New Roman"/>
          <w:color w:val="000000"/>
          <w:sz w:val="26"/>
          <w:szCs w:val="26"/>
        </w:rPr>
        <w:t>.5. Основания</w:t>
      </w:r>
      <w:r w:rsidRPr="00492179">
        <w:rPr>
          <w:rFonts w:ascii="Times New Roman" w:hAnsi="Times New Roman"/>
          <w:color w:val="000000"/>
          <w:sz w:val="26"/>
          <w:szCs w:val="26"/>
        </w:rPr>
        <w:t xml:space="preserve"> для отказа в приеме документов у заявителя </w:t>
      </w:r>
      <w:r>
        <w:rPr>
          <w:rFonts w:ascii="Times New Roman" w:hAnsi="Times New Roman"/>
          <w:color w:val="000000"/>
          <w:sz w:val="26"/>
          <w:szCs w:val="26"/>
        </w:rPr>
        <w:t>отсутствуют.</w:t>
      </w:r>
    </w:p>
    <w:p w:rsidR="001A227D" w:rsidRPr="00492179" w:rsidRDefault="001A227D" w:rsidP="0096183B">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3.</w:t>
      </w:r>
      <w:r>
        <w:rPr>
          <w:rFonts w:ascii="Times New Roman" w:hAnsi="Times New Roman"/>
          <w:color w:val="000000"/>
          <w:sz w:val="26"/>
          <w:szCs w:val="26"/>
        </w:rPr>
        <w:t>4</w:t>
      </w:r>
      <w:r w:rsidRPr="00492179">
        <w:rPr>
          <w:rFonts w:ascii="Times New Roman" w:hAnsi="Times New Roman"/>
          <w:color w:val="000000"/>
          <w:sz w:val="26"/>
          <w:szCs w:val="26"/>
        </w:rPr>
        <w:t>.1.</w:t>
      </w:r>
      <w:r>
        <w:rPr>
          <w:rFonts w:ascii="Times New Roman" w:hAnsi="Times New Roman"/>
          <w:color w:val="000000"/>
          <w:sz w:val="26"/>
          <w:szCs w:val="26"/>
        </w:rPr>
        <w:t>6</w:t>
      </w:r>
      <w:r w:rsidRPr="00492179">
        <w:rPr>
          <w:rFonts w:ascii="Times New Roman" w:hAnsi="Times New Roman"/>
          <w:color w:val="000000"/>
          <w:sz w:val="26"/>
          <w:szCs w:val="26"/>
        </w:rPr>
        <w:t>. Орган, предоставляющий Услуг</w:t>
      </w:r>
      <w:r>
        <w:rPr>
          <w:rFonts w:ascii="Times New Roman" w:hAnsi="Times New Roman"/>
          <w:color w:val="000000"/>
          <w:sz w:val="26"/>
          <w:szCs w:val="26"/>
        </w:rPr>
        <w:t>у</w:t>
      </w:r>
      <w:r w:rsidRPr="00492179">
        <w:rPr>
          <w:rFonts w:ascii="Times New Roman" w:hAnsi="Times New Roman"/>
          <w:color w:val="000000"/>
          <w:sz w:val="26"/>
          <w:szCs w:val="26"/>
        </w:rPr>
        <w:t>, и органы</w:t>
      </w:r>
      <w:r>
        <w:rPr>
          <w:rFonts w:ascii="Times New Roman" w:hAnsi="Times New Roman"/>
          <w:color w:val="000000"/>
          <w:sz w:val="26"/>
          <w:szCs w:val="26"/>
        </w:rPr>
        <w:t>,</w:t>
      </w:r>
      <w:r w:rsidRPr="00492179">
        <w:rPr>
          <w:rFonts w:ascii="Times New Roman" w:hAnsi="Times New Roman"/>
          <w:color w:val="000000"/>
          <w:sz w:val="26"/>
          <w:szCs w:val="26"/>
        </w:rPr>
        <w:t xml:space="preserve"> участвующие в приеме запроса о предоставлении Услуги:</w:t>
      </w:r>
      <w:r>
        <w:rPr>
          <w:rFonts w:ascii="Times New Roman" w:hAnsi="Times New Roman"/>
          <w:color w:val="000000"/>
          <w:sz w:val="26"/>
          <w:szCs w:val="26"/>
        </w:rPr>
        <w:t xml:space="preserve"> Уполномоченный орган и </w:t>
      </w:r>
      <w:r w:rsidRPr="00773A6E">
        <w:rPr>
          <w:rFonts w:ascii="Times New Roman" w:hAnsi="Times New Roman"/>
          <w:color w:val="000000"/>
          <w:sz w:val="26"/>
          <w:szCs w:val="26"/>
          <w:lang w:eastAsia="ru-RU"/>
        </w:rPr>
        <w:t>Многофункциональный центр предоставления государственных и муниципальных услуг</w:t>
      </w:r>
      <w:r>
        <w:rPr>
          <w:rFonts w:ascii="Times New Roman" w:hAnsi="Times New Roman"/>
          <w:color w:val="000000"/>
          <w:sz w:val="26"/>
          <w:szCs w:val="26"/>
        </w:rPr>
        <w:t>.</w:t>
      </w:r>
      <w:r w:rsidRPr="00492179">
        <w:rPr>
          <w:rFonts w:ascii="Times New Roman" w:hAnsi="Times New Roman"/>
          <w:color w:val="000000"/>
          <w:sz w:val="26"/>
          <w:szCs w:val="26"/>
        </w:rPr>
        <w:t xml:space="preserve"> </w:t>
      </w:r>
    </w:p>
    <w:p w:rsidR="001A227D" w:rsidRPr="00492179" w:rsidRDefault="001A227D" w:rsidP="0096183B">
      <w:pPr>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3.</w:t>
      </w:r>
      <w:r>
        <w:rPr>
          <w:rFonts w:ascii="Times New Roman" w:hAnsi="Times New Roman"/>
          <w:color w:val="000000"/>
          <w:sz w:val="26"/>
          <w:szCs w:val="26"/>
        </w:rPr>
        <w:t>4</w:t>
      </w:r>
      <w:r w:rsidRPr="00492179">
        <w:rPr>
          <w:rFonts w:ascii="Times New Roman" w:hAnsi="Times New Roman"/>
          <w:color w:val="000000"/>
          <w:sz w:val="26"/>
          <w:szCs w:val="26"/>
        </w:rPr>
        <w:t>.1.</w:t>
      </w:r>
      <w:r>
        <w:rPr>
          <w:rFonts w:ascii="Times New Roman" w:hAnsi="Times New Roman"/>
          <w:color w:val="000000"/>
          <w:sz w:val="26"/>
          <w:szCs w:val="26"/>
        </w:rPr>
        <w:t>7</w:t>
      </w:r>
      <w:r w:rsidRPr="00492179">
        <w:rPr>
          <w:rFonts w:ascii="Times New Roman" w:hAnsi="Times New Roman"/>
          <w:color w:val="000000"/>
          <w:sz w:val="26"/>
          <w:szCs w:val="26"/>
        </w:rPr>
        <w:t xml:space="preserve">. Прием заявления и документов, необходимых для предоставления Услуги, по выбору </w:t>
      </w:r>
      <w:r>
        <w:rPr>
          <w:rFonts w:ascii="Times New Roman" w:hAnsi="Times New Roman"/>
          <w:color w:val="000000"/>
          <w:sz w:val="26"/>
          <w:szCs w:val="26"/>
        </w:rPr>
        <w:t>З</w:t>
      </w:r>
      <w:r w:rsidRPr="00492179">
        <w:rPr>
          <w:rFonts w:ascii="Times New Roman" w:hAnsi="Times New Roman"/>
          <w:color w:val="000000"/>
          <w:sz w:val="26"/>
          <w:szCs w:val="26"/>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Pr>
          <w:rFonts w:ascii="Times New Roman" w:hAnsi="Times New Roman"/>
          <w:color w:val="000000"/>
          <w:sz w:val="26"/>
          <w:szCs w:val="26"/>
        </w:rPr>
        <w:t xml:space="preserve"> возможен в Уполномоченном органе либо через ЕПГУ.</w:t>
      </w:r>
    </w:p>
    <w:p w:rsidR="001A227D" w:rsidRPr="00E24E88" w:rsidRDefault="001A227D" w:rsidP="0096183B">
      <w:pPr>
        <w:spacing w:after="0" w:line="240" w:lineRule="auto"/>
        <w:ind w:firstLine="709"/>
        <w:jc w:val="both"/>
        <w:rPr>
          <w:rFonts w:ascii="Times New Roman" w:hAnsi="Times New Roman"/>
          <w:color w:val="2E74B5"/>
          <w:sz w:val="26"/>
          <w:szCs w:val="26"/>
        </w:rPr>
      </w:pPr>
      <w:r w:rsidRPr="00492179">
        <w:rPr>
          <w:rFonts w:ascii="Times New Roman" w:hAnsi="Times New Roman"/>
          <w:color w:val="000000"/>
          <w:sz w:val="26"/>
          <w:szCs w:val="26"/>
        </w:rPr>
        <w:t>3.</w:t>
      </w:r>
      <w:r>
        <w:rPr>
          <w:rFonts w:ascii="Times New Roman" w:hAnsi="Times New Roman"/>
          <w:color w:val="000000"/>
          <w:sz w:val="26"/>
          <w:szCs w:val="26"/>
        </w:rPr>
        <w:t>4</w:t>
      </w:r>
      <w:r w:rsidRPr="00492179">
        <w:rPr>
          <w:rFonts w:ascii="Times New Roman" w:hAnsi="Times New Roman"/>
          <w:color w:val="000000"/>
          <w:sz w:val="26"/>
          <w:szCs w:val="26"/>
        </w:rPr>
        <w:t>.1.</w:t>
      </w:r>
      <w:r>
        <w:rPr>
          <w:rFonts w:ascii="Times New Roman" w:hAnsi="Times New Roman"/>
          <w:color w:val="000000"/>
          <w:sz w:val="26"/>
          <w:szCs w:val="26"/>
        </w:rPr>
        <w:t>8</w:t>
      </w:r>
      <w:r w:rsidRPr="00492179">
        <w:rPr>
          <w:rFonts w:ascii="Times New Roman" w:hAnsi="Times New Roman"/>
          <w:color w:val="000000"/>
          <w:sz w:val="26"/>
          <w:szCs w:val="26"/>
        </w:rPr>
        <w:t>. Срок регистрации запроса и документов, необходимых</w:t>
      </w:r>
      <w:r w:rsidRPr="00492179">
        <w:rPr>
          <w:rFonts w:ascii="Times New Roman" w:hAnsi="Times New Roman"/>
          <w:color w:val="000000"/>
          <w:sz w:val="26"/>
          <w:szCs w:val="26"/>
        </w:rPr>
        <w:br/>
        <w:t xml:space="preserve">для предоставления Услуги, в органе, предоставляющем Услугу, или в МФЦ составляет </w:t>
      </w:r>
      <w:r>
        <w:rPr>
          <w:rFonts w:ascii="Times New Roman" w:hAnsi="Times New Roman"/>
          <w:color w:val="000000"/>
          <w:sz w:val="26"/>
          <w:szCs w:val="26"/>
        </w:rPr>
        <w:t>1 рабочий день.</w:t>
      </w:r>
    </w:p>
    <w:p w:rsidR="001A227D" w:rsidRPr="00492179" w:rsidRDefault="001A227D" w:rsidP="0096183B">
      <w:pPr>
        <w:widowControl w:val="0"/>
        <w:autoSpaceDE w:val="0"/>
        <w:autoSpaceDN w:val="0"/>
        <w:adjustRightInd w:val="0"/>
        <w:spacing w:after="0" w:line="240" w:lineRule="auto"/>
        <w:ind w:firstLine="540"/>
        <w:jc w:val="both"/>
        <w:rPr>
          <w:rFonts w:ascii="Arial" w:hAnsi="Arial" w:cs="Arial"/>
          <w:color w:val="1F3864"/>
          <w:sz w:val="26"/>
          <w:szCs w:val="26"/>
          <w:lang w:eastAsia="ru-RU"/>
        </w:rPr>
      </w:pPr>
    </w:p>
    <w:p w:rsidR="001A227D" w:rsidRPr="00492179" w:rsidRDefault="001A227D" w:rsidP="0096183B">
      <w:pPr>
        <w:tabs>
          <w:tab w:val="left" w:pos="7980"/>
        </w:tabs>
        <w:spacing w:after="0" w:line="240" w:lineRule="auto"/>
        <w:ind w:firstLine="720"/>
        <w:jc w:val="center"/>
        <w:rPr>
          <w:rFonts w:ascii="Times New Roman" w:hAnsi="Times New Roman"/>
          <w:b/>
          <w:color w:val="000000"/>
          <w:sz w:val="26"/>
          <w:szCs w:val="26"/>
        </w:rPr>
      </w:pPr>
      <w:r w:rsidRPr="00492179">
        <w:rPr>
          <w:rFonts w:ascii="Times New Roman" w:hAnsi="Times New Roman"/>
          <w:b/>
          <w:color w:val="000000"/>
          <w:sz w:val="26"/>
          <w:szCs w:val="26"/>
        </w:rPr>
        <w:t>3.</w:t>
      </w:r>
      <w:r>
        <w:rPr>
          <w:rFonts w:ascii="Times New Roman" w:hAnsi="Times New Roman"/>
          <w:b/>
          <w:color w:val="000000"/>
          <w:sz w:val="26"/>
          <w:szCs w:val="26"/>
        </w:rPr>
        <w:t>4</w:t>
      </w:r>
      <w:r w:rsidRPr="00492179">
        <w:rPr>
          <w:rFonts w:ascii="Times New Roman" w:hAnsi="Times New Roman"/>
          <w:b/>
          <w:color w:val="000000"/>
          <w:sz w:val="26"/>
          <w:szCs w:val="26"/>
        </w:rPr>
        <w:t>.2. Межведомственное информационное взаимодействие</w:t>
      </w:r>
      <w:r w:rsidRPr="00492179">
        <w:rPr>
          <w:rFonts w:ascii="Times New Roman" w:hAnsi="Times New Roman"/>
          <w:b/>
          <w:color w:val="000000"/>
          <w:sz w:val="26"/>
          <w:szCs w:val="26"/>
          <w:vertAlign w:val="superscript"/>
        </w:rPr>
        <w:t xml:space="preserve"> </w:t>
      </w:r>
    </w:p>
    <w:p w:rsidR="001A227D" w:rsidRPr="00492179" w:rsidRDefault="001A227D" w:rsidP="0096183B">
      <w:pPr>
        <w:tabs>
          <w:tab w:val="left" w:pos="7980"/>
        </w:tabs>
        <w:spacing w:after="0" w:line="240" w:lineRule="auto"/>
        <w:ind w:firstLine="720"/>
        <w:jc w:val="center"/>
        <w:rPr>
          <w:rFonts w:ascii="Times New Roman" w:hAnsi="Times New Roman"/>
          <w:sz w:val="26"/>
          <w:szCs w:val="26"/>
        </w:rPr>
      </w:pPr>
    </w:p>
    <w:p w:rsidR="001A227D" w:rsidRPr="00492179" w:rsidRDefault="001A227D" w:rsidP="0096183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s="Arial"/>
          <w:color w:val="000000"/>
          <w:sz w:val="26"/>
          <w:szCs w:val="26"/>
          <w:lang w:eastAsia="ru-RU"/>
        </w:rPr>
        <w:t>3.</w:t>
      </w:r>
      <w:r>
        <w:rPr>
          <w:rFonts w:ascii="Times New Roman" w:hAnsi="Times New Roman" w:cs="Arial"/>
          <w:color w:val="000000"/>
          <w:sz w:val="26"/>
          <w:szCs w:val="26"/>
          <w:lang w:eastAsia="ru-RU"/>
        </w:rPr>
        <w:t>4</w:t>
      </w:r>
      <w:r w:rsidRPr="00492179">
        <w:rPr>
          <w:rFonts w:ascii="Times New Roman" w:hAnsi="Times New Roman" w:cs="Arial"/>
          <w:color w:val="000000"/>
          <w:sz w:val="26"/>
          <w:szCs w:val="26"/>
          <w:lang w:eastAsia="ru-RU"/>
        </w:rPr>
        <w:t>.2</w:t>
      </w:r>
      <w:r w:rsidRPr="00492179">
        <w:rPr>
          <w:rFonts w:ascii="Times New Roman" w:hAnsi="Times New Roman"/>
          <w:color w:val="000000"/>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7" w:history="1">
        <w:r w:rsidRPr="00492179">
          <w:rPr>
            <w:rFonts w:ascii="Times New Roman" w:hAnsi="Times New Roman"/>
            <w:color w:val="000000"/>
            <w:sz w:val="26"/>
            <w:szCs w:val="26"/>
            <w:lang w:eastAsia="ru-RU"/>
          </w:rPr>
          <w:t xml:space="preserve">пункте </w:t>
        </w:r>
      </w:hyperlink>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.1.3</w:t>
      </w:r>
      <w:hyperlink w:anchor="P108" w:tooltip="2.8.2. Отказ в предоставлении государственной услуги осуществляется в следующих случаях:">
        <w:r w:rsidRPr="00492179">
          <w:rPr>
            <w:rFonts w:ascii="Times New Roman" w:hAnsi="Times New Roman"/>
            <w:color w:val="000000"/>
            <w:sz w:val="26"/>
            <w:szCs w:val="26"/>
            <w:lang w:eastAsia="ru-RU"/>
          </w:rPr>
          <w:t xml:space="preserve"> </w:t>
        </w:r>
      </w:hyperlink>
      <w:r w:rsidRPr="00492179">
        <w:rPr>
          <w:rFonts w:ascii="Times New Roman" w:hAnsi="Times New Roman"/>
          <w:color w:val="000000"/>
          <w:sz w:val="26"/>
          <w:szCs w:val="26"/>
          <w:lang w:eastAsia="ru-RU"/>
        </w:rPr>
        <w:t xml:space="preserve"> настоящего </w:t>
      </w:r>
      <w:r>
        <w:rPr>
          <w:rFonts w:ascii="Times New Roman" w:hAnsi="Times New Roman"/>
          <w:color w:val="000000"/>
          <w:sz w:val="26"/>
          <w:szCs w:val="26"/>
          <w:lang w:eastAsia="ru-RU"/>
        </w:rPr>
        <w:t>Р</w:t>
      </w:r>
      <w:r w:rsidRPr="00492179">
        <w:rPr>
          <w:rFonts w:ascii="Times New Roman" w:hAnsi="Times New Roman"/>
          <w:color w:val="000000"/>
          <w:sz w:val="26"/>
          <w:szCs w:val="26"/>
          <w:lang w:eastAsia="ru-RU"/>
        </w:rPr>
        <w:t>егламента, которые он в соответствии с требованиями Закона №</w:t>
      </w:r>
      <w:r>
        <w:rPr>
          <w:rFonts w:ascii="Times New Roman" w:hAnsi="Times New Roman"/>
          <w:color w:val="000000"/>
          <w:sz w:val="26"/>
          <w:szCs w:val="26"/>
          <w:lang w:eastAsia="ru-RU"/>
        </w:rPr>
        <w:t xml:space="preserve"> </w:t>
      </w:r>
      <w:r w:rsidRPr="00492179">
        <w:rPr>
          <w:rFonts w:ascii="Times New Roman" w:hAnsi="Times New Roman"/>
          <w:color w:val="000000"/>
          <w:sz w:val="26"/>
          <w:szCs w:val="26"/>
          <w:lang w:eastAsia="ru-RU"/>
        </w:rPr>
        <w:t>210-ФЗ вправе пре</w:t>
      </w:r>
      <w:r>
        <w:rPr>
          <w:rFonts w:ascii="Times New Roman" w:hAnsi="Times New Roman"/>
          <w:color w:val="000000"/>
          <w:sz w:val="26"/>
          <w:szCs w:val="26"/>
          <w:lang w:eastAsia="ru-RU"/>
        </w:rPr>
        <w:t xml:space="preserve">дставлять </w:t>
      </w:r>
      <w:r w:rsidRPr="00492179">
        <w:rPr>
          <w:rFonts w:ascii="Times New Roman" w:hAnsi="Times New Roman"/>
          <w:color w:val="000000"/>
          <w:sz w:val="26"/>
          <w:szCs w:val="26"/>
          <w:lang w:eastAsia="ru-RU"/>
        </w:rPr>
        <w:t xml:space="preserve">по собственной инициативе. </w:t>
      </w:r>
    </w:p>
    <w:p w:rsidR="001A227D" w:rsidRPr="00492179" w:rsidRDefault="001A227D" w:rsidP="0096183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rsidR="001A227D" w:rsidRDefault="001A227D" w:rsidP="0096183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Межведомственное информационное в</w:t>
      </w:r>
      <w:r>
        <w:rPr>
          <w:rFonts w:ascii="Times New Roman" w:hAnsi="Times New Roman"/>
          <w:color w:val="000000"/>
          <w:sz w:val="26"/>
          <w:szCs w:val="26"/>
          <w:lang w:eastAsia="ru-RU"/>
        </w:rPr>
        <w:t>заимодействие осуществляется с:</w:t>
      </w:r>
    </w:p>
    <w:p w:rsidR="001A227D" w:rsidRDefault="001A227D" w:rsidP="0096183B">
      <w:pPr>
        <w:pStyle w:val="23"/>
        <w:shd w:val="clear" w:color="auto" w:fill="auto"/>
        <w:spacing w:after="0"/>
        <w:ind w:firstLine="708"/>
        <w:jc w:val="both"/>
      </w:pPr>
      <w:r>
        <w:rPr>
          <w:color w:val="000000"/>
          <w:lang w:eastAsia="ru-RU"/>
        </w:rPr>
        <w:t>-</w:t>
      </w:r>
      <w:r w:rsidRPr="005D4DCC">
        <w:t xml:space="preserve"> </w:t>
      </w: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1A227D" w:rsidRDefault="001A227D" w:rsidP="0096183B">
      <w:pPr>
        <w:pStyle w:val="23"/>
        <w:shd w:val="clear" w:color="auto" w:fill="auto"/>
        <w:spacing w:after="0"/>
        <w:ind w:firstLine="0"/>
        <w:jc w:val="both"/>
      </w:pPr>
      <w:r>
        <w:tab/>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1A227D" w:rsidRPr="005D421A" w:rsidRDefault="001A227D" w:rsidP="0096183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5D421A">
        <w:t>-</w:t>
      </w:r>
      <w:r w:rsidRPr="005D421A">
        <w:rPr>
          <w:rFonts w:ascii="Times New Roman" w:hAnsi="Times New Roman"/>
          <w:color w:val="000000"/>
          <w:sz w:val="26"/>
          <w:szCs w:val="26"/>
          <w:lang w:eastAsia="ru-RU"/>
        </w:rPr>
        <w:t xml:space="preserve">  Орган</w:t>
      </w:r>
      <w:r>
        <w:rPr>
          <w:rFonts w:ascii="Times New Roman" w:hAnsi="Times New Roman"/>
          <w:color w:val="000000"/>
          <w:sz w:val="26"/>
          <w:szCs w:val="26"/>
          <w:lang w:eastAsia="ru-RU"/>
        </w:rPr>
        <w:t>ом</w:t>
      </w:r>
      <w:r w:rsidRPr="005D421A">
        <w:rPr>
          <w:rFonts w:ascii="Times New Roman" w:hAnsi="Times New Roman"/>
          <w:color w:val="000000"/>
          <w:sz w:val="26"/>
          <w:szCs w:val="26"/>
          <w:lang w:eastAsia="ru-RU"/>
        </w:rPr>
        <w:t xml:space="preserve"> местного самоуправления, уполномоченны</w:t>
      </w:r>
      <w:r>
        <w:rPr>
          <w:rFonts w:ascii="Times New Roman" w:hAnsi="Times New Roman"/>
          <w:color w:val="000000"/>
          <w:sz w:val="26"/>
          <w:szCs w:val="26"/>
          <w:lang w:eastAsia="ru-RU"/>
        </w:rPr>
        <w:t>м</w:t>
      </w:r>
      <w:r w:rsidRPr="005D421A">
        <w:rPr>
          <w:rFonts w:ascii="Times New Roman" w:hAnsi="Times New Roman"/>
          <w:color w:val="000000"/>
          <w:sz w:val="26"/>
          <w:szCs w:val="26"/>
          <w:lang w:eastAsia="ru-RU"/>
        </w:rPr>
        <w:t xml:space="preserve">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p>
    <w:p w:rsidR="001A227D" w:rsidRPr="001B14E8" w:rsidRDefault="001A227D" w:rsidP="0096183B">
      <w:pPr>
        <w:pStyle w:val="23"/>
        <w:shd w:val="clear" w:color="auto" w:fill="auto"/>
        <w:tabs>
          <w:tab w:val="left" w:pos="709"/>
        </w:tabs>
        <w:spacing w:after="0"/>
        <w:ind w:firstLine="0"/>
        <w:jc w:val="both"/>
        <w:rPr>
          <w:color w:val="000000"/>
          <w:lang w:eastAsia="ru-RU"/>
        </w:rPr>
      </w:pPr>
      <w:r>
        <w:rPr>
          <w:color w:val="000000"/>
          <w:lang w:eastAsia="ru-RU"/>
        </w:rPr>
        <w:tab/>
      </w:r>
      <w:r w:rsidRPr="001B14E8">
        <w:rPr>
          <w:color w:val="000000"/>
          <w:lang w:eastAsia="ru-RU"/>
        </w:rPr>
        <w:t>3.</w:t>
      </w:r>
      <w:r>
        <w:rPr>
          <w:color w:val="000000"/>
          <w:lang w:eastAsia="ru-RU"/>
        </w:rPr>
        <w:t>4</w:t>
      </w:r>
      <w:r w:rsidRPr="001B14E8">
        <w:rPr>
          <w:color w:val="000000"/>
          <w:lang w:eastAsia="ru-RU"/>
        </w:rPr>
        <w:t>.2.3. Межведомственный запрос формируется и направляется</w:t>
      </w:r>
      <w:r w:rsidRPr="001B14E8">
        <w:rPr>
          <w:rFonts w:cs="Arial"/>
          <w:color w:val="000000"/>
          <w:lang w:eastAsia="ru-RU"/>
        </w:rPr>
        <w:t xml:space="preserve"> уполномоченным лицом, ответственным за направление межведомственного запроса.</w:t>
      </w:r>
    </w:p>
    <w:p w:rsidR="001A227D" w:rsidRPr="00492179" w:rsidRDefault="001A227D" w:rsidP="0096183B">
      <w:pPr>
        <w:widowControl w:val="0"/>
        <w:autoSpaceDE w:val="0"/>
        <w:autoSpaceDN w:val="0"/>
        <w:adjustRightInd w:val="0"/>
        <w:spacing w:after="0" w:line="240" w:lineRule="auto"/>
        <w:ind w:firstLine="709"/>
        <w:jc w:val="both"/>
        <w:rPr>
          <w:color w:val="000000"/>
        </w:rPr>
      </w:pPr>
      <w:r w:rsidRPr="00492179">
        <w:rPr>
          <w:rFonts w:ascii="Times New Roman" w:hAnsi="Times New Roman"/>
          <w:color w:val="000000"/>
          <w:sz w:val="26"/>
          <w:szCs w:val="26"/>
        </w:rPr>
        <w:t>3.</w:t>
      </w:r>
      <w:r>
        <w:rPr>
          <w:rFonts w:ascii="Times New Roman" w:hAnsi="Times New Roman"/>
          <w:color w:val="000000"/>
          <w:sz w:val="26"/>
          <w:szCs w:val="26"/>
        </w:rPr>
        <w:t>4</w:t>
      </w:r>
      <w:r w:rsidRPr="00492179">
        <w:rPr>
          <w:rFonts w:ascii="Times New Roman" w:hAnsi="Times New Roman"/>
          <w:color w:val="000000"/>
          <w:sz w:val="26"/>
          <w:szCs w:val="26"/>
        </w:rPr>
        <w:t>.2.4. Срок направления межведомственного запроса</w:t>
      </w:r>
      <w:r>
        <w:rPr>
          <w:rFonts w:ascii="Times New Roman" w:hAnsi="Times New Roman"/>
          <w:color w:val="000000"/>
          <w:sz w:val="26"/>
          <w:szCs w:val="26"/>
        </w:rPr>
        <w:t xml:space="preserve"> составляет</w:t>
      </w:r>
      <w:r w:rsidRPr="00492179">
        <w:rPr>
          <w:rFonts w:ascii="Times New Roman" w:hAnsi="Times New Roman"/>
          <w:color w:val="000000"/>
          <w:sz w:val="26"/>
          <w:szCs w:val="26"/>
        </w:rPr>
        <w:t xml:space="preserve"> </w:t>
      </w:r>
      <w:r>
        <w:rPr>
          <w:rFonts w:ascii="Times New Roman" w:hAnsi="Times New Roman"/>
          <w:color w:val="000000"/>
          <w:sz w:val="26"/>
          <w:szCs w:val="26"/>
        </w:rPr>
        <w:t>5 рабочих дней</w:t>
      </w:r>
      <w:r w:rsidRPr="00492179">
        <w:rPr>
          <w:rFonts w:ascii="Times New Roman" w:hAnsi="Times New Roman"/>
          <w:color w:val="000000"/>
          <w:sz w:val="26"/>
          <w:szCs w:val="26"/>
        </w:rPr>
        <w:t xml:space="preserve"> со дня регистрации запроса о предоставлении Услуги.</w:t>
      </w:r>
    </w:p>
    <w:p w:rsidR="001A227D" w:rsidRPr="00492179" w:rsidRDefault="001A227D" w:rsidP="0096183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.2.</w:t>
      </w:r>
      <w:r>
        <w:rPr>
          <w:rFonts w:ascii="Times New Roman" w:hAnsi="Times New Roman"/>
          <w:color w:val="000000"/>
          <w:sz w:val="26"/>
          <w:szCs w:val="26"/>
          <w:lang w:eastAsia="ru-RU"/>
        </w:rPr>
        <w:t>5</w:t>
      </w:r>
      <w:r w:rsidRPr="00492179">
        <w:rPr>
          <w:rFonts w:ascii="Times New Roman" w:hAnsi="Times New Roman"/>
          <w:color w:val="000000"/>
          <w:sz w:val="26"/>
          <w:szCs w:val="26"/>
          <w:lang w:eastAsia="ru-RU"/>
        </w:rPr>
        <w:t>.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1A227D" w:rsidRPr="00753EF0" w:rsidRDefault="001A227D" w:rsidP="0096183B">
      <w:pPr>
        <w:widowControl w:val="0"/>
        <w:autoSpaceDE w:val="0"/>
        <w:autoSpaceDN w:val="0"/>
        <w:adjustRightInd w:val="0"/>
        <w:spacing w:after="0" w:line="240" w:lineRule="auto"/>
        <w:ind w:firstLine="540"/>
        <w:jc w:val="both"/>
        <w:rPr>
          <w:rFonts w:ascii="Times New Roman" w:hAnsi="Times New Roman"/>
          <w:b/>
          <w:color w:val="2E74B5"/>
          <w:sz w:val="26"/>
          <w:szCs w:val="26"/>
          <w:lang w:eastAsia="ru-RU"/>
        </w:rPr>
      </w:pPr>
    </w:p>
    <w:p w:rsidR="001A227D" w:rsidRPr="00492179" w:rsidRDefault="001A227D" w:rsidP="0096183B">
      <w:pPr>
        <w:widowControl w:val="0"/>
        <w:autoSpaceDE w:val="0"/>
        <w:autoSpaceDN w:val="0"/>
        <w:adjustRightInd w:val="0"/>
        <w:spacing w:after="0" w:line="240" w:lineRule="auto"/>
        <w:ind w:firstLine="540"/>
        <w:jc w:val="center"/>
        <w:rPr>
          <w:rFonts w:ascii="Times New Roman" w:hAnsi="Times New Roman"/>
          <w:b/>
          <w:sz w:val="26"/>
          <w:szCs w:val="26"/>
          <w:lang w:eastAsia="ru-RU"/>
        </w:rPr>
      </w:pPr>
      <w:r>
        <w:rPr>
          <w:rFonts w:ascii="Times New Roman" w:hAnsi="Times New Roman"/>
          <w:b/>
          <w:sz w:val="26"/>
          <w:szCs w:val="26"/>
          <w:lang w:eastAsia="ru-RU"/>
        </w:rPr>
        <w:t>3.4.3.</w:t>
      </w:r>
      <w:r w:rsidRPr="00492179">
        <w:rPr>
          <w:rFonts w:ascii="Times New Roman" w:hAnsi="Times New Roman"/>
          <w:sz w:val="26"/>
          <w:szCs w:val="26"/>
          <w:lang w:eastAsia="ru-RU"/>
        </w:rPr>
        <w:t> </w:t>
      </w:r>
      <w:r w:rsidRPr="00492179">
        <w:rPr>
          <w:rFonts w:ascii="Times New Roman" w:hAnsi="Times New Roman" w:cs="Arial"/>
          <w:b/>
          <w:sz w:val="26"/>
          <w:szCs w:val="26"/>
          <w:lang w:eastAsia="ru-RU"/>
        </w:rPr>
        <w:t xml:space="preserve">Принятие решения </w:t>
      </w:r>
      <w:r w:rsidRPr="00492179">
        <w:rPr>
          <w:rFonts w:ascii="Times New Roman" w:hAnsi="Times New Roman" w:cs="Arial"/>
          <w:b/>
          <w:sz w:val="26"/>
          <w:szCs w:val="26"/>
          <w:lang w:eastAsia="ru-RU"/>
        </w:rPr>
        <w:br/>
        <w:t xml:space="preserve">о предоставлении (об отказе в предоставлении) </w:t>
      </w:r>
      <w:r w:rsidRPr="00492179">
        <w:rPr>
          <w:rFonts w:ascii="Times New Roman" w:hAnsi="Times New Roman"/>
          <w:b/>
          <w:sz w:val="26"/>
          <w:szCs w:val="26"/>
          <w:lang w:eastAsia="ru-RU"/>
        </w:rPr>
        <w:t>Услуги</w:t>
      </w:r>
    </w:p>
    <w:p w:rsidR="001A227D" w:rsidRPr="00492179" w:rsidRDefault="001A227D" w:rsidP="0096183B">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rsidR="001A227D" w:rsidRPr="00492179" w:rsidRDefault="001A227D" w:rsidP="0096183B">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w:t>
      </w:r>
      <w:r>
        <w:rPr>
          <w:rFonts w:ascii="Times New Roman" w:hAnsi="Times New Roman"/>
          <w:sz w:val="26"/>
          <w:szCs w:val="26"/>
          <w:lang w:eastAsia="ru-RU"/>
        </w:rPr>
        <w:t>4</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 xml:space="preserve">.1.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sz w:val="26"/>
          <w:szCs w:val="26"/>
          <w:lang w:eastAsia="ru-RU"/>
        </w:rPr>
        <w:br/>
      </w:r>
      <w:r w:rsidRPr="00492179">
        <w:rPr>
          <w:rFonts w:ascii="Times New Roman" w:hAnsi="Times New Roman"/>
          <w:sz w:val="26"/>
          <w:szCs w:val="26"/>
          <w:lang w:eastAsia="ru-RU"/>
        </w:rPr>
        <w:t>на выполнение административной процедуры документов, необходимых для оказания Услуги.</w:t>
      </w:r>
    </w:p>
    <w:p w:rsidR="001A227D" w:rsidRPr="00600F7C" w:rsidRDefault="001A227D" w:rsidP="00246A98">
      <w:pPr>
        <w:spacing w:after="0"/>
        <w:ind w:firstLine="709"/>
        <w:jc w:val="both"/>
        <w:rPr>
          <w:rFonts w:ascii="Times New Roman" w:hAnsi="Times New Roman"/>
          <w:sz w:val="26"/>
          <w:szCs w:val="26"/>
          <w:lang w:eastAsia="ru-RU"/>
        </w:rPr>
      </w:pPr>
      <w:r w:rsidRPr="0090758F">
        <w:rPr>
          <w:rFonts w:ascii="Times New Roman" w:hAnsi="Times New Roman"/>
          <w:sz w:val="26"/>
          <w:szCs w:val="26"/>
          <w:lang w:eastAsia="ru-RU"/>
        </w:rPr>
        <w:t>3.</w:t>
      </w:r>
      <w:r>
        <w:rPr>
          <w:rFonts w:ascii="Times New Roman" w:hAnsi="Times New Roman"/>
          <w:sz w:val="26"/>
          <w:szCs w:val="26"/>
          <w:lang w:eastAsia="ru-RU"/>
        </w:rPr>
        <w:t>4</w:t>
      </w:r>
      <w:r w:rsidRPr="0090758F">
        <w:rPr>
          <w:rFonts w:ascii="Times New Roman" w:hAnsi="Times New Roman"/>
          <w:sz w:val="26"/>
          <w:szCs w:val="26"/>
          <w:lang w:eastAsia="ru-RU"/>
        </w:rPr>
        <w:t>.3.</w:t>
      </w:r>
      <w:r>
        <w:rPr>
          <w:rFonts w:ascii="Times New Roman" w:hAnsi="Times New Roman"/>
          <w:sz w:val="26"/>
          <w:szCs w:val="26"/>
          <w:lang w:eastAsia="ru-RU"/>
        </w:rPr>
        <w:t>2</w:t>
      </w:r>
      <w:r w:rsidRPr="0090758F">
        <w:rPr>
          <w:rFonts w:ascii="Times New Roman" w:hAnsi="Times New Roman"/>
          <w:sz w:val="26"/>
          <w:szCs w:val="26"/>
          <w:lang w:eastAsia="ru-RU"/>
        </w:rPr>
        <w:t>.</w:t>
      </w:r>
      <w:r>
        <w:rPr>
          <w:rFonts w:ascii="Times New Roman" w:hAnsi="Times New Roman"/>
          <w:sz w:val="26"/>
          <w:szCs w:val="26"/>
          <w:lang w:eastAsia="ru-RU"/>
        </w:rPr>
        <w:t xml:space="preserve"> </w:t>
      </w:r>
      <w:r w:rsidRPr="00600F7C">
        <w:rPr>
          <w:rFonts w:ascii="Times New Roman" w:hAnsi="Times New Roman"/>
          <w:sz w:val="26"/>
          <w:szCs w:val="26"/>
          <w:lang w:eastAsia="ru-RU"/>
        </w:rPr>
        <w:t>Основаниями для возврата заявления о предоставлении Услуги являются:</w:t>
      </w:r>
    </w:p>
    <w:p w:rsidR="001A227D" w:rsidRPr="00600F7C" w:rsidRDefault="001A227D" w:rsidP="00246A98">
      <w:pPr>
        <w:autoSpaceDE w:val="0"/>
        <w:autoSpaceDN w:val="0"/>
        <w:adjustRightInd w:val="0"/>
        <w:spacing w:after="0"/>
        <w:ind w:firstLine="709"/>
        <w:jc w:val="both"/>
        <w:rPr>
          <w:rFonts w:ascii="Times New Roman" w:hAnsi="Times New Roman"/>
          <w:sz w:val="26"/>
          <w:szCs w:val="26"/>
        </w:rPr>
      </w:pPr>
      <w:r w:rsidRPr="00600F7C">
        <w:rPr>
          <w:rFonts w:ascii="Times New Roman" w:hAnsi="Times New Roman"/>
          <w:sz w:val="26"/>
          <w:szCs w:val="26"/>
        </w:rPr>
        <w:t>1) заявление подано</w:t>
      </w:r>
      <w:r w:rsidRPr="00600F7C">
        <w:rPr>
          <w:rFonts w:ascii="Times New Roman" w:hAnsi="Times New Roman"/>
          <w:spacing w:val="2"/>
          <w:sz w:val="26"/>
          <w:szCs w:val="26"/>
        </w:rPr>
        <w:t xml:space="preserve"> в орган местного самоуправления не уполномоченный на предоставление </w:t>
      </w:r>
      <w:r>
        <w:rPr>
          <w:rFonts w:ascii="Times New Roman" w:hAnsi="Times New Roman"/>
          <w:spacing w:val="2"/>
          <w:sz w:val="26"/>
          <w:szCs w:val="26"/>
        </w:rPr>
        <w:t>муниципальной услуги</w:t>
      </w:r>
      <w:r w:rsidRPr="00600F7C">
        <w:rPr>
          <w:rFonts w:ascii="Times New Roman" w:hAnsi="Times New Roman"/>
          <w:sz w:val="26"/>
          <w:szCs w:val="26"/>
        </w:rPr>
        <w:t xml:space="preserve">; </w:t>
      </w:r>
    </w:p>
    <w:p w:rsidR="001A227D" w:rsidRPr="00600F7C" w:rsidRDefault="001A227D" w:rsidP="00246A98">
      <w:pPr>
        <w:autoSpaceDE w:val="0"/>
        <w:autoSpaceDN w:val="0"/>
        <w:adjustRightInd w:val="0"/>
        <w:spacing w:after="0"/>
        <w:ind w:firstLine="709"/>
        <w:jc w:val="both"/>
        <w:rPr>
          <w:rFonts w:ascii="Times New Roman" w:hAnsi="Times New Roman"/>
          <w:sz w:val="26"/>
          <w:szCs w:val="26"/>
        </w:rPr>
      </w:pPr>
      <w:r w:rsidRPr="00600F7C">
        <w:rPr>
          <w:rFonts w:ascii="Times New Roman" w:hAnsi="Times New Roman"/>
          <w:sz w:val="26"/>
          <w:szCs w:val="26"/>
        </w:rPr>
        <w:t xml:space="preserve">2) </w:t>
      </w:r>
      <w:r w:rsidRPr="001956A5">
        <w:rPr>
          <w:rFonts w:ascii="Times New Roman" w:hAnsi="Times New Roman"/>
          <w:sz w:val="26"/>
          <w:szCs w:val="26"/>
        </w:rPr>
        <w:t>к заявлению о предоставлении услуги не приложены документы, предусмотренные подпунктом 4,5 статьи 39.5 Земельного кодекса Российской Федерации;</w:t>
      </w:r>
    </w:p>
    <w:p w:rsidR="001A227D" w:rsidRPr="00600F7C" w:rsidRDefault="001A227D" w:rsidP="00246A98">
      <w:pPr>
        <w:spacing w:after="0"/>
        <w:ind w:firstLine="709"/>
        <w:jc w:val="both"/>
        <w:rPr>
          <w:rFonts w:ascii="Times New Roman" w:hAnsi="Times New Roman"/>
          <w:sz w:val="26"/>
          <w:szCs w:val="26"/>
        </w:rPr>
      </w:pPr>
      <w:r>
        <w:rPr>
          <w:rFonts w:ascii="Times New Roman" w:hAnsi="Times New Roman"/>
          <w:sz w:val="26"/>
          <w:szCs w:val="26"/>
        </w:rPr>
        <w:t>3</w:t>
      </w:r>
      <w:r w:rsidRPr="00600F7C">
        <w:rPr>
          <w:rFonts w:ascii="Times New Roman" w:hAnsi="Times New Roman"/>
          <w:sz w:val="26"/>
          <w:szCs w:val="26"/>
        </w:rPr>
        <w:t xml:space="preserve">) заявление </w:t>
      </w:r>
      <w:r>
        <w:rPr>
          <w:rFonts w:ascii="Times New Roman" w:hAnsi="Times New Roman"/>
          <w:sz w:val="26"/>
          <w:szCs w:val="26"/>
        </w:rPr>
        <w:t>о предоставлении услуги</w:t>
      </w:r>
      <w:r w:rsidRPr="00600F7C">
        <w:rPr>
          <w:rFonts w:ascii="Times New Roman" w:hAnsi="Times New Roman"/>
          <w:sz w:val="26"/>
          <w:szCs w:val="26"/>
        </w:rPr>
        <w:t xml:space="preserve"> </w:t>
      </w:r>
      <w:r>
        <w:rPr>
          <w:rFonts w:ascii="Times New Roman" w:hAnsi="Times New Roman"/>
          <w:sz w:val="26"/>
          <w:szCs w:val="26"/>
        </w:rPr>
        <w:t>и</w:t>
      </w:r>
      <w:r w:rsidRPr="00600F7C">
        <w:rPr>
          <w:rFonts w:ascii="Times New Roman" w:hAnsi="Times New Roman"/>
          <w:sz w:val="26"/>
          <w:szCs w:val="26"/>
        </w:rPr>
        <w:t xml:space="preserve"> документы не соответствуют требованиям, установленным в соответствии </w:t>
      </w:r>
      <w:r>
        <w:rPr>
          <w:rFonts w:ascii="Times New Roman" w:hAnsi="Times New Roman"/>
          <w:sz w:val="26"/>
          <w:szCs w:val="26"/>
        </w:rPr>
        <w:t xml:space="preserve">с </w:t>
      </w:r>
      <w:r w:rsidRPr="00600F7C">
        <w:rPr>
          <w:rFonts w:ascii="Times New Roman" w:hAnsi="Times New Roman"/>
          <w:sz w:val="26"/>
          <w:szCs w:val="26"/>
        </w:rPr>
        <w:t>Земельн</w:t>
      </w:r>
      <w:r>
        <w:rPr>
          <w:rFonts w:ascii="Times New Roman" w:hAnsi="Times New Roman"/>
          <w:sz w:val="26"/>
          <w:szCs w:val="26"/>
        </w:rPr>
        <w:t xml:space="preserve">ым </w:t>
      </w:r>
      <w:r w:rsidRPr="00600F7C">
        <w:rPr>
          <w:rFonts w:ascii="Times New Roman" w:hAnsi="Times New Roman"/>
          <w:sz w:val="26"/>
          <w:szCs w:val="26"/>
        </w:rPr>
        <w:t>кодекс</w:t>
      </w:r>
      <w:r>
        <w:rPr>
          <w:rFonts w:ascii="Times New Roman" w:hAnsi="Times New Roman"/>
          <w:sz w:val="26"/>
          <w:szCs w:val="26"/>
        </w:rPr>
        <w:t>ом</w:t>
      </w:r>
      <w:r w:rsidRPr="00600F7C">
        <w:rPr>
          <w:rFonts w:ascii="Times New Roman" w:hAnsi="Times New Roman"/>
          <w:sz w:val="26"/>
          <w:szCs w:val="26"/>
        </w:rPr>
        <w:t xml:space="preserve"> Российской Федерации.</w:t>
      </w:r>
    </w:p>
    <w:p w:rsidR="001A227D" w:rsidRDefault="001A227D" w:rsidP="00246A98">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 xml:space="preserve"> </w:t>
      </w:r>
      <w:r w:rsidRPr="0090758F">
        <w:rPr>
          <w:rFonts w:ascii="Times New Roman" w:hAnsi="Times New Roman"/>
          <w:sz w:val="26"/>
          <w:szCs w:val="26"/>
          <w:lang w:eastAsia="ru-RU"/>
        </w:rPr>
        <w:t>3.</w:t>
      </w:r>
      <w:r>
        <w:rPr>
          <w:rFonts w:ascii="Times New Roman" w:hAnsi="Times New Roman"/>
          <w:sz w:val="26"/>
          <w:szCs w:val="26"/>
          <w:lang w:eastAsia="ru-RU"/>
        </w:rPr>
        <w:t>4</w:t>
      </w:r>
      <w:r w:rsidRPr="0090758F">
        <w:rPr>
          <w:rFonts w:ascii="Times New Roman" w:hAnsi="Times New Roman"/>
          <w:sz w:val="26"/>
          <w:szCs w:val="26"/>
          <w:lang w:eastAsia="ru-RU"/>
        </w:rPr>
        <w:t>.3.3.</w:t>
      </w:r>
      <w:r>
        <w:rPr>
          <w:rFonts w:ascii="Times New Roman" w:hAnsi="Times New Roman"/>
          <w:sz w:val="26"/>
          <w:szCs w:val="26"/>
          <w:lang w:eastAsia="ru-RU"/>
        </w:rPr>
        <w:t xml:space="preserve"> </w:t>
      </w:r>
      <w:r w:rsidRPr="00492179">
        <w:rPr>
          <w:rFonts w:ascii="Times New Roman" w:hAnsi="Times New Roman"/>
          <w:sz w:val="26"/>
          <w:szCs w:val="26"/>
          <w:lang w:eastAsia="ru-RU"/>
        </w:rPr>
        <w:t>Основани</w:t>
      </w:r>
      <w:r>
        <w:rPr>
          <w:rFonts w:ascii="Times New Roman" w:hAnsi="Times New Roman"/>
          <w:sz w:val="26"/>
          <w:szCs w:val="26"/>
          <w:lang w:eastAsia="ru-RU"/>
        </w:rPr>
        <w:t>е</w:t>
      </w:r>
      <w:r w:rsidRPr="00492179">
        <w:rPr>
          <w:rFonts w:ascii="Times New Roman" w:hAnsi="Times New Roman"/>
          <w:sz w:val="26"/>
          <w:szCs w:val="26"/>
          <w:lang w:eastAsia="ru-RU"/>
        </w:rPr>
        <w:t>м для</w:t>
      </w:r>
      <w:r>
        <w:rPr>
          <w:rFonts w:ascii="Times New Roman" w:hAnsi="Times New Roman"/>
          <w:sz w:val="26"/>
          <w:szCs w:val="26"/>
          <w:lang w:eastAsia="ru-RU"/>
        </w:rPr>
        <w:t xml:space="preserve"> </w:t>
      </w:r>
      <w:r w:rsidRPr="00492179">
        <w:rPr>
          <w:rFonts w:ascii="Times New Roman" w:hAnsi="Times New Roman"/>
          <w:sz w:val="26"/>
          <w:szCs w:val="26"/>
          <w:lang w:eastAsia="ru-RU"/>
        </w:rPr>
        <w:t xml:space="preserve">отказа в предоставлении Услуги </w:t>
      </w:r>
      <w:r>
        <w:rPr>
          <w:rFonts w:ascii="Times New Roman" w:hAnsi="Times New Roman"/>
          <w:sz w:val="26"/>
          <w:szCs w:val="26"/>
          <w:lang w:eastAsia="ru-RU"/>
        </w:rPr>
        <w:t xml:space="preserve">Заявителю </w:t>
      </w:r>
      <w:r w:rsidRPr="00492179">
        <w:rPr>
          <w:rFonts w:ascii="Times New Roman" w:hAnsi="Times New Roman"/>
          <w:sz w:val="26"/>
          <w:szCs w:val="26"/>
          <w:lang w:eastAsia="ru-RU"/>
        </w:rPr>
        <w:t>явля</w:t>
      </w:r>
      <w:r>
        <w:rPr>
          <w:rFonts w:ascii="Times New Roman" w:hAnsi="Times New Roman"/>
          <w:sz w:val="26"/>
          <w:szCs w:val="26"/>
          <w:lang w:eastAsia="ru-RU"/>
        </w:rPr>
        <w:t>е</w:t>
      </w:r>
      <w:r w:rsidRPr="00492179">
        <w:rPr>
          <w:rFonts w:ascii="Times New Roman" w:hAnsi="Times New Roman"/>
          <w:sz w:val="26"/>
          <w:szCs w:val="26"/>
          <w:lang w:eastAsia="ru-RU"/>
        </w:rPr>
        <w:t>тся</w:t>
      </w:r>
      <w:r>
        <w:rPr>
          <w:rFonts w:ascii="Times New Roman" w:hAnsi="Times New Roman"/>
          <w:sz w:val="26"/>
          <w:szCs w:val="26"/>
          <w:lang w:eastAsia="ru-RU"/>
        </w:rPr>
        <w:t>:</w:t>
      </w:r>
    </w:p>
    <w:p w:rsidR="001A227D" w:rsidRPr="004B775E" w:rsidRDefault="001A227D" w:rsidP="00246A98">
      <w:pPr>
        <w:spacing w:after="0"/>
        <w:ind w:firstLine="709"/>
        <w:jc w:val="both"/>
        <w:rPr>
          <w:rFonts w:ascii="Times New Roman" w:hAnsi="Times New Roman"/>
          <w:sz w:val="26"/>
          <w:szCs w:val="26"/>
        </w:rPr>
      </w:pPr>
      <w:r>
        <w:rPr>
          <w:rFonts w:ascii="Times New Roman" w:hAnsi="Times New Roman"/>
          <w:sz w:val="26"/>
          <w:szCs w:val="26"/>
        </w:rPr>
        <w:t>-</w:t>
      </w:r>
      <w:r w:rsidRPr="004B775E">
        <w:rPr>
          <w:rFonts w:ascii="Times New Roman" w:hAnsi="Times New Roman"/>
          <w:sz w:val="26"/>
          <w:szCs w:val="26"/>
        </w:rPr>
        <w:t xml:space="preserve"> документы (сведения), представленные заявителем, противоречат документам (сведениям), полученным в рамках межведомственного взаимодействия.</w:t>
      </w:r>
    </w:p>
    <w:p w:rsidR="001A227D" w:rsidRPr="00492179" w:rsidRDefault="001A227D" w:rsidP="00246A98">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w:t>
      </w:r>
      <w:r>
        <w:rPr>
          <w:rFonts w:ascii="Times New Roman" w:hAnsi="Times New Roman"/>
          <w:sz w:val="26"/>
          <w:szCs w:val="26"/>
          <w:lang w:eastAsia="ru-RU"/>
        </w:rPr>
        <w:t>4</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w:t>
      </w:r>
      <w:r>
        <w:rPr>
          <w:rFonts w:ascii="Times New Roman" w:hAnsi="Times New Roman"/>
          <w:sz w:val="26"/>
          <w:szCs w:val="26"/>
          <w:lang w:eastAsia="ru-RU"/>
        </w:rPr>
        <w:t>4</w:t>
      </w:r>
      <w:r w:rsidRPr="00492179">
        <w:rPr>
          <w:rFonts w:ascii="Times New Roman" w:hAnsi="Times New Roman"/>
          <w:sz w:val="26"/>
          <w:szCs w:val="26"/>
          <w:lang w:eastAsia="ru-RU"/>
        </w:rPr>
        <w:t>.  Решение о предоставлении Услуги принимается при одновременном соблюдении следующих критериев:</w:t>
      </w:r>
    </w:p>
    <w:p w:rsidR="001A227D" w:rsidRDefault="001A227D" w:rsidP="00246A98">
      <w:pPr>
        <w:widowControl w:val="0"/>
        <w:autoSpaceDE w:val="0"/>
        <w:autoSpaceDN w:val="0"/>
        <w:adjustRightInd w:val="0"/>
        <w:spacing w:after="0" w:line="240" w:lineRule="auto"/>
        <w:ind w:firstLine="540"/>
        <w:jc w:val="both"/>
        <w:rPr>
          <w:rFonts w:ascii="Times New Roman" w:hAnsi="Times New Roman" w:cs="Arial"/>
          <w:color w:val="000000"/>
          <w:sz w:val="26"/>
          <w:szCs w:val="26"/>
          <w:lang w:eastAsia="ru-RU"/>
        </w:rPr>
      </w:pPr>
      <w:r w:rsidRPr="00492179">
        <w:rPr>
          <w:rFonts w:ascii="Times New Roman" w:hAnsi="Times New Roman" w:cs="Arial"/>
          <w:color w:val="000000"/>
          <w:sz w:val="26"/>
          <w:szCs w:val="26"/>
          <w:lang w:eastAsia="ru-RU"/>
        </w:rPr>
        <w:t>– </w:t>
      </w:r>
      <w:r>
        <w:rPr>
          <w:rFonts w:ascii="Times New Roman" w:hAnsi="Times New Roman" w:cs="Arial"/>
          <w:color w:val="000000"/>
          <w:sz w:val="26"/>
          <w:szCs w:val="26"/>
          <w:lang w:eastAsia="ru-RU"/>
        </w:rPr>
        <w:t>отсутствие основания для возврата заявления о предоставлении муниципальной услуги;</w:t>
      </w:r>
    </w:p>
    <w:p w:rsidR="001A227D" w:rsidRPr="00492179" w:rsidRDefault="001A227D" w:rsidP="00246A98">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cs="Arial"/>
          <w:color w:val="000000"/>
          <w:sz w:val="26"/>
          <w:szCs w:val="26"/>
          <w:lang w:eastAsia="ru-RU"/>
        </w:rPr>
        <w:t>– </w:t>
      </w:r>
      <w:r w:rsidRPr="00492179">
        <w:rPr>
          <w:rFonts w:ascii="Times New Roman" w:hAnsi="Times New Roman"/>
          <w:sz w:val="26"/>
          <w:szCs w:val="26"/>
          <w:lang w:eastAsia="ru-RU"/>
        </w:rPr>
        <w:t>отсутствие оснований для отказа в предоставлении Услуги.</w:t>
      </w:r>
    </w:p>
    <w:p w:rsidR="001A227D" w:rsidRPr="00492179" w:rsidRDefault="001A227D" w:rsidP="00246A98">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3.3.</w:t>
      </w:r>
      <w:r>
        <w:rPr>
          <w:rFonts w:ascii="Times New Roman" w:hAnsi="Times New Roman"/>
          <w:sz w:val="26"/>
          <w:szCs w:val="26"/>
          <w:lang w:eastAsia="ru-RU"/>
        </w:rPr>
        <w:t>3</w:t>
      </w:r>
      <w:r w:rsidRPr="00492179">
        <w:rPr>
          <w:rFonts w:ascii="Times New Roman" w:hAnsi="Times New Roman"/>
          <w:sz w:val="26"/>
          <w:szCs w:val="26"/>
          <w:lang w:eastAsia="ru-RU"/>
        </w:rPr>
        <w:t>.</w:t>
      </w:r>
      <w:r>
        <w:rPr>
          <w:rFonts w:ascii="Times New Roman" w:hAnsi="Times New Roman"/>
          <w:sz w:val="26"/>
          <w:szCs w:val="26"/>
          <w:lang w:eastAsia="ru-RU"/>
        </w:rPr>
        <w:t>5</w:t>
      </w:r>
      <w:r w:rsidRPr="00492179">
        <w:rPr>
          <w:rFonts w:ascii="Times New Roman" w:hAnsi="Times New Roman"/>
          <w:sz w:val="26"/>
          <w:szCs w:val="26"/>
          <w:lang w:eastAsia="ru-RU"/>
        </w:rPr>
        <w:t xml:space="preserve">.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492179">
          <w:rPr>
            <w:rFonts w:ascii="Times New Roman" w:hAnsi="Times New Roman"/>
            <w:sz w:val="26"/>
            <w:szCs w:val="26"/>
            <w:lang w:eastAsia="ru-RU"/>
          </w:rPr>
          <w:t>пунктом 3.3.</w:t>
        </w:r>
        <w:r>
          <w:rPr>
            <w:rFonts w:ascii="Times New Roman" w:hAnsi="Times New Roman"/>
            <w:sz w:val="26"/>
            <w:szCs w:val="26"/>
            <w:lang w:eastAsia="ru-RU"/>
          </w:rPr>
          <w:t>3.3</w:t>
        </w:r>
        <w:r w:rsidRPr="00492179">
          <w:rPr>
            <w:rFonts w:ascii="Times New Roman" w:hAnsi="Times New Roman"/>
            <w:sz w:val="26"/>
            <w:szCs w:val="26"/>
            <w:lang w:eastAsia="ru-RU"/>
          </w:rPr>
          <w:t xml:space="preserve"> </w:t>
        </w:r>
      </w:hyperlink>
      <w:r w:rsidRPr="00492179">
        <w:rPr>
          <w:rFonts w:ascii="Times New Roman" w:hAnsi="Times New Roman"/>
          <w:sz w:val="26"/>
          <w:szCs w:val="26"/>
          <w:lang w:eastAsia="ru-RU"/>
        </w:rPr>
        <w:t xml:space="preserve">настоящего </w:t>
      </w:r>
      <w:r>
        <w:rPr>
          <w:rFonts w:ascii="Times New Roman" w:hAnsi="Times New Roman"/>
          <w:sz w:val="26"/>
          <w:szCs w:val="26"/>
          <w:lang w:eastAsia="ru-RU"/>
        </w:rPr>
        <w:t>Р</w:t>
      </w:r>
      <w:r w:rsidRPr="00492179">
        <w:rPr>
          <w:rFonts w:ascii="Times New Roman" w:hAnsi="Times New Roman"/>
          <w:sz w:val="26"/>
          <w:szCs w:val="26"/>
          <w:lang w:eastAsia="ru-RU"/>
        </w:rPr>
        <w:t>егламента.</w:t>
      </w:r>
    </w:p>
    <w:p w:rsidR="001A227D" w:rsidRDefault="001A227D" w:rsidP="00246A98">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3.3.</w:t>
      </w:r>
      <w:r>
        <w:rPr>
          <w:rFonts w:ascii="Times New Roman" w:hAnsi="Times New Roman"/>
          <w:sz w:val="26"/>
          <w:szCs w:val="26"/>
          <w:lang w:eastAsia="ru-RU"/>
        </w:rPr>
        <w:t>3</w:t>
      </w:r>
      <w:r w:rsidRPr="00492179">
        <w:rPr>
          <w:rFonts w:ascii="Times New Roman" w:hAnsi="Times New Roman"/>
          <w:sz w:val="26"/>
          <w:szCs w:val="26"/>
          <w:lang w:eastAsia="ru-RU"/>
        </w:rPr>
        <w:t>.5. Срок принятия решения о предоставлении (об отказе в предоставлении) Услуг</w:t>
      </w:r>
      <w:r>
        <w:rPr>
          <w:rFonts w:ascii="Times New Roman" w:hAnsi="Times New Roman"/>
          <w:sz w:val="26"/>
          <w:szCs w:val="26"/>
          <w:lang w:eastAsia="ru-RU"/>
        </w:rPr>
        <w:t>и составляет:</w:t>
      </w:r>
    </w:p>
    <w:p w:rsidR="001A227D" w:rsidRPr="00E07678" w:rsidRDefault="001A227D" w:rsidP="00246A98">
      <w:pPr>
        <w:spacing w:after="0"/>
        <w:ind w:firstLine="709"/>
        <w:jc w:val="both"/>
        <w:rPr>
          <w:rFonts w:ascii="Times New Roman" w:hAnsi="Times New Roman"/>
          <w:sz w:val="26"/>
          <w:szCs w:val="26"/>
        </w:rPr>
      </w:pPr>
      <w:r>
        <w:rPr>
          <w:rFonts w:ascii="Times New Roman" w:hAnsi="Times New Roman"/>
          <w:sz w:val="26"/>
          <w:szCs w:val="26"/>
        </w:rPr>
        <w:t>- с</w:t>
      </w:r>
      <w:r w:rsidRPr="00E07678">
        <w:rPr>
          <w:rFonts w:ascii="Times New Roman" w:hAnsi="Times New Roman"/>
          <w:sz w:val="26"/>
          <w:szCs w:val="26"/>
        </w:rPr>
        <w:t>рок предоставления муниципальной услуги, в том числе посредством ЕПГУ, определяется в соответствии со статьей 39.43 Земельного кодекса Российской Федерации и составляет:</w:t>
      </w:r>
    </w:p>
    <w:p w:rsidR="001A227D" w:rsidRPr="00E07678" w:rsidRDefault="001A227D" w:rsidP="00246A98">
      <w:pPr>
        <w:autoSpaceDE w:val="0"/>
        <w:autoSpaceDN w:val="0"/>
        <w:adjustRightInd w:val="0"/>
        <w:spacing w:after="0"/>
        <w:ind w:firstLine="709"/>
        <w:jc w:val="both"/>
        <w:rPr>
          <w:rFonts w:ascii="Times New Roman" w:hAnsi="Times New Roman"/>
          <w:sz w:val="26"/>
          <w:szCs w:val="26"/>
        </w:rPr>
      </w:pPr>
      <w:r w:rsidRPr="00E07678">
        <w:rPr>
          <w:rFonts w:ascii="Times New Roman" w:hAnsi="Times New Roman"/>
          <w:sz w:val="26"/>
          <w:szCs w:val="26"/>
        </w:rPr>
        <w:t xml:space="preserve"> - не более 20 (двадцати) календарных дней со дня поступления заявления о </w:t>
      </w:r>
      <w:r>
        <w:rPr>
          <w:rFonts w:ascii="Times New Roman" w:hAnsi="Times New Roman"/>
          <w:sz w:val="26"/>
          <w:szCs w:val="26"/>
        </w:rPr>
        <w:t>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E07678">
        <w:rPr>
          <w:rFonts w:ascii="Times New Roman" w:hAnsi="Times New Roman"/>
          <w:sz w:val="26"/>
          <w:szCs w:val="26"/>
        </w:rPr>
        <w:t xml:space="preserve"> и прилагаемых к заявлению документов</w:t>
      </w:r>
      <w:r>
        <w:rPr>
          <w:rFonts w:ascii="Times New Roman" w:hAnsi="Times New Roman"/>
          <w:sz w:val="26"/>
          <w:szCs w:val="26"/>
        </w:rPr>
        <w:t>.</w:t>
      </w:r>
    </w:p>
    <w:p w:rsidR="001A227D" w:rsidRPr="00492179" w:rsidRDefault="001A227D" w:rsidP="003108DB">
      <w:pPr>
        <w:widowControl w:val="0"/>
        <w:autoSpaceDE w:val="0"/>
        <w:autoSpaceDN w:val="0"/>
        <w:adjustRightInd w:val="0"/>
        <w:spacing w:after="0" w:line="240" w:lineRule="auto"/>
        <w:jc w:val="both"/>
        <w:rPr>
          <w:rFonts w:ascii="Times New Roman" w:hAnsi="Times New Roman"/>
          <w:b/>
          <w:color w:val="000000"/>
          <w:sz w:val="26"/>
          <w:szCs w:val="26"/>
          <w:lang w:eastAsia="ru-RU"/>
        </w:rPr>
      </w:pPr>
    </w:p>
    <w:p w:rsidR="001A227D" w:rsidRPr="00492179" w:rsidRDefault="001A227D" w:rsidP="0096183B">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sz w:val="26"/>
          <w:szCs w:val="26"/>
          <w:lang w:eastAsia="ru-RU"/>
        </w:rPr>
        <w:t>3.</w:t>
      </w:r>
      <w:r>
        <w:rPr>
          <w:rFonts w:ascii="Times New Roman" w:hAnsi="Times New Roman"/>
          <w:b/>
          <w:sz w:val="26"/>
          <w:szCs w:val="26"/>
          <w:lang w:eastAsia="ru-RU"/>
        </w:rPr>
        <w:t>4</w:t>
      </w:r>
      <w:r w:rsidRPr="00492179">
        <w:rPr>
          <w:rFonts w:ascii="Times New Roman" w:hAnsi="Times New Roman"/>
          <w:b/>
          <w:sz w:val="26"/>
          <w:szCs w:val="26"/>
          <w:lang w:eastAsia="ru-RU"/>
        </w:rPr>
        <w:t>.</w:t>
      </w:r>
      <w:r>
        <w:rPr>
          <w:rFonts w:ascii="Times New Roman" w:hAnsi="Times New Roman"/>
          <w:b/>
          <w:sz w:val="26"/>
          <w:szCs w:val="26"/>
          <w:lang w:eastAsia="ru-RU"/>
        </w:rPr>
        <w:t>4</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b/>
          <w:sz w:val="26"/>
          <w:szCs w:val="26"/>
          <w:lang w:eastAsia="ru-RU"/>
        </w:rPr>
        <w:t>Предоставление</w:t>
      </w:r>
      <w:r w:rsidRPr="00492179">
        <w:rPr>
          <w:rFonts w:ascii="Times New Roman" w:hAnsi="Times New Roman"/>
          <w:b/>
          <w:color w:val="000000"/>
          <w:sz w:val="26"/>
          <w:szCs w:val="26"/>
          <w:lang w:eastAsia="ru-RU"/>
        </w:rPr>
        <w:t xml:space="preserve"> результата Услуги</w:t>
      </w:r>
    </w:p>
    <w:p w:rsidR="001A227D" w:rsidRPr="00492179" w:rsidRDefault="001A227D" w:rsidP="0096183B">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rsidR="001A227D" w:rsidRDefault="001A227D" w:rsidP="0096183B">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w:t>
      </w:r>
      <w:r>
        <w:rPr>
          <w:rFonts w:ascii="Times New Roman" w:hAnsi="Times New Roman"/>
          <w:sz w:val="26"/>
          <w:szCs w:val="26"/>
        </w:rPr>
        <w:t>4</w:t>
      </w:r>
      <w:r w:rsidRPr="00492179">
        <w:rPr>
          <w:rFonts w:ascii="Times New Roman" w:hAnsi="Times New Roman"/>
          <w:sz w:val="26"/>
          <w:szCs w:val="26"/>
        </w:rPr>
        <w:t>.</w:t>
      </w:r>
      <w:r>
        <w:rPr>
          <w:rFonts w:ascii="Times New Roman" w:hAnsi="Times New Roman"/>
          <w:sz w:val="26"/>
          <w:szCs w:val="26"/>
        </w:rPr>
        <w:t>4</w:t>
      </w:r>
      <w:r w:rsidRPr="00492179">
        <w:rPr>
          <w:rFonts w:ascii="Times New Roman" w:hAnsi="Times New Roman"/>
          <w:sz w:val="26"/>
          <w:szCs w:val="26"/>
        </w:rPr>
        <w:t>.1</w:t>
      </w:r>
      <w:r w:rsidRPr="00492179">
        <w:rPr>
          <w:rFonts w:ascii="Times New Roman" w:hAnsi="Times New Roman"/>
          <w:bCs/>
          <w:sz w:val="26"/>
          <w:szCs w:val="26"/>
        </w:rPr>
        <w:t>. Результат оказания Услуги предоставляется заявителю</w:t>
      </w:r>
      <w:r>
        <w:rPr>
          <w:rFonts w:ascii="Times New Roman" w:hAnsi="Times New Roman"/>
          <w:bCs/>
          <w:sz w:val="26"/>
          <w:szCs w:val="26"/>
        </w:rPr>
        <w:t>:</w:t>
      </w:r>
    </w:p>
    <w:p w:rsidR="001A227D" w:rsidRPr="00945F4B" w:rsidRDefault="001A227D" w:rsidP="0096183B">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bCs/>
          <w:sz w:val="26"/>
          <w:szCs w:val="26"/>
        </w:rPr>
        <w:t xml:space="preserve"> </w:t>
      </w:r>
      <w:r w:rsidRPr="00945F4B">
        <w:rPr>
          <w:rFonts w:ascii="Times New Roman" w:hAnsi="Times New Roman"/>
          <w:bCs/>
          <w:sz w:val="26"/>
          <w:szCs w:val="26"/>
        </w:rPr>
        <w:t xml:space="preserve">- в форме электронного документа в личном кабинете на ЕПГУ либо на адрес электронной почты, указанный Заявителем. </w:t>
      </w:r>
    </w:p>
    <w:p w:rsidR="001A227D" w:rsidRPr="00945F4B" w:rsidRDefault="001A227D" w:rsidP="0096183B">
      <w:pPr>
        <w:autoSpaceDE w:val="0"/>
        <w:autoSpaceDN w:val="0"/>
        <w:adjustRightInd w:val="0"/>
        <w:spacing w:after="0" w:line="240" w:lineRule="auto"/>
        <w:ind w:firstLine="539"/>
        <w:jc w:val="both"/>
        <w:rPr>
          <w:rFonts w:ascii="Times New Roman" w:hAnsi="Times New Roman"/>
          <w:bCs/>
          <w:sz w:val="26"/>
          <w:szCs w:val="26"/>
        </w:rPr>
      </w:pPr>
      <w:r w:rsidRPr="00945F4B">
        <w:rPr>
          <w:rFonts w:ascii="Times New Roman" w:hAnsi="Times New Roman"/>
          <w:bCs/>
          <w:sz w:val="26"/>
          <w:szCs w:val="26"/>
        </w:rPr>
        <w:t xml:space="preserve">- на бумажном носителе при личном обращении в Уполномоченный орган либо в </w:t>
      </w:r>
      <w:r>
        <w:rPr>
          <w:rFonts w:ascii="Times New Roman" w:hAnsi="Times New Roman"/>
          <w:bCs/>
          <w:sz w:val="26"/>
          <w:szCs w:val="26"/>
        </w:rPr>
        <w:t>МФЦ</w:t>
      </w:r>
      <w:r w:rsidRPr="00945F4B">
        <w:rPr>
          <w:rFonts w:ascii="Times New Roman" w:hAnsi="Times New Roman"/>
          <w:bCs/>
          <w:sz w:val="26"/>
          <w:szCs w:val="26"/>
        </w:rPr>
        <w:t>.</w:t>
      </w:r>
    </w:p>
    <w:p w:rsidR="001A227D" w:rsidRPr="00945F4B" w:rsidRDefault="001A227D" w:rsidP="0096183B">
      <w:pPr>
        <w:autoSpaceDE w:val="0"/>
        <w:autoSpaceDN w:val="0"/>
        <w:adjustRightInd w:val="0"/>
        <w:spacing w:after="0" w:line="240" w:lineRule="auto"/>
        <w:ind w:firstLine="539"/>
        <w:jc w:val="both"/>
        <w:rPr>
          <w:rFonts w:ascii="Times New Roman" w:hAnsi="Times New Roman"/>
          <w:bCs/>
          <w:sz w:val="26"/>
          <w:szCs w:val="26"/>
        </w:rPr>
      </w:pPr>
      <w:r w:rsidRPr="00945F4B">
        <w:rPr>
          <w:rFonts w:ascii="Times New Roman" w:hAnsi="Times New Roman"/>
          <w:bCs/>
          <w:sz w:val="26"/>
          <w:szCs w:val="26"/>
        </w:rPr>
        <w:t>- на бумажном носителе на почтовый адрес, указанный Заявителем.</w:t>
      </w:r>
    </w:p>
    <w:p w:rsidR="001A227D" w:rsidRPr="00492179" w:rsidRDefault="001A227D" w:rsidP="0096183B">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w:t>
      </w:r>
      <w:r>
        <w:rPr>
          <w:rFonts w:ascii="Times New Roman" w:hAnsi="Times New Roman"/>
          <w:sz w:val="26"/>
          <w:szCs w:val="26"/>
        </w:rPr>
        <w:t>4</w:t>
      </w:r>
      <w:r w:rsidRPr="00492179">
        <w:rPr>
          <w:rFonts w:ascii="Times New Roman" w:hAnsi="Times New Roman"/>
          <w:sz w:val="26"/>
          <w:szCs w:val="26"/>
        </w:rPr>
        <w:t>.</w:t>
      </w:r>
      <w:r>
        <w:rPr>
          <w:rFonts w:ascii="Times New Roman" w:hAnsi="Times New Roman"/>
          <w:sz w:val="26"/>
          <w:szCs w:val="26"/>
        </w:rPr>
        <w:t>4</w:t>
      </w:r>
      <w:r w:rsidRPr="00492179">
        <w:rPr>
          <w:rFonts w:ascii="Times New Roman" w:hAnsi="Times New Roman"/>
          <w:sz w:val="26"/>
          <w:szCs w:val="26"/>
        </w:rPr>
        <w:t>.2</w:t>
      </w:r>
      <w:r w:rsidRPr="00492179">
        <w:rPr>
          <w:rFonts w:ascii="Times New Roman" w:hAnsi="Times New Roman"/>
          <w:bCs/>
          <w:sz w:val="26"/>
          <w:szCs w:val="26"/>
        </w:rPr>
        <w:t xml:space="preserve">. Должностное лицо, ответственное за предоставление Услуги, выдает результат Услуги </w:t>
      </w:r>
      <w:r>
        <w:rPr>
          <w:rFonts w:ascii="Times New Roman" w:hAnsi="Times New Roman"/>
          <w:bCs/>
          <w:sz w:val="26"/>
          <w:szCs w:val="26"/>
        </w:rPr>
        <w:t>З</w:t>
      </w:r>
      <w:r w:rsidRPr="00492179">
        <w:rPr>
          <w:rFonts w:ascii="Times New Roman" w:hAnsi="Times New Roman"/>
          <w:bCs/>
          <w:sz w:val="26"/>
          <w:szCs w:val="26"/>
        </w:rPr>
        <w:t>аявителю под подпись.</w:t>
      </w:r>
    </w:p>
    <w:p w:rsidR="001A227D" w:rsidRPr="00492179" w:rsidRDefault="001A227D" w:rsidP="0096183B">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w:t>
      </w:r>
      <w:r>
        <w:rPr>
          <w:rFonts w:ascii="Times New Roman" w:hAnsi="Times New Roman"/>
          <w:sz w:val="26"/>
          <w:szCs w:val="26"/>
        </w:rPr>
        <w:t>4</w:t>
      </w:r>
      <w:r w:rsidRPr="00492179">
        <w:rPr>
          <w:rFonts w:ascii="Times New Roman" w:hAnsi="Times New Roman"/>
          <w:sz w:val="26"/>
          <w:szCs w:val="26"/>
        </w:rPr>
        <w:t>.</w:t>
      </w:r>
      <w:r>
        <w:rPr>
          <w:rFonts w:ascii="Times New Roman" w:hAnsi="Times New Roman"/>
          <w:sz w:val="26"/>
          <w:szCs w:val="26"/>
        </w:rPr>
        <w:t>4</w:t>
      </w:r>
      <w:r w:rsidRPr="00492179">
        <w:rPr>
          <w:rFonts w:ascii="Times New Roman" w:hAnsi="Times New Roman"/>
          <w:sz w:val="26"/>
          <w:szCs w:val="26"/>
        </w:rPr>
        <w:t>.3</w:t>
      </w:r>
      <w:r w:rsidRPr="00492179">
        <w:rPr>
          <w:rFonts w:ascii="Times New Roman" w:hAnsi="Times New Roman"/>
          <w:bCs/>
          <w:sz w:val="26"/>
          <w:szCs w:val="26"/>
        </w:rPr>
        <w:t>.  Предоставление результата оказания Услуги осуществляетс</w:t>
      </w:r>
      <w:r>
        <w:rPr>
          <w:rFonts w:ascii="Times New Roman" w:hAnsi="Times New Roman"/>
          <w:bCs/>
          <w:sz w:val="26"/>
          <w:szCs w:val="26"/>
        </w:rPr>
        <w:t>я в срок,</w:t>
      </w:r>
      <w:r>
        <w:rPr>
          <w:rFonts w:ascii="Times New Roman" w:hAnsi="Times New Roman"/>
          <w:bCs/>
          <w:sz w:val="26"/>
          <w:szCs w:val="26"/>
        </w:rPr>
        <w:br/>
        <w:t xml:space="preserve">не превышающий 3 </w:t>
      </w:r>
      <w:r w:rsidRPr="00492179">
        <w:rPr>
          <w:rFonts w:ascii="Times New Roman" w:hAnsi="Times New Roman"/>
          <w:bCs/>
          <w:sz w:val="26"/>
          <w:szCs w:val="26"/>
        </w:rPr>
        <w:t>рабочих дней, и исчисляется со дня принятия решения</w:t>
      </w:r>
      <w:r w:rsidRPr="00492179">
        <w:rPr>
          <w:rFonts w:ascii="Times New Roman" w:hAnsi="Times New Roman"/>
          <w:bCs/>
          <w:sz w:val="26"/>
          <w:szCs w:val="26"/>
        </w:rPr>
        <w:br/>
        <w:t>о предоставлении Услуги.</w:t>
      </w:r>
    </w:p>
    <w:p w:rsidR="001A227D" w:rsidRDefault="001A227D" w:rsidP="0096183B">
      <w:pPr>
        <w:autoSpaceDE w:val="0"/>
        <w:autoSpaceDN w:val="0"/>
        <w:adjustRightInd w:val="0"/>
        <w:spacing w:after="0" w:line="240" w:lineRule="auto"/>
        <w:ind w:firstLine="539"/>
        <w:jc w:val="both"/>
        <w:rPr>
          <w:rFonts w:ascii="Times New Roman" w:hAnsi="Times New Roman"/>
          <w:bCs/>
          <w:sz w:val="26"/>
          <w:szCs w:val="26"/>
        </w:rPr>
      </w:pPr>
      <w:r w:rsidRPr="00053E9C">
        <w:rPr>
          <w:rFonts w:ascii="Times New Roman" w:hAnsi="Times New Roman"/>
          <w:sz w:val="26"/>
          <w:szCs w:val="26"/>
        </w:rPr>
        <w:t>3.</w:t>
      </w:r>
      <w:r>
        <w:rPr>
          <w:rFonts w:ascii="Times New Roman" w:hAnsi="Times New Roman"/>
          <w:sz w:val="26"/>
          <w:szCs w:val="26"/>
        </w:rPr>
        <w:t>4</w:t>
      </w:r>
      <w:r w:rsidRPr="00053E9C">
        <w:rPr>
          <w:rFonts w:ascii="Times New Roman" w:hAnsi="Times New Roman"/>
          <w:sz w:val="26"/>
          <w:szCs w:val="26"/>
        </w:rPr>
        <w:t>.</w:t>
      </w:r>
      <w:r>
        <w:rPr>
          <w:rFonts w:ascii="Times New Roman" w:hAnsi="Times New Roman"/>
          <w:sz w:val="26"/>
          <w:szCs w:val="26"/>
        </w:rPr>
        <w:t>4</w:t>
      </w:r>
      <w:r w:rsidRPr="00053E9C">
        <w:rPr>
          <w:rFonts w:ascii="Times New Roman" w:hAnsi="Times New Roman"/>
          <w:sz w:val="26"/>
          <w:szCs w:val="26"/>
        </w:rPr>
        <w:t>.4</w:t>
      </w:r>
      <w:r w:rsidRPr="00053E9C">
        <w:rPr>
          <w:rFonts w:ascii="Times New Roman" w:hAnsi="Times New Roman"/>
          <w:bCs/>
          <w:sz w:val="26"/>
          <w:szCs w:val="26"/>
        </w:rPr>
        <w:t>.  Предоставление органом предоставляющем Услугу, или МФЦ результата оказания Услуги</w:t>
      </w:r>
      <w:r>
        <w:rPr>
          <w:rFonts w:ascii="Times New Roman" w:hAnsi="Times New Roman"/>
          <w:bCs/>
          <w:sz w:val="26"/>
          <w:szCs w:val="26"/>
        </w:rPr>
        <w:t xml:space="preserve"> по выбору</w:t>
      </w:r>
      <w:r w:rsidRPr="00053E9C">
        <w:rPr>
          <w:rFonts w:ascii="Times New Roman" w:hAnsi="Times New Roman"/>
          <w:bCs/>
          <w:sz w:val="26"/>
          <w:szCs w:val="26"/>
        </w:rPr>
        <w:t xml:space="preserve"> </w:t>
      </w:r>
      <w:r>
        <w:rPr>
          <w:rFonts w:ascii="Times New Roman" w:hAnsi="Times New Roman"/>
          <w:bCs/>
          <w:sz w:val="26"/>
          <w:szCs w:val="26"/>
        </w:rPr>
        <w:t>З</w:t>
      </w:r>
      <w:r w:rsidRPr="00053E9C">
        <w:rPr>
          <w:rFonts w:ascii="Times New Roman" w:hAnsi="Times New Roman"/>
          <w:bCs/>
          <w:sz w:val="26"/>
          <w:szCs w:val="26"/>
        </w:rPr>
        <w:t xml:space="preserve">аявителя независимо от его места жительства (пребывания) </w:t>
      </w:r>
      <w:r>
        <w:rPr>
          <w:rFonts w:ascii="Times New Roman" w:hAnsi="Times New Roman"/>
          <w:bCs/>
          <w:sz w:val="26"/>
          <w:szCs w:val="26"/>
        </w:rPr>
        <w:t>для физических лиц, включая индивидуальных предпринимателей</w:t>
      </w:r>
      <w:r w:rsidRPr="00053E9C">
        <w:rPr>
          <w:rFonts w:ascii="Times New Roman" w:hAnsi="Times New Roman"/>
          <w:bCs/>
          <w:sz w:val="26"/>
          <w:szCs w:val="26"/>
        </w:rPr>
        <w:t xml:space="preserve"> либо места нахождения юридического лица возможно.</w:t>
      </w:r>
    </w:p>
    <w:p w:rsidR="001A227D" w:rsidRPr="00492179" w:rsidRDefault="001A227D" w:rsidP="0096183B">
      <w:pPr>
        <w:autoSpaceDE w:val="0"/>
        <w:autoSpaceDN w:val="0"/>
        <w:adjustRightInd w:val="0"/>
        <w:spacing w:after="0" w:line="240" w:lineRule="auto"/>
        <w:ind w:firstLine="539"/>
        <w:jc w:val="both"/>
        <w:rPr>
          <w:rFonts w:ascii="Times New Roman" w:hAnsi="Times New Roman"/>
          <w:bCs/>
          <w:sz w:val="26"/>
          <w:szCs w:val="26"/>
        </w:rPr>
      </w:pPr>
    </w:p>
    <w:p w:rsidR="001A227D" w:rsidRDefault="001A227D" w:rsidP="001530EB">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r>
        <w:rPr>
          <w:rFonts w:ascii="Times New Roman" w:hAnsi="Times New Roman"/>
          <w:b/>
          <w:color w:val="000000"/>
          <w:sz w:val="26"/>
          <w:szCs w:val="26"/>
          <w:lang w:eastAsia="ru-RU"/>
        </w:rPr>
        <w:t>3.5. Вариант 3</w:t>
      </w:r>
      <w:r w:rsidRPr="00C72334">
        <w:rPr>
          <w:rFonts w:ascii="Times New Roman" w:hAnsi="Times New Roman"/>
          <w:color w:val="000000"/>
          <w:sz w:val="26"/>
          <w:szCs w:val="26"/>
          <w:lang w:eastAsia="ru-RU"/>
        </w:rPr>
        <w:t xml:space="preserve"> </w:t>
      </w:r>
      <w:r w:rsidRPr="00C72334">
        <w:rPr>
          <w:rFonts w:ascii="Times New Roman" w:hAnsi="Times New Roman"/>
          <w:b/>
          <w:color w:val="000000"/>
          <w:sz w:val="26"/>
          <w:szCs w:val="26"/>
          <w:lang w:eastAsia="ru-RU"/>
        </w:rPr>
        <w:t xml:space="preserve">Предоставление земельного участка, </w:t>
      </w:r>
      <w:r w:rsidRPr="002F486B">
        <w:rPr>
          <w:rFonts w:ascii="Times New Roman" w:hAnsi="Times New Roman"/>
          <w:b/>
          <w:sz w:val="26"/>
          <w:szCs w:val="26"/>
        </w:rPr>
        <w:t xml:space="preserve">находящегося в муниципальной собственности или государственная собственность на который не разграничена, </w:t>
      </w:r>
      <w:r w:rsidRPr="00C72334">
        <w:rPr>
          <w:rFonts w:ascii="Times New Roman" w:hAnsi="Times New Roman"/>
          <w:b/>
          <w:color w:val="000000"/>
          <w:sz w:val="26"/>
          <w:szCs w:val="26"/>
          <w:lang w:eastAsia="ru-RU"/>
        </w:rPr>
        <w:t xml:space="preserve">в </w:t>
      </w:r>
      <w:r>
        <w:rPr>
          <w:rFonts w:ascii="Times New Roman" w:hAnsi="Times New Roman"/>
          <w:b/>
          <w:color w:val="000000"/>
          <w:sz w:val="26"/>
          <w:szCs w:val="26"/>
          <w:lang w:eastAsia="ru-RU"/>
        </w:rPr>
        <w:t>постоянное (бессрочное) пользование</w:t>
      </w:r>
      <w:r w:rsidRPr="00492179">
        <w:rPr>
          <w:rFonts w:ascii="Times New Roman" w:hAnsi="Times New Roman"/>
          <w:b/>
          <w:color w:val="000000"/>
          <w:sz w:val="26"/>
          <w:szCs w:val="26"/>
          <w:lang w:eastAsia="ru-RU"/>
        </w:rPr>
        <w:t xml:space="preserve"> включает </w:t>
      </w:r>
      <w:r>
        <w:rPr>
          <w:rFonts w:ascii="Times New Roman" w:hAnsi="Times New Roman"/>
          <w:b/>
          <w:color w:val="000000"/>
          <w:sz w:val="26"/>
          <w:szCs w:val="26"/>
          <w:lang w:eastAsia="ru-RU"/>
        </w:rPr>
        <w:t>в</w:t>
      </w:r>
      <w:r w:rsidRPr="00492179">
        <w:rPr>
          <w:rFonts w:ascii="Times New Roman" w:hAnsi="Times New Roman"/>
          <w:b/>
          <w:color w:val="000000"/>
          <w:sz w:val="26"/>
          <w:szCs w:val="26"/>
          <w:lang w:eastAsia="ru-RU"/>
        </w:rPr>
        <w:t xml:space="preserve"> себя следующие</w:t>
      </w:r>
      <w:r w:rsidRPr="00492179">
        <w:rPr>
          <w:rFonts w:ascii="Arial" w:hAnsi="Arial" w:cs="Arial"/>
          <w:sz w:val="28"/>
          <w:szCs w:val="20"/>
          <w:lang w:eastAsia="ru-RU"/>
        </w:rPr>
        <w:t xml:space="preserve"> </w:t>
      </w:r>
      <w:r w:rsidRPr="00492179">
        <w:rPr>
          <w:rFonts w:ascii="Times New Roman" w:hAnsi="Times New Roman"/>
          <w:b/>
          <w:color w:val="000000"/>
          <w:sz w:val="26"/>
          <w:szCs w:val="26"/>
          <w:lang w:eastAsia="ru-RU"/>
        </w:rPr>
        <w:t>административные процедуры:</w:t>
      </w:r>
    </w:p>
    <w:p w:rsidR="001A227D" w:rsidRPr="00492179" w:rsidRDefault="001A227D" w:rsidP="001530EB">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1) </w:t>
      </w:r>
      <w:r w:rsidRPr="00492179">
        <w:rPr>
          <w:rFonts w:ascii="Times New Roman" w:hAnsi="Times New Roman"/>
          <w:color w:val="000000"/>
          <w:sz w:val="26"/>
          <w:szCs w:val="26"/>
          <w:lang w:eastAsia="ru-RU"/>
        </w:rPr>
        <w:t>Прием (получение) и регистрация запроса и иных документов, необходимых для предоставления Услуги;</w:t>
      </w:r>
    </w:p>
    <w:p w:rsidR="001A227D" w:rsidRPr="00492179" w:rsidRDefault="001A227D" w:rsidP="001530EB">
      <w:pPr>
        <w:tabs>
          <w:tab w:val="left" w:pos="7980"/>
        </w:tabs>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2) Межведомственное информационное взаимодействие;</w:t>
      </w: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3</w:t>
      </w:r>
      <w:r w:rsidRPr="00492179">
        <w:rPr>
          <w:rFonts w:ascii="Times New Roman" w:hAnsi="Times New Roman"/>
          <w:color w:val="000000"/>
          <w:sz w:val="26"/>
          <w:szCs w:val="26"/>
          <w:lang w:eastAsia="ru-RU"/>
        </w:rPr>
        <w:t>) Принятие решения о предоставлении (об отказе в предоставлении) Услуги;</w:t>
      </w: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 Предоставление результата Услуги.</w:t>
      </w: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p>
    <w:p w:rsidR="001A227D" w:rsidRPr="00492179" w:rsidRDefault="001A227D" w:rsidP="00F961EE">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3.</w:t>
      </w:r>
      <w:r>
        <w:rPr>
          <w:rFonts w:ascii="Times New Roman" w:hAnsi="Times New Roman"/>
          <w:b/>
          <w:color w:val="000000"/>
          <w:sz w:val="26"/>
          <w:szCs w:val="26"/>
          <w:lang w:eastAsia="ru-RU"/>
        </w:rPr>
        <w:t>5</w:t>
      </w:r>
      <w:r w:rsidRPr="00492179">
        <w:rPr>
          <w:rFonts w:ascii="Times New Roman" w:hAnsi="Times New Roman"/>
          <w:b/>
          <w:color w:val="000000"/>
          <w:sz w:val="26"/>
          <w:szCs w:val="26"/>
          <w:lang w:eastAsia="ru-RU"/>
        </w:rPr>
        <w:t>.1. Прием запроса и документов</w:t>
      </w:r>
      <w:r w:rsidRPr="00492179">
        <w:rPr>
          <w:rFonts w:ascii="Times New Roman" w:hAnsi="Times New Roman"/>
          <w:b/>
          <w:color w:val="000000"/>
          <w:sz w:val="26"/>
          <w:szCs w:val="26"/>
          <w:lang w:eastAsia="ru-RU"/>
        </w:rPr>
        <w:br/>
        <w:t>и (или) информации, необходимых для предоставления Услуги</w:t>
      </w:r>
    </w:p>
    <w:p w:rsidR="001A227D" w:rsidRPr="00492179" w:rsidRDefault="001A227D" w:rsidP="00F961EE">
      <w:pPr>
        <w:widowControl w:val="0"/>
        <w:autoSpaceDE w:val="0"/>
        <w:autoSpaceDN w:val="0"/>
        <w:adjustRightInd w:val="0"/>
        <w:spacing w:after="0" w:line="240" w:lineRule="auto"/>
        <w:ind w:firstLine="540"/>
        <w:jc w:val="center"/>
        <w:rPr>
          <w:rFonts w:ascii="Times New Roman" w:hAnsi="Times New Roman"/>
          <w:color w:val="000000"/>
          <w:sz w:val="26"/>
          <w:szCs w:val="26"/>
          <w:lang w:eastAsia="ru-RU"/>
        </w:rPr>
      </w:pPr>
    </w:p>
    <w:p w:rsidR="001A227D" w:rsidRPr="00492179" w:rsidRDefault="001A227D" w:rsidP="00F961EE">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5</w:t>
      </w:r>
      <w:r w:rsidRPr="00492179">
        <w:rPr>
          <w:rFonts w:ascii="Times New Roman" w:hAnsi="Times New Roman"/>
          <w:color w:val="000000"/>
          <w:sz w:val="26"/>
          <w:szCs w:val="26"/>
          <w:lang w:eastAsia="ru-RU"/>
        </w:rPr>
        <w:t xml:space="preserve">.1.1. Основанием начала выполнения административной процедуры является поступление от </w:t>
      </w:r>
      <w:r>
        <w:rPr>
          <w:rFonts w:ascii="Times New Roman" w:hAnsi="Times New Roman"/>
          <w:color w:val="000000"/>
          <w:sz w:val="26"/>
          <w:szCs w:val="26"/>
          <w:lang w:eastAsia="ru-RU"/>
        </w:rPr>
        <w:t>З</w:t>
      </w:r>
      <w:r w:rsidRPr="00492179">
        <w:rPr>
          <w:rFonts w:ascii="Times New Roman" w:hAnsi="Times New Roman"/>
          <w:color w:val="000000"/>
          <w:sz w:val="26"/>
          <w:szCs w:val="26"/>
          <w:lang w:eastAsia="ru-RU"/>
        </w:rPr>
        <w:t>аявителя запроса и иных документов, необходимых</w:t>
      </w:r>
      <w:r w:rsidRPr="00492179">
        <w:rPr>
          <w:rFonts w:ascii="Times New Roman" w:hAnsi="Times New Roman"/>
          <w:color w:val="000000"/>
          <w:sz w:val="26"/>
          <w:szCs w:val="26"/>
          <w:lang w:eastAsia="ru-RU"/>
        </w:rPr>
        <w:br/>
        <w:t>для предоставления Услуги.</w:t>
      </w:r>
    </w:p>
    <w:p w:rsidR="001A227D" w:rsidRDefault="001A227D" w:rsidP="00F961EE">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5</w:t>
      </w:r>
      <w:r w:rsidRPr="00492179">
        <w:rPr>
          <w:rFonts w:ascii="Times New Roman" w:hAnsi="Times New Roman"/>
          <w:color w:val="000000"/>
          <w:sz w:val="26"/>
          <w:szCs w:val="26"/>
          <w:lang w:eastAsia="ru-RU"/>
        </w:rPr>
        <w:t>.1.2.</w:t>
      </w:r>
      <w:r w:rsidRPr="00492179">
        <w:rPr>
          <w:rFonts w:ascii="Times New Roman" w:hAnsi="Times New Roman"/>
          <w:b/>
          <w:color w:val="000000"/>
          <w:sz w:val="26"/>
          <w:szCs w:val="26"/>
          <w:lang w:eastAsia="ru-RU"/>
        </w:rPr>
        <w:t> </w:t>
      </w:r>
      <w:r w:rsidRPr="00492179">
        <w:rPr>
          <w:rFonts w:ascii="Times New Roman" w:hAnsi="Times New Roman"/>
          <w:color w:val="000000"/>
          <w:sz w:val="26"/>
          <w:szCs w:val="26"/>
          <w:lang w:eastAsia="ru-RU"/>
        </w:rPr>
        <w:t xml:space="preserve">Для получения Услуги </w:t>
      </w:r>
      <w:r>
        <w:rPr>
          <w:rFonts w:ascii="Times New Roman" w:hAnsi="Times New Roman"/>
          <w:color w:val="000000"/>
          <w:sz w:val="26"/>
          <w:szCs w:val="26"/>
          <w:lang w:eastAsia="ru-RU"/>
        </w:rPr>
        <w:t>З</w:t>
      </w:r>
      <w:r w:rsidRPr="00492179">
        <w:rPr>
          <w:rFonts w:ascii="Times New Roman" w:hAnsi="Times New Roman"/>
          <w:color w:val="000000"/>
          <w:sz w:val="26"/>
          <w:szCs w:val="26"/>
          <w:lang w:eastAsia="ru-RU"/>
        </w:rPr>
        <w:t xml:space="preserve">аявитель представляет в орган, </w:t>
      </w:r>
      <w:r w:rsidRPr="00773A6E">
        <w:rPr>
          <w:rFonts w:ascii="Times New Roman" w:hAnsi="Times New Roman"/>
          <w:color w:val="000000"/>
          <w:sz w:val="26"/>
          <w:szCs w:val="26"/>
          <w:lang w:eastAsia="ru-RU"/>
        </w:rPr>
        <w:t xml:space="preserve">предоставляющий Услугу заявление по форме согласно </w:t>
      </w:r>
      <w:hyperlink w:anchor="sub_12000" w:history="1">
        <w:r w:rsidRPr="00773A6E">
          <w:rPr>
            <w:rFonts w:ascii="Times New Roman" w:hAnsi="Times New Roman"/>
            <w:color w:val="000000"/>
            <w:sz w:val="26"/>
            <w:szCs w:val="26"/>
            <w:lang w:eastAsia="ru-RU"/>
          </w:rPr>
          <w:t xml:space="preserve">приложению </w:t>
        </w:r>
        <w:r w:rsidRPr="00773A6E">
          <w:rPr>
            <w:rFonts w:ascii="Times New Roman" w:hAnsi="Times New Roman"/>
            <w:color w:val="000000"/>
            <w:sz w:val="26"/>
            <w:szCs w:val="26"/>
            <w:lang w:eastAsia="ru-RU"/>
          </w:rPr>
          <w:br/>
          <w:t>№ </w:t>
        </w:r>
      </w:hyperlink>
      <w:r>
        <w:rPr>
          <w:rFonts w:ascii="Times New Roman" w:hAnsi="Times New Roman"/>
          <w:color w:val="000000"/>
          <w:sz w:val="26"/>
          <w:szCs w:val="26"/>
          <w:lang w:eastAsia="ru-RU"/>
        </w:rPr>
        <w:t xml:space="preserve">6 </w:t>
      </w:r>
      <w:r w:rsidRPr="00492179">
        <w:rPr>
          <w:rFonts w:ascii="Times New Roman" w:hAnsi="Times New Roman"/>
          <w:color w:val="000000"/>
          <w:sz w:val="26"/>
          <w:szCs w:val="26"/>
          <w:lang w:eastAsia="ru-RU"/>
        </w:rPr>
        <w:t xml:space="preserve">к </w:t>
      </w:r>
      <w:r>
        <w:rPr>
          <w:rFonts w:ascii="Times New Roman" w:hAnsi="Times New Roman"/>
          <w:color w:val="000000"/>
          <w:sz w:val="26"/>
          <w:szCs w:val="26"/>
          <w:lang w:eastAsia="ru-RU"/>
        </w:rPr>
        <w:t>Р</w:t>
      </w:r>
      <w:r w:rsidRPr="00492179">
        <w:rPr>
          <w:rFonts w:ascii="Times New Roman" w:hAnsi="Times New Roman"/>
          <w:color w:val="000000"/>
          <w:sz w:val="26"/>
          <w:szCs w:val="26"/>
          <w:lang w:eastAsia="ru-RU"/>
        </w:rPr>
        <w:t>егламенту, а также следующие документы:</w:t>
      </w:r>
    </w:p>
    <w:p w:rsidR="001A227D" w:rsidRPr="004E671F" w:rsidRDefault="001A227D" w:rsidP="00167952">
      <w:pPr>
        <w:pStyle w:val="ConsPlusNormal"/>
        <w:ind w:firstLine="540"/>
        <w:jc w:val="both"/>
        <w:rPr>
          <w:rFonts w:ascii="Times New Roman" w:hAnsi="Times New Roman"/>
          <w:sz w:val="26"/>
          <w:szCs w:val="26"/>
        </w:rPr>
      </w:pPr>
      <w:r>
        <w:rPr>
          <w:rFonts w:ascii="Times New Roman" w:hAnsi="Times New Roman"/>
          <w:sz w:val="26"/>
          <w:szCs w:val="26"/>
        </w:rPr>
        <w:t>Документы, подтверждающие право З</w:t>
      </w:r>
      <w:r w:rsidRPr="004E671F">
        <w:rPr>
          <w:rFonts w:ascii="Times New Roman" w:hAnsi="Times New Roman"/>
          <w:sz w:val="26"/>
          <w:szCs w:val="26"/>
        </w:rPr>
        <w:t>аявителя на приобретение земельного участка без проведения торгов, предусмотренные</w:t>
      </w:r>
      <w:r w:rsidRPr="005D022F">
        <w:t xml:space="preserve"> </w:t>
      </w:r>
      <w:r w:rsidRPr="005D022F">
        <w:rPr>
          <w:rFonts w:ascii="Times New Roman" w:hAnsi="Times New Roman"/>
          <w:sz w:val="26"/>
          <w:szCs w:val="26"/>
        </w:rPr>
        <w:t>Приказ</w:t>
      </w:r>
      <w:r>
        <w:rPr>
          <w:rFonts w:ascii="Times New Roman" w:hAnsi="Times New Roman"/>
          <w:sz w:val="26"/>
          <w:szCs w:val="26"/>
        </w:rPr>
        <w:t>ом Росреестра                                               от 02.09.2020 №</w:t>
      </w:r>
      <w:r w:rsidRPr="005D022F">
        <w:rPr>
          <w:rFonts w:ascii="Times New Roman" w:hAnsi="Times New Roman"/>
          <w:sz w:val="26"/>
          <w:szCs w:val="26"/>
        </w:rPr>
        <w:t xml:space="preserve"> П/0321 </w:t>
      </w:r>
      <w:r>
        <w:rPr>
          <w:rFonts w:ascii="Times New Roman" w:hAnsi="Times New Roman"/>
          <w:sz w:val="26"/>
          <w:szCs w:val="26"/>
        </w:rPr>
        <w:t>«</w:t>
      </w:r>
      <w:r w:rsidRPr="005D022F">
        <w:rPr>
          <w:rFonts w:ascii="Times New Roman" w:hAnsi="Times New Roman"/>
          <w:sz w:val="26"/>
          <w:szCs w:val="26"/>
        </w:rPr>
        <w:t>Об утверждении перечня документов, подтверждающих право заявителя на приобретение земельного участка без проведения торгов</w:t>
      </w:r>
      <w:r>
        <w:rPr>
          <w:rFonts w:ascii="Times New Roman" w:hAnsi="Times New Roman"/>
          <w:sz w:val="26"/>
          <w:szCs w:val="26"/>
        </w:rPr>
        <w:t>».</w:t>
      </w:r>
    </w:p>
    <w:p w:rsidR="001A227D" w:rsidRPr="00AE3121" w:rsidRDefault="001A227D" w:rsidP="00AE3121">
      <w:pPr>
        <w:spacing w:after="0" w:line="228" w:lineRule="auto"/>
        <w:ind w:firstLine="709"/>
        <w:jc w:val="both"/>
        <w:rPr>
          <w:rFonts w:ascii="Times New Roman" w:hAnsi="Times New Roman"/>
          <w:sz w:val="26"/>
          <w:szCs w:val="26"/>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5</w:t>
      </w:r>
      <w:r w:rsidRPr="00492179">
        <w:rPr>
          <w:rFonts w:ascii="Times New Roman" w:hAnsi="Times New Roman"/>
          <w:color w:val="000000"/>
          <w:sz w:val="26"/>
          <w:szCs w:val="26"/>
          <w:lang w:eastAsia="ru-RU"/>
        </w:rPr>
        <w:t>.1.3.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492179">
        <w:rPr>
          <w:rFonts w:ascii="Times New Roman" w:hAnsi="Times New Roman"/>
          <w:color w:val="000000"/>
          <w:sz w:val="26"/>
          <w:szCs w:val="26"/>
          <w:lang w:eastAsia="ru-RU"/>
        </w:rPr>
        <w:br/>
        <w:t>по собственной инициативе:</w:t>
      </w:r>
    </w:p>
    <w:p w:rsidR="001A227D" w:rsidRDefault="001A227D" w:rsidP="00F961EE">
      <w:pPr>
        <w:pStyle w:val="ConsPlusNormal"/>
        <w:ind w:firstLine="540"/>
        <w:jc w:val="both"/>
        <w:rPr>
          <w:rFonts w:ascii="Times New Roman" w:hAnsi="Times New Roman"/>
          <w:sz w:val="26"/>
          <w:szCs w:val="26"/>
        </w:rPr>
      </w:pPr>
      <w:r>
        <w:rPr>
          <w:rFonts w:ascii="Times New Roman" w:hAnsi="Times New Roman"/>
          <w:sz w:val="26"/>
          <w:szCs w:val="26"/>
        </w:rPr>
        <w:t xml:space="preserve">- </w:t>
      </w:r>
      <w:r w:rsidRPr="001B4606">
        <w:rPr>
          <w:rFonts w:ascii="Times New Roman" w:hAnsi="Times New Roman"/>
          <w:sz w:val="26"/>
          <w:szCs w:val="26"/>
        </w:rPr>
        <w:t xml:space="preserve"> </w:t>
      </w:r>
      <w:r>
        <w:rPr>
          <w:rFonts w:ascii="Times New Roman" w:hAnsi="Times New Roman"/>
          <w:sz w:val="26"/>
          <w:szCs w:val="26"/>
        </w:rPr>
        <w:t>в</w:t>
      </w:r>
      <w:r w:rsidRPr="001B4606">
        <w:rPr>
          <w:rFonts w:ascii="Times New Roman" w:hAnsi="Times New Roman"/>
          <w:sz w:val="26"/>
          <w:szCs w:val="26"/>
        </w:rPr>
        <w:t>ыписка из ЕГРН об основных характеристиках и зарегистрированных правах на земельный участок.</w:t>
      </w:r>
    </w:p>
    <w:p w:rsidR="001A227D" w:rsidRDefault="001A227D" w:rsidP="00F961EE">
      <w:pPr>
        <w:pStyle w:val="ConsPlusNormal"/>
        <w:ind w:firstLine="540"/>
        <w:jc w:val="both"/>
        <w:rPr>
          <w:rFonts w:ascii="Times New Roman" w:hAnsi="Times New Roman"/>
          <w:sz w:val="26"/>
          <w:szCs w:val="26"/>
        </w:rPr>
      </w:pPr>
      <w:r>
        <w:rPr>
          <w:rFonts w:ascii="Times New Roman" w:hAnsi="Times New Roman"/>
          <w:sz w:val="26"/>
          <w:szCs w:val="26"/>
        </w:rPr>
        <w:t>-  в</w:t>
      </w:r>
      <w:r w:rsidRPr="001B4606">
        <w:rPr>
          <w:rFonts w:ascii="Times New Roman" w:hAnsi="Times New Roman"/>
          <w:sz w:val="26"/>
          <w:szCs w:val="26"/>
        </w:rPr>
        <w:t xml:space="preserve">ыписка из ЕГРЮЛ </w:t>
      </w:r>
      <w:r>
        <w:rPr>
          <w:rFonts w:ascii="Times New Roman" w:hAnsi="Times New Roman"/>
          <w:sz w:val="26"/>
          <w:szCs w:val="26"/>
        </w:rPr>
        <w:t>о юридическом лице, являющемся З</w:t>
      </w:r>
      <w:r w:rsidRPr="001B4606">
        <w:rPr>
          <w:rFonts w:ascii="Times New Roman" w:hAnsi="Times New Roman"/>
          <w:sz w:val="26"/>
          <w:szCs w:val="26"/>
        </w:rPr>
        <w:t>аявителем.</w:t>
      </w:r>
    </w:p>
    <w:p w:rsidR="001A227D" w:rsidRDefault="001A227D" w:rsidP="00C04B96">
      <w:pPr>
        <w:pStyle w:val="ConsPlusNormal"/>
        <w:ind w:firstLine="540"/>
        <w:jc w:val="both"/>
        <w:rPr>
          <w:rFonts w:ascii="Times New Roman" w:hAnsi="Times New Roman"/>
          <w:sz w:val="26"/>
          <w:szCs w:val="26"/>
        </w:rPr>
      </w:pPr>
      <w:r>
        <w:rPr>
          <w:rFonts w:ascii="Times New Roman" w:hAnsi="Times New Roman"/>
          <w:sz w:val="26"/>
          <w:szCs w:val="26"/>
        </w:rPr>
        <w:t>- в</w:t>
      </w:r>
      <w:r w:rsidRPr="001B4606">
        <w:rPr>
          <w:rFonts w:ascii="Times New Roman" w:hAnsi="Times New Roman"/>
          <w:sz w:val="26"/>
          <w:szCs w:val="26"/>
        </w:rPr>
        <w:t>ыписка из ЕГР</w:t>
      </w:r>
      <w:r>
        <w:rPr>
          <w:rFonts w:ascii="Times New Roman" w:hAnsi="Times New Roman"/>
          <w:sz w:val="26"/>
          <w:szCs w:val="26"/>
        </w:rPr>
        <w:t>ИП</w:t>
      </w:r>
      <w:r w:rsidRPr="001B4606">
        <w:rPr>
          <w:rFonts w:ascii="Times New Roman" w:hAnsi="Times New Roman"/>
          <w:sz w:val="26"/>
          <w:szCs w:val="26"/>
        </w:rPr>
        <w:t xml:space="preserve"> </w:t>
      </w:r>
      <w:r>
        <w:rPr>
          <w:rFonts w:ascii="Times New Roman" w:hAnsi="Times New Roman"/>
          <w:sz w:val="26"/>
          <w:szCs w:val="26"/>
        </w:rPr>
        <w:t>об индивидуальном предпринимателе, являющемся З</w:t>
      </w:r>
      <w:r w:rsidRPr="001B4606">
        <w:rPr>
          <w:rFonts w:ascii="Times New Roman" w:hAnsi="Times New Roman"/>
          <w:sz w:val="26"/>
          <w:szCs w:val="26"/>
        </w:rPr>
        <w:t>аявителем.</w:t>
      </w:r>
    </w:p>
    <w:p w:rsidR="001A227D" w:rsidRPr="0001661A" w:rsidRDefault="001A227D" w:rsidP="00F961EE">
      <w:pPr>
        <w:pStyle w:val="ConsPlusNormal"/>
        <w:ind w:firstLine="540"/>
        <w:jc w:val="both"/>
        <w:rPr>
          <w:rFonts w:ascii="Times New Roman" w:hAnsi="Times New Roman"/>
          <w:sz w:val="26"/>
          <w:szCs w:val="26"/>
        </w:rPr>
      </w:pPr>
      <w:r>
        <w:rPr>
          <w:rFonts w:ascii="Times New Roman" w:hAnsi="Times New Roman"/>
          <w:sz w:val="26"/>
          <w:szCs w:val="26"/>
        </w:rPr>
        <w:t xml:space="preserve">- </w:t>
      </w:r>
      <w:r w:rsidRPr="001B4606">
        <w:rPr>
          <w:rFonts w:ascii="Times New Roman" w:hAnsi="Times New Roman"/>
          <w:sz w:val="26"/>
          <w:szCs w:val="26"/>
        </w:rPr>
        <w:t>Документы, подтверждающи</w:t>
      </w:r>
      <w:r>
        <w:rPr>
          <w:rFonts w:ascii="Times New Roman" w:hAnsi="Times New Roman"/>
          <w:sz w:val="26"/>
          <w:szCs w:val="26"/>
        </w:rPr>
        <w:t>е право З</w:t>
      </w:r>
      <w:r w:rsidRPr="001B4606">
        <w:rPr>
          <w:rFonts w:ascii="Times New Roman" w:hAnsi="Times New Roman"/>
          <w:sz w:val="26"/>
          <w:szCs w:val="26"/>
        </w:rPr>
        <w:t xml:space="preserve">аявителя на приобретение земельного участка без проведения торгов и предусмотренные </w:t>
      </w:r>
      <w:hyperlink r:id="rId28">
        <w:r w:rsidRPr="001B4606">
          <w:rPr>
            <w:rFonts w:ascii="Times New Roman" w:hAnsi="Times New Roman"/>
            <w:color w:val="0000FF"/>
            <w:sz w:val="26"/>
            <w:szCs w:val="26"/>
          </w:rPr>
          <w:t>перечнем</w:t>
        </w:r>
      </w:hyperlink>
      <w:r w:rsidRPr="001B4606">
        <w:rPr>
          <w:rFonts w:ascii="Times New Roman" w:hAnsi="Times New Roman"/>
          <w:sz w:val="26"/>
          <w:szCs w:val="26"/>
        </w:rPr>
        <w:t xml:space="preserve">, установленным </w:t>
      </w:r>
      <w:r w:rsidRPr="005D022F">
        <w:rPr>
          <w:rFonts w:ascii="Times New Roman" w:hAnsi="Times New Roman"/>
          <w:sz w:val="26"/>
          <w:szCs w:val="26"/>
        </w:rPr>
        <w:t>Приказ</w:t>
      </w:r>
      <w:r>
        <w:rPr>
          <w:rFonts w:ascii="Times New Roman" w:hAnsi="Times New Roman"/>
          <w:sz w:val="26"/>
          <w:szCs w:val="26"/>
        </w:rPr>
        <w:t>ом Росреестра от 02.09.2020 года №</w:t>
      </w:r>
      <w:r w:rsidRPr="005D022F">
        <w:rPr>
          <w:rFonts w:ascii="Times New Roman" w:hAnsi="Times New Roman"/>
          <w:sz w:val="26"/>
          <w:szCs w:val="26"/>
        </w:rPr>
        <w:t xml:space="preserve"> П/0321 </w:t>
      </w:r>
      <w:r>
        <w:rPr>
          <w:rFonts w:ascii="Times New Roman" w:hAnsi="Times New Roman"/>
          <w:sz w:val="26"/>
          <w:szCs w:val="26"/>
        </w:rPr>
        <w:t>«</w:t>
      </w:r>
      <w:r w:rsidRPr="005D022F">
        <w:rPr>
          <w:rFonts w:ascii="Times New Roman" w:hAnsi="Times New Roman"/>
          <w:sz w:val="26"/>
          <w:szCs w:val="26"/>
        </w:rPr>
        <w:t>Об утверждении перечня документов, подтверждающих право заявителя на приобретение земельного участка без проведения торгов</w:t>
      </w:r>
      <w:r>
        <w:rPr>
          <w:rFonts w:ascii="Times New Roman" w:hAnsi="Times New Roman"/>
          <w:sz w:val="26"/>
          <w:szCs w:val="26"/>
        </w:rPr>
        <w:t>».</w:t>
      </w:r>
    </w:p>
    <w:p w:rsidR="001A227D" w:rsidRPr="00492179" w:rsidRDefault="001A227D" w:rsidP="00F961EE">
      <w:pPr>
        <w:autoSpaceDE w:val="0"/>
        <w:autoSpaceDN w:val="0"/>
        <w:adjustRightInd w:val="0"/>
        <w:spacing w:after="0" w:line="240" w:lineRule="auto"/>
        <w:ind w:firstLine="709"/>
        <w:jc w:val="both"/>
        <w:rPr>
          <w:rFonts w:ascii="Times New Roman" w:hAnsi="Times New Roman"/>
          <w:color w:val="000000"/>
          <w:sz w:val="26"/>
          <w:szCs w:val="26"/>
        </w:rPr>
      </w:pPr>
      <w:r w:rsidRPr="00773A6E">
        <w:rPr>
          <w:rFonts w:ascii="Times New Roman" w:hAnsi="Times New Roman"/>
          <w:color w:val="000000"/>
          <w:sz w:val="26"/>
          <w:szCs w:val="26"/>
        </w:rPr>
        <w:t>3.</w:t>
      </w:r>
      <w:r>
        <w:rPr>
          <w:rFonts w:ascii="Times New Roman" w:hAnsi="Times New Roman"/>
          <w:color w:val="000000"/>
          <w:sz w:val="26"/>
          <w:szCs w:val="26"/>
        </w:rPr>
        <w:t>5</w:t>
      </w:r>
      <w:r w:rsidRPr="00773A6E">
        <w:rPr>
          <w:rFonts w:ascii="Times New Roman" w:hAnsi="Times New Roman"/>
          <w:color w:val="000000"/>
          <w:sz w:val="26"/>
          <w:szCs w:val="26"/>
        </w:rPr>
        <w:t>.1.4. Способами установ</w:t>
      </w:r>
      <w:r>
        <w:rPr>
          <w:rFonts w:ascii="Times New Roman" w:hAnsi="Times New Roman"/>
          <w:color w:val="000000"/>
          <w:sz w:val="26"/>
          <w:szCs w:val="26"/>
        </w:rPr>
        <w:t>ления личности (идентификации) З</w:t>
      </w:r>
      <w:r w:rsidRPr="00773A6E">
        <w:rPr>
          <w:rFonts w:ascii="Times New Roman" w:hAnsi="Times New Roman"/>
          <w:color w:val="000000"/>
          <w:sz w:val="26"/>
          <w:szCs w:val="26"/>
        </w:rPr>
        <w:t>аявителя (предст</w:t>
      </w:r>
      <w:r>
        <w:rPr>
          <w:rFonts w:ascii="Times New Roman" w:hAnsi="Times New Roman"/>
          <w:color w:val="000000"/>
          <w:sz w:val="26"/>
          <w:szCs w:val="26"/>
        </w:rPr>
        <w:t xml:space="preserve">авителя Заявителя) являются </w:t>
      </w:r>
      <w:r w:rsidRPr="00773A6E">
        <w:rPr>
          <w:rFonts w:ascii="Times New Roman" w:hAnsi="Times New Roman"/>
          <w:bCs/>
          <w:color w:val="000000"/>
          <w:sz w:val="26"/>
          <w:szCs w:val="26"/>
        </w:rPr>
        <w:t>предъявление</w:t>
      </w:r>
      <w:r w:rsidRPr="00773A6E">
        <w:rPr>
          <w:rFonts w:ascii="Times New Roman" w:hAnsi="Times New Roman"/>
          <w:b/>
          <w:bCs/>
          <w:color w:val="000000"/>
          <w:sz w:val="26"/>
          <w:szCs w:val="26"/>
        </w:rPr>
        <w:t xml:space="preserve"> </w:t>
      </w:r>
      <w:r w:rsidRPr="00B70135">
        <w:rPr>
          <w:rFonts w:ascii="Times New Roman" w:hAnsi="Times New Roman"/>
          <w:bCs/>
          <w:color w:val="000000"/>
          <w:sz w:val="26"/>
          <w:szCs w:val="26"/>
        </w:rPr>
        <w:t>З</w:t>
      </w:r>
      <w:r w:rsidRPr="00773A6E">
        <w:rPr>
          <w:rFonts w:ascii="Times New Roman" w:hAnsi="Times New Roman"/>
          <w:color w:val="000000"/>
          <w:sz w:val="26"/>
          <w:szCs w:val="26"/>
        </w:rPr>
        <w:t>аявителем</w:t>
      </w:r>
      <w:r w:rsidRPr="00773A6E">
        <w:rPr>
          <w:rFonts w:ascii="Times New Roman" w:hAnsi="Times New Roman"/>
          <w:b/>
          <w:bCs/>
          <w:color w:val="000000"/>
          <w:sz w:val="26"/>
          <w:szCs w:val="26"/>
        </w:rPr>
        <w:t xml:space="preserve"> </w:t>
      </w:r>
      <w:r w:rsidRPr="00773A6E">
        <w:rPr>
          <w:rFonts w:ascii="Times New Roman" w:hAnsi="Times New Roman"/>
          <w:color w:val="000000"/>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w:t>
      </w:r>
      <w:r>
        <w:rPr>
          <w:rFonts w:ascii="Times New Roman" w:hAnsi="Times New Roman"/>
          <w:color w:val="000000"/>
          <w:sz w:val="26"/>
          <w:szCs w:val="26"/>
        </w:rPr>
        <w:t>ательством Российской Федерации</w:t>
      </w:r>
      <w:r w:rsidRPr="00773A6E">
        <w:rPr>
          <w:rFonts w:ascii="Times New Roman" w:hAnsi="Times New Roman"/>
          <w:color w:val="000000"/>
          <w:sz w:val="26"/>
          <w:szCs w:val="26"/>
        </w:rPr>
        <w:t>.</w:t>
      </w:r>
    </w:p>
    <w:p w:rsidR="001A227D" w:rsidRDefault="001A227D" w:rsidP="00F961EE">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3.</w:t>
      </w:r>
      <w:r>
        <w:rPr>
          <w:rFonts w:ascii="Times New Roman" w:hAnsi="Times New Roman"/>
          <w:color w:val="000000"/>
          <w:sz w:val="26"/>
          <w:szCs w:val="26"/>
        </w:rPr>
        <w:t>5</w:t>
      </w:r>
      <w:r w:rsidRPr="00492179">
        <w:rPr>
          <w:rFonts w:ascii="Times New Roman" w:hAnsi="Times New Roman"/>
          <w:color w:val="000000"/>
          <w:sz w:val="26"/>
          <w:szCs w:val="26"/>
        </w:rPr>
        <w:t>.1.5. Основания дл</w:t>
      </w:r>
      <w:r>
        <w:rPr>
          <w:rFonts w:ascii="Times New Roman" w:hAnsi="Times New Roman"/>
          <w:color w:val="000000"/>
          <w:sz w:val="26"/>
          <w:szCs w:val="26"/>
        </w:rPr>
        <w:t>я отказа в приеме документов у З</w:t>
      </w:r>
      <w:r w:rsidRPr="00492179">
        <w:rPr>
          <w:rFonts w:ascii="Times New Roman" w:hAnsi="Times New Roman"/>
          <w:color w:val="000000"/>
          <w:sz w:val="26"/>
          <w:szCs w:val="26"/>
        </w:rPr>
        <w:t xml:space="preserve">аявителя </w:t>
      </w:r>
      <w:r>
        <w:rPr>
          <w:rFonts w:ascii="Times New Roman" w:hAnsi="Times New Roman"/>
          <w:color w:val="000000"/>
          <w:sz w:val="26"/>
          <w:szCs w:val="26"/>
        </w:rPr>
        <w:t>отсутствуют.</w:t>
      </w:r>
    </w:p>
    <w:p w:rsidR="001A227D" w:rsidRPr="00492179" w:rsidRDefault="001A227D" w:rsidP="00F961EE">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3.</w:t>
      </w:r>
      <w:r>
        <w:rPr>
          <w:rFonts w:ascii="Times New Roman" w:hAnsi="Times New Roman"/>
          <w:color w:val="000000"/>
          <w:sz w:val="26"/>
          <w:szCs w:val="26"/>
        </w:rPr>
        <w:t>5</w:t>
      </w:r>
      <w:r w:rsidRPr="00492179">
        <w:rPr>
          <w:rFonts w:ascii="Times New Roman" w:hAnsi="Times New Roman"/>
          <w:color w:val="000000"/>
          <w:sz w:val="26"/>
          <w:szCs w:val="26"/>
        </w:rPr>
        <w:t>.1.</w:t>
      </w:r>
      <w:r>
        <w:rPr>
          <w:rFonts w:ascii="Times New Roman" w:hAnsi="Times New Roman"/>
          <w:color w:val="000000"/>
          <w:sz w:val="26"/>
          <w:szCs w:val="26"/>
        </w:rPr>
        <w:t>6. Орган, предоставляющий Услугу</w:t>
      </w:r>
      <w:r w:rsidRPr="00492179">
        <w:rPr>
          <w:rFonts w:ascii="Times New Roman" w:hAnsi="Times New Roman"/>
          <w:color w:val="000000"/>
          <w:sz w:val="26"/>
          <w:szCs w:val="26"/>
        </w:rPr>
        <w:t>, и органы</w:t>
      </w:r>
      <w:r>
        <w:rPr>
          <w:rFonts w:ascii="Times New Roman" w:hAnsi="Times New Roman"/>
          <w:color w:val="000000"/>
          <w:sz w:val="26"/>
          <w:szCs w:val="26"/>
        </w:rPr>
        <w:t>,</w:t>
      </w:r>
      <w:r w:rsidRPr="00492179">
        <w:rPr>
          <w:rFonts w:ascii="Times New Roman" w:hAnsi="Times New Roman"/>
          <w:color w:val="000000"/>
          <w:sz w:val="26"/>
          <w:szCs w:val="26"/>
        </w:rPr>
        <w:t xml:space="preserve"> участвующие в приеме запроса о предоставлении Услуги:</w:t>
      </w:r>
      <w:r>
        <w:rPr>
          <w:rFonts w:ascii="Times New Roman" w:hAnsi="Times New Roman"/>
          <w:color w:val="000000"/>
          <w:sz w:val="26"/>
          <w:szCs w:val="26"/>
        </w:rPr>
        <w:t xml:space="preserve"> Уполномоченный орган и </w:t>
      </w:r>
      <w:r w:rsidRPr="00773A6E">
        <w:rPr>
          <w:rFonts w:ascii="Times New Roman" w:hAnsi="Times New Roman"/>
          <w:color w:val="000000"/>
          <w:sz w:val="26"/>
          <w:szCs w:val="26"/>
          <w:lang w:eastAsia="ru-RU"/>
        </w:rPr>
        <w:t>Многофункциональный центр предоставления государственных и муниципальных услуг</w:t>
      </w:r>
      <w:r>
        <w:rPr>
          <w:rFonts w:ascii="Times New Roman" w:hAnsi="Times New Roman"/>
          <w:color w:val="000000"/>
          <w:sz w:val="26"/>
          <w:szCs w:val="26"/>
        </w:rPr>
        <w:t>.</w:t>
      </w:r>
      <w:r w:rsidRPr="00492179">
        <w:rPr>
          <w:rFonts w:ascii="Times New Roman" w:hAnsi="Times New Roman"/>
          <w:color w:val="000000"/>
          <w:sz w:val="26"/>
          <w:szCs w:val="26"/>
        </w:rPr>
        <w:t xml:space="preserve"> </w:t>
      </w:r>
    </w:p>
    <w:p w:rsidR="001A227D" w:rsidRPr="00492179" w:rsidRDefault="001A227D" w:rsidP="00F961EE">
      <w:pPr>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3.</w:t>
      </w:r>
      <w:r>
        <w:rPr>
          <w:rFonts w:ascii="Times New Roman" w:hAnsi="Times New Roman"/>
          <w:color w:val="000000"/>
          <w:sz w:val="26"/>
          <w:szCs w:val="26"/>
        </w:rPr>
        <w:t>5</w:t>
      </w:r>
      <w:r w:rsidRPr="00492179">
        <w:rPr>
          <w:rFonts w:ascii="Times New Roman" w:hAnsi="Times New Roman"/>
          <w:color w:val="000000"/>
          <w:sz w:val="26"/>
          <w:szCs w:val="26"/>
        </w:rPr>
        <w:t>.1.</w:t>
      </w:r>
      <w:r>
        <w:rPr>
          <w:rFonts w:ascii="Times New Roman" w:hAnsi="Times New Roman"/>
          <w:color w:val="000000"/>
          <w:sz w:val="26"/>
          <w:szCs w:val="26"/>
        </w:rPr>
        <w:t>7</w:t>
      </w:r>
      <w:r w:rsidRPr="00492179">
        <w:rPr>
          <w:rFonts w:ascii="Times New Roman" w:hAnsi="Times New Roman"/>
          <w:color w:val="000000"/>
          <w:sz w:val="26"/>
          <w:szCs w:val="26"/>
        </w:rPr>
        <w:t>. 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Pr>
          <w:rFonts w:ascii="Times New Roman" w:hAnsi="Times New Roman"/>
          <w:color w:val="000000"/>
          <w:sz w:val="26"/>
          <w:szCs w:val="26"/>
        </w:rPr>
        <w:t xml:space="preserve"> возможен в Уполномоченном органе либо через ЕПГУ.</w:t>
      </w:r>
    </w:p>
    <w:p w:rsidR="001A227D" w:rsidRPr="00E24E88" w:rsidRDefault="001A227D" w:rsidP="00F961EE">
      <w:pPr>
        <w:spacing w:after="0" w:line="240" w:lineRule="auto"/>
        <w:ind w:firstLine="709"/>
        <w:jc w:val="both"/>
        <w:rPr>
          <w:rFonts w:ascii="Times New Roman" w:hAnsi="Times New Roman"/>
          <w:color w:val="2E74B5"/>
          <w:sz w:val="26"/>
          <w:szCs w:val="26"/>
        </w:rPr>
      </w:pPr>
      <w:r w:rsidRPr="00492179">
        <w:rPr>
          <w:rFonts w:ascii="Times New Roman" w:hAnsi="Times New Roman"/>
          <w:color w:val="000000"/>
          <w:sz w:val="26"/>
          <w:szCs w:val="26"/>
        </w:rPr>
        <w:t>3.</w:t>
      </w:r>
      <w:r>
        <w:rPr>
          <w:rFonts w:ascii="Times New Roman" w:hAnsi="Times New Roman"/>
          <w:color w:val="000000"/>
          <w:sz w:val="26"/>
          <w:szCs w:val="26"/>
        </w:rPr>
        <w:t>5</w:t>
      </w:r>
      <w:r w:rsidRPr="00492179">
        <w:rPr>
          <w:rFonts w:ascii="Times New Roman" w:hAnsi="Times New Roman"/>
          <w:color w:val="000000"/>
          <w:sz w:val="26"/>
          <w:szCs w:val="26"/>
        </w:rPr>
        <w:t>.1.</w:t>
      </w:r>
      <w:r>
        <w:rPr>
          <w:rFonts w:ascii="Times New Roman" w:hAnsi="Times New Roman"/>
          <w:color w:val="000000"/>
          <w:sz w:val="26"/>
          <w:szCs w:val="26"/>
        </w:rPr>
        <w:t>8</w:t>
      </w:r>
      <w:r w:rsidRPr="00492179">
        <w:rPr>
          <w:rFonts w:ascii="Times New Roman" w:hAnsi="Times New Roman"/>
          <w:color w:val="000000"/>
          <w:sz w:val="26"/>
          <w:szCs w:val="26"/>
        </w:rPr>
        <w:t>. Срок регистрации запроса и документов, необходимых</w:t>
      </w:r>
      <w:r w:rsidRPr="00492179">
        <w:rPr>
          <w:rFonts w:ascii="Times New Roman" w:hAnsi="Times New Roman"/>
          <w:color w:val="000000"/>
          <w:sz w:val="26"/>
          <w:szCs w:val="26"/>
        </w:rPr>
        <w:br/>
        <w:t xml:space="preserve">для предоставления Услуги, в органе, предоставляющем Услугу, или в МФЦ составляет </w:t>
      </w:r>
      <w:r>
        <w:rPr>
          <w:rFonts w:ascii="Times New Roman" w:hAnsi="Times New Roman"/>
          <w:color w:val="000000"/>
          <w:sz w:val="26"/>
          <w:szCs w:val="26"/>
        </w:rPr>
        <w:t>1 рабочий день.</w:t>
      </w:r>
    </w:p>
    <w:p w:rsidR="001A227D" w:rsidRPr="00492179" w:rsidRDefault="001A227D" w:rsidP="00F961EE">
      <w:pPr>
        <w:widowControl w:val="0"/>
        <w:autoSpaceDE w:val="0"/>
        <w:autoSpaceDN w:val="0"/>
        <w:adjustRightInd w:val="0"/>
        <w:spacing w:after="0" w:line="240" w:lineRule="auto"/>
        <w:ind w:firstLine="540"/>
        <w:jc w:val="both"/>
        <w:rPr>
          <w:rFonts w:ascii="Arial" w:hAnsi="Arial" w:cs="Arial"/>
          <w:color w:val="1F3864"/>
          <w:sz w:val="26"/>
          <w:szCs w:val="26"/>
          <w:lang w:eastAsia="ru-RU"/>
        </w:rPr>
      </w:pPr>
    </w:p>
    <w:p w:rsidR="001A227D" w:rsidRPr="00492179" w:rsidRDefault="001A227D" w:rsidP="00F961EE">
      <w:pPr>
        <w:tabs>
          <w:tab w:val="left" w:pos="7980"/>
        </w:tabs>
        <w:spacing w:after="0" w:line="240" w:lineRule="auto"/>
        <w:ind w:firstLine="720"/>
        <w:jc w:val="center"/>
        <w:rPr>
          <w:rFonts w:ascii="Times New Roman" w:hAnsi="Times New Roman"/>
          <w:b/>
          <w:color w:val="000000"/>
          <w:sz w:val="26"/>
          <w:szCs w:val="26"/>
        </w:rPr>
      </w:pPr>
      <w:r w:rsidRPr="00492179">
        <w:rPr>
          <w:rFonts w:ascii="Times New Roman" w:hAnsi="Times New Roman"/>
          <w:b/>
          <w:color w:val="000000"/>
          <w:sz w:val="26"/>
          <w:szCs w:val="26"/>
        </w:rPr>
        <w:t>3.</w:t>
      </w:r>
      <w:r>
        <w:rPr>
          <w:rFonts w:ascii="Times New Roman" w:hAnsi="Times New Roman"/>
          <w:b/>
          <w:color w:val="000000"/>
          <w:sz w:val="26"/>
          <w:szCs w:val="26"/>
        </w:rPr>
        <w:t>5</w:t>
      </w:r>
      <w:r w:rsidRPr="00492179">
        <w:rPr>
          <w:rFonts w:ascii="Times New Roman" w:hAnsi="Times New Roman"/>
          <w:b/>
          <w:color w:val="000000"/>
          <w:sz w:val="26"/>
          <w:szCs w:val="26"/>
        </w:rPr>
        <w:t>.2. Межведомственное информационное взаимодействие</w:t>
      </w:r>
      <w:r w:rsidRPr="00492179">
        <w:rPr>
          <w:rFonts w:ascii="Times New Roman" w:hAnsi="Times New Roman"/>
          <w:b/>
          <w:color w:val="000000"/>
          <w:sz w:val="26"/>
          <w:szCs w:val="26"/>
          <w:vertAlign w:val="superscript"/>
        </w:rPr>
        <w:t xml:space="preserve"> </w:t>
      </w:r>
    </w:p>
    <w:p w:rsidR="001A227D" w:rsidRPr="00492179" w:rsidRDefault="001A227D" w:rsidP="00F961EE">
      <w:pPr>
        <w:tabs>
          <w:tab w:val="left" w:pos="7980"/>
        </w:tabs>
        <w:spacing w:after="0" w:line="240" w:lineRule="auto"/>
        <w:ind w:firstLine="720"/>
        <w:jc w:val="center"/>
        <w:rPr>
          <w:rFonts w:ascii="Times New Roman" w:hAnsi="Times New Roman"/>
          <w:sz w:val="26"/>
          <w:szCs w:val="26"/>
        </w:rPr>
      </w:pPr>
    </w:p>
    <w:p w:rsidR="001A227D" w:rsidRPr="00492179" w:rsidRDefault="001A227D" w:rsidP="00F961EE">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s="Arial"/>
          <w:color w:val="000000"/>
          <w:sz w:val="26"/>
          <w:szCs w:val="26"/>
          <w:lang w:eastAsia="ru-RU"/>
        </w:rPr>
        <w:t>3.</w:t>
      </w:r>
      <w:r>
        <w:rPr>
          <w:rFonts w:ascii="Times New Roman" w:hAnsi="Times New Roman" w:cs="Arial"/>
          <w:color w:val="000000"/>
          <w:sz w:val="26"/>
          <w:szCs w:val="26"/>
          <w:lang w:eastAsia="ru-RU"/>
        </w:rPr>
        <w:t>5</w:t>
      </w:r>
      <w:r w:rsidRPr="00492179">
        <w:rPr>
          <w:rFonts w:ascii="Times New Roman" w:hAnsi="Times New Roman" w:cs="Arial"/>
          <w:color w:val="000000"/>
          <w:sz w:val="26"/>
          <w:szCs w:val="26"/>
          <w:lang w:eastAsia="ru-RU"/>
        </w:rPr>
        <w:t>.2</w:t>
      </w:r>
      <w:r w:rsidRPr="00492179">
        <w:rPr>
          <w:rFonts w:ascii="Times New Roman" w:hAnsi="Times New Roman"/>
          <w:color w:val="000000"/>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9" w:history="1">
        <w:r w:rsidRPr="00492179">
          <w:rPr>
            <w:rFonts w:ascii="Times New Roman" w:hAnsi="Times New Roman"/>
            <w:color w:val="000000"/>
            <w:sz w:val="26"/>
            <w:szCs w:val="26"/>
            <w:lang w:eastAsia="ru-RU"/>
          </w:rPr>
          <w:t xml:space="preserve">пункте </w:t>
        </w:r>
      </w:hyperlink>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5</w:t>
      </w:r>
      <w:r w:rsidRPr="00492179">
        <w:rPr>
          <w:rFonts w:ascii="Times New Roman" w:hAnsi="Times New Roman"/>
          <w:color w:val="000000"/>
          <w:sz w:val="26"/>
          <w:szCs w:val="26"/>
          <w:lang w:eastAsia="ru-RU"/>
        </w:rPr>
        <w:t xml:space="preserve">.1.3 настоящего </w:t>
      </w:r>
      <w:r>
        <w:rPr>
          <w:rFonts w:ascii="Times New Roman" w:hAnsi="Times New Roman"/>
          <w:color w:val="000000"/>
          <w:sz w:val="26"/>
          <w:szCs w:val="26"/>
          <w:lang w:eastAsia="ru-RU"/>
        </w:rPr>
        <w:t>Р</w:t>
      </w:r>
      <w:r w:rsidRPr="00492179">
        <w:rPr>
          <w:rFonts w:ascii="Times New Roman" w:hAnsi="Times New Roman"/>
          <w:color w:val="000000"/>
          <w:sz w:val="26"/>
          <w:szCs w:val="26"/>
          <w:lang w:eastAsia="ru-RU"/>
        </w:rPr>
        <w:t>егламента, которые он в соответствии с требованиями Закона №</w:t>
      </w:r>
      <w:r>
        <w:rPr>
          <w:rFonts w:ascii="Times New Roman" w:hAnsi="Times New Roman"/>
          <w:color w:val="000000"/>
          <w:sz w:val="26"/>
          <w:szCs w:val="26"/>
          <w:lang w:eastAsia="ru-RU"/>
        </w:rPr>
        <w:t xml:space="preserve"> 210-ФЗ вправе представлять </w:t>
      </w:r>
      <w:r w:rsidRPr="00492179">
        <w:rPr>
          <w:rFonts w:ascii="Times New Roman" w:hAnsi="Times New Roman"/>
          <w:color w:val="000000"/>
          <w:sz w:val="26"/>
          <w:szCs w:val="26"/>
          <w:lang w:eastAsia="ru-RU"/>
        </w:rPr>
        <w:t xml:space="preserve">по собственной инициативе. </w:t>
      </w:r>
    </w:p>
    <w:p w:rsidR="001A227D" w:rsidRPr="00492179" w:rsidRDefault="001A227D" w:rsidP="00F961EE">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 xml:space="preserve">5.2.2. </w:t>
      </w:r>
      <w:r w:rsidRPr="00492179">
        <w:rPr>
          <w:rFonts w:ascii="Times New Roman" w:hAnsi="Times New Roman"/>
          <w:color w:val="000000"/>
          <w:sz w:val="26"/>
          <w:szCs w:val="26"/>
          <w:lang w:eastAsia="ru-RU"/>
        </w:rPr>
        <w:t>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rsidR="001A227D" w:rsidRDefault="001A227D" w:rsidP="00F961EE">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Межведомственное информационное в</w:t>
      </w:r>
      <w:r>
        <w:rPr>
          <w:rFonts w:ascii="Times New Roman" w:hAnsi="Times New Roman"/>
          <w:color w:val="000000"/>
          <w:sz w:val="26"/>
          <w:szCs w:val="26"/>
          <w:lang w:eastAsia="ru-RU"/>
        </w:rPr>
        <w:t>заимодействие осуществляется с:</w:t>
      </w:r>
    </w:p>
    <w:p w:rsidR="001A227D" w:rsidRDefault="001A227D" w:rsidP="00F961EE">
      <w:pPr>
        <w:pStyle w:val="23"/>
        <w:shd w:val="clear" w:color="auto" w:fill="auto"/>
        <w:spacing w:after="0"/>
        <w:ind w:firstLine="708"/>
        <w:jc w:val="both"/>
      </w:pPr>
      <w:r>
        <w:rPr>
          <w:color w:val="000000"/>
          <w:lang w:eastAsia="ru-RU"/>
        </w:rPr>
        <w:t>-</w:t>
      </w:r>
      <w:r w:rsidRPr="005D4DCC">
        <w:t xml:space="preserve"> </w:t>
      </w: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1A227D" w:rsidRDefault="001A227D" w:rsidP="00F961EE">
      <w:pPr>
        <w:pStyle w:val="23"/>
        <w:shd w:val="clear" w:color="auto" w:fill="auto"/>
        <w:spacing w:after="0"/>
        <w:ind w:firstLine="0"/>
        <w:jc w:val="both"/>
      </w:pPr>
      <w:r>
        <w:tab/>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1A227D" w:rsidRPr="005D421A" w:rsidRDefault="001A227D" w:rsidP="00F961EE">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5D421A">
        <w:t>-</w:t>
      </w:r>
      <w:r w:rsidRPr="005D421A">
        <w:rPr>
          <w:rFonts w:ascii="Times New Roman" w:hAnsi="Times New Roman"/>
          <w:color w:val="000000"/>
          <w:sz w:val="26"/>
          <w:szCs w:val="26"/>
          <w:lang w:eastAsia="ru-RU"/>
        </w:rPr>
        <w:t xml:space="preserve">  Орган</w:t>
      </w:r>
      <w:r>
        <w:rPr>
          <w:rFonts w:ascii="Times New Roman" w:hAnsi="Times New Roman"/>
          <w:color w:val="000000"/>
          <w:sz w:val="26"/>
          <w:szCs w:val="26"/>
          <w:lang w:eastAsia="ru-RU"/>
        </w:rPr>
        <w:t>ом</w:t>
      </w:r>
      <w:r w:rsidRPr="005D421A">
        <w:rPr>
          <w:rFonts w:ascii="Times New Roman" w:hAnsi="Times New Roman"/>
          <w:color w:val="000000"/>
          <w:sz w:val="26"/>
          <w:szCs w:val="26"/>
          <w:lang w:eastAsia="ru-RU"/>
        </w:rPr>
        <w:t xml:space="preserve"> местного самоуправления, уполномоченны</w:t>
      </w:r>
      <w:r>
        <w:rPr>
          <w:rFonts w:ascii="Times New Roman" w:hAnsi="Times New Roman"/>
          <w:color w:val="000000"/>
          <w:sz w:val="26"/>
          <w:szCs w:val="26"/>
          <w:lang w:eastAsia="ru-RU"/>
        </w:rPr>
        <w:t>м</w:t>
      </w:r>
      <w:r w:rsidRPr="005D421A">
        <w:rPr>
          <w:rFonts w:ascii="Times New Roman" w:hAnsi="Times New Roman"/>
          <w:color w:val="000000"/>
          <w:sz w:val="26"/>
          <w:szCs w:val="26"/>
          <w:lang w:eastAsia="ru-RU"/>
        </w:rPr>
        <w:t xml:space="preserve">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p>
    <w:p w:rsidR="001A227D" w:rsidRPr="001B14E8" w:rsidRDefault="001A227D" w:rsidP="00F961EE">
      <w:pPr>
        <w:pStyle w:val="23"/>
        <w:shd w:val="clear" w:color="auto" w:fill="auto"/>
        <w:tabs>
          <w:tab w:val="left" w:pos="709"/>
        </w:tabs>
        <w:spacing w:after="0"/>
        <w:ind w:firstLine="0"/>
        <w:jc w:val="both"/>
        <w:rPr>
          <w:color w:val="000000"/>
          <w:lang w:eastAsia="ru-RU"/>
        </w:rPr>
      </w:pPr>
      <w:r>
        <w:rPr>
          <w:color w:val="000000"/>
          <w:lang w:eastAsia="ru-RU"/>
        </w:rPr>
        <w:tab/>
      </w:r>
      <w:r w:rsidRPr="001B14E8">
        <w:rPr>
          <w:color w:val="000000"/>
          <w:lang w:eastAsia="ru-RU"/>
        </w:rPr>
        <w:t>3.</w:t>
      </w:r>
      <w:r>
        <w:rPr>
          <w:color w:val="000000"/>
          <w:lang w:eastAsia="ru-RU"/>
        </w:rPr>
        <w:t>5</w:t>
      </w:r>
      <w:r w:rsidRPr="001B14E8">
        <w:rPr>
          <w:color w:val="000000"/>
          <w:lang w:eastAsia="ru-RU"/>
        </w:rPr>
        <w:t>.2.3. Межведомственный запрос формируется и направляется</w:t>
      </w:r>
      <w:r w:rsidRPr="001B14E8">
        <w:rPr>
          <w:rFonts w:cs="Arial"/>
          <w:color w:val="000000"/>
          <w:lang w:eastAsia="ru-RU"/>
        </w:rPr>
        <w:t xml:space="preserve"> уполномоченным лицом, ответственным за направление межведомственного запроса.</w:t>
      </w:r>
    </w:p>
    <w:p w:rsidR="001A227D" w:rsidRPr="00492179" w:rsidRDefault="001A227D" w:rsidP="00F961EE">
      <w:pPr>
        <w:widowControl w:val="0"/>
        <w:autoSpaceDE w:val="0"/>
        <w:autoSpaceDN w:val="0"/>
        <w:adjustRightInd w:val="0"/>
        <w:spacing w:after="0" w:line="240" w:lineRule="auto"/>
        <w:ind w:firstLine="709"/>
        <w:jc w:val="both"/>
        <w:rPr>
          <w:color w:val="000000"/>
        </w:rPr>
      </w:pPr>
      <w:r w:rsidRPr="00492179">
        <w:rPr>
          <w:rFonts w:ascii="Times New Roman" w:hAnsi="Times New Roman"/>
          <w:color w:val="000000"/>
          <w:sz w:val="26"/>
          <w:szCs w:val="26"/>
        </w:rPr>
        <w:t>3.</w:t>
      </w:r>
      <w:r>
        <w:rPr>
          <w:rFonts w:ascii="Times New Roman" w:hAnsi="Times New Roman"/>
          <w:color w:val="000000"/>
          <w:sz w:val="26"/>
          <w:szCs w:val="26"/>
        </w:rPr>
        <w:t>5</w:t>
      </w:r>
      <w:r w:rsidRPr="00492179">
        <w:rPr>
          <w:rFonts w:ascii="Times New Roman" w:hAnsi="Times New Roman"/>
          <w:color w:val="000000"/>
          <w:sz w:val="26"/>
          <w:szCs w:val="26"/>
        </w:rPr>
        <w:t>.2.4. Срок направления межведомственного запроса</w:t>
      </w:r>
      <w:r>
        <w:rPr>
          <w:rFonts w:ascii="Times New Roman" w:hAnsi="Times New Roman"/>
          <w:color w:val="000000"/>
          <w:sz w:val="26"/>
          <w:szCs w:val="26"/>
        </w:rPr>
        <w:t xml:space="preserve"> составляет</w:t>
      </w:r>
      <w:r w:rsidRPr="00492179">
        <w:rPr>
          <w:rFonts w:ascii="Times New Roman" w:hAnsi="Times New Roman"/>
          <w:color w:val="000000"/>
          <w:sz w:val="26"/>
          <w:szCs w:val="26"/>
        </w:rPr>
        <w:t xml:space="preserve"> </w:t>
      </w:r>
      <w:r>
        <w:rPr>
          <w:rFonts w:ascii="Times New Roman" w:hAnsi="Times New Roman"/>
          <w:color w:val="000000"/>
          <w:sz w:val="26"/>
          <w:szCs w:val="26"/>
        </w:rPr>
        <w:t>5 рабочих дней</w:t>
      </w:r>
      <w:r w:rsidRPr="00492179">
        <w:rPr>
          <w:rFonts w:ascii="Times New Roman" w:hAnsi="Times New Roman"/>
          <w:color w:val="000000"/>
          <w:sz w:val="26"/>
          <w:szCs w:val="26"/>
        </w:rPr>
        <w:t xml:space="preserve"> со дня регистрации запроса о предоставлении Услуги.</w:t>
      </w:r>
    </w:p>
    <w:p w:rsidR="001A227D" w:rsidRPr="00492179" w:rsidRDefault="001A227D" w:rsidP="00F961EE">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5</w:t>
      </w:r>
      <w:r w:rsidRPr="00492179">
        <w:rPr>
          <w:rFonts w:ascii="Times New Roman" w:hAnsi="Times New Roman"/>
          <w:color w:val="000000"/>
          <w:sz w:val="26"/>
          <w:szCs w:val="26"/>
          <w:lang w:eastAsia="ru-RU"/>
        </w:rPr>
        <w:t>.2.</w:t>
      </w:r>
      <w:r>
        <w:rPr>
          <w:rFonts w:ascii="Times New Roman" w:hAnsi="Times New Roman"/>
          <w:color w:val="000000"/>
          <w:sz w:val="26"/>
          <w:szCs w:val="26"/>
          <w:lang w:eastAsia="ru-RU"/>
        </w:rPr>
        <w:t>5</w:t>
      </w:r>
      <w:r w:rsidRPr="00492179">
        <w:rPr>
          <w:rFonts w:ascii="Times New Roman" w:hAnsi="Times New Roman"/>
          <w:color w:val="000000"/>
          <w:sz w:val="26"/>
          <w:szCs w:val="26"/>
          <w:lang w:eastAsia="ru-RU"/>
        </w:rPr>
        <w:t>. Срок направления ответа на межведомственный запрос</w:t>
      </w:r>
      <w:r>
        <w:rPr>
          <w:rFonts w:ascii="Times New Roman" w:hAnsi="Times New Roman"/>
          <w:color w:val="000000"/>
          <w:sz w:val="26"/>
          <w:szCs w:val="26"/>
          <w:lang w:eastAsia="ru-RU"/>
        </w:rPr>
        <w:t xml:space="preserve"> о</w:t>
      </w:r>
      <w:r w:rsidRPr="00492179">
        <w:rPr>
          <w:rFonts w:ascii="Times New Roman" w:hAnsi="Times New Roman"/>
          <w:color w:val="000000"/>
          <w:sz w:val="26"/>
          <w:szCs w:val="26"/>
          <w:lang w:eastAsia="ru-RU"/>
        </w:rPr>
        <w:t xml:space="preserve">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1A227D" w:rsidRPr="00753EF0" w:rsidRDefault="001A227D" w:rsidP="00F961EE">
      <w:pPr>
        <w:widowControl w:val="0"/>
        <w:autoSpaceDE w:val="0"/>
        <w:autoSpaceDN w:val="0"/>
        <w:adjustRightInd w:val="0"/>
        <w:spacing w:after="0" w:line="240" w:lineRule="auto"/>
        <w:ind w:firstLine="540"/>
        <w:jc w:val="both"/>
        <w:rPr>
          <w:rFonts w:ascii="Times New Roman" w:hAnsi="Times New Roman"/>
          <w:b/>
          <w:color w:val="2E74B5"/>
          <w:sz w:val="26"/>
          <w:szCs w:val="26"/>
          <w:lang w:eastAsia="ru-RU"/>
        </w:rPr>
      </w:pPr>
    </w:p>
    <w:p w:rsidR="001A227D" w:rsidRPr="00492179" w:rsidRDefault="001A227D" w:rsidP="00F961EE">
      <w:pPr>
        <w:widowControl w:val="0"/>
        <w:autoSpaceDE w:val="0"/>
        <w:autoSpaceDN w:val="0"/>
        <w:adjustRightInd w:val="0"/>
        <w:spacing w:after="0" w:line="240" w:lineRule="auto"/>
        <w:ind w:firstLine="540"/>
        <w:jc w:val="center"/>
        <w:rPr>
          <w:rFonts w:ascii="Times New Roman" w:hAnsi="Times New Roman"/>
          <w:b/>
          <w:sz w:val="26"/>
          <w:szCs w:val="26"/>
          <w:lang w:eastAsia="ru-RU"/>
        </w:rPr>
      </w:pPr>
      <w:r>
        <w:rPr>
          <w:rFonts w:ascii="Times New Roman" w:hAnsi="Times New Roman"/>
          <w:b/>
          <w:sz w:val="26"/>
          <w:szCs w:val="26"/>
          <w:lang w:eastAsia="ru-RU"/>
        </w:rPr>
        <w:t>3.5.3</w:t>
      </w:r>
      <w:r w:rsidRPr="00492179">
        <w:rPr>
          <w:rFonts w:ascii="Times New Roman" w:hAnsi="Times New Roman"/>
          <w:sz w:val="26"/>
          <w:szCs w:val="26"/>
          <w:lang w:eastAsia="ru-RU"/>
        </w:rPr>
        <w:t> </w:t>
      </w:r>
      <w:r w:rsidRPr="00492179">
        <w:rPr>
          <w:rFonts w:ascii="Times New Roman" w:hAnsi="Times New Roman" w:cs="Arial"/>
          <w:b/>
          <w:sz w:val="26"/>
          <w:szCs w:val="26"/>
          <w:lang w:eastAsia="ru-RU"/>
        </w:rPr>
        <w:t xml:space="preserve">Принятие решения </w:t>
      </w:r>
      <w:r w:rsidRPr="00492179">
        <w:rPr>
          <w:rFonts w:ascii="Times New Roman" w:hAnsi="Times New Roman" w:cs="Arial"/>
          <w:b/>
          <w:sz w:val="26"/>
          <w:szCs w:val="26"/>
          <w:lang w:eastAsia="ru-RU"/>
        </w:rPr>
        <w:br/>
        <w:t xml:space="preserve">о предоставлении (об отказе в предоставлении) </w:t>
      </w:r>
      <w:r w:rsidRPr="00492179">
        <w:rPr>
          <w:rFonts w:ascii="Times New Roman" w:hAnsi="Times New Roman"/>
          <w:b/>
          <w:sz w:val="26"/>
          <w:szCs w:val="26"/>
          <w:lang w:eastAsia="ru-RU"/>
        </w:rPr>
        <w:t>Услуги</w:t>
      </w:r>
    </w:p>
    <w:p w:rsidR="001A227D" w:rsidRPr="00492179" w:rsidRDefault="001A227D" w:rsidP="00F961EE">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rsidR="001A227D" w:rsidRPr="00492179" w:rsidRDefault="001A227D" w:rsidP="00F961EE">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w:t>
      </w:r>
      <w:r>
        <w:rPr>
          <w:rFonts w:ascii="Times New Roman" w:hAnsi="Times New Roman"/>
          <w:sz w:val="26"/>
          <w:szCs w:val="26"/>
          <w:lang w:eastAsia="ru-RU"/>
        </w:rPr>
        <w:t>5</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 xml:space="preserve">.1.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sz w:val="26"/>
          <w:szCs w:val="26"/>
          <w:lang w:eastAsia="ru-RU"/>
        </w:rPr>
        <w:br/>
      </w:r>
      <w:r w:rsidRPr="00492179">
        <w:rPr>
          <w:rFonts w:ascii="Times New Roman" w:hAnsi="Times New Roman"/>
          <w:sz w:val="26"/>
          <w:szCs w:val="26"/>
          <w:lang w:eastAsia="ru-RU"/>
        </w:rPr>
        <w:t>на выполнение административной процедуры документов, необходимых для оказания Услуги.</w:t>
      </w:r>
    </w:p>
    <w:p w:rsidR="001A227D" w:rsidRDefault="001A227D" w:rsidP="00F961EE">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w:t>
      </w:r>
      <w:r>
        <w:rPr>
          <w:rFonts w:ascii="Times New Roman" w:hAnsi="Times New Roman"/>
          <w:sz w:val="26"/>
          <w:szCs w:val="26"/>
          <w:lang w:eastAsia="ru-RU"/>
        </w:rPr>
        <w:t>5</w:t>
      </w:r>
      <w:r w:rsidRPr="00492179">
        <w:rPr>
          <w:rFonts w:ascii="Times New Roman" w:hAnsi="Times New Roman"/>
          <w:sz w:val="26"/>
          <w:szCs w:val="26"/>
          <w:lang w:eastAsia="ru-RU"/>
        </w:rPr>
        <w:t>.</w:t>
      </w:r>
      <w:r>
        <w:rPr>
          <w:rFonts w:ascii="Times New Roman" w:hAnsi="Times New Roman"/>
          <w:sz w:val="26"/>
          <w:szCs w:val="26"/>
          <w:lang w:eastAsia="ru-RU"/>
        </w:rPr>
        <w:t>3.2. Основание</w:t>
      </w:r>
      <w:r w:rsidRPr="00492179">
        <w:rPr>
          <w:rFonts w:ascii="Times New Roman" w:hAnsi="Times New Roman"/>
          <w:sz w:val="26"/>
          <w:szCs w:val="26"/>
          <w:lang w:eastAsia="ru-RU"/>
        </w:rPr>
        <w:t>м для отказа в предоставлен</w:t>
      </w:r>
      <w:r>
        <w:rPr>
          <w:rFonts w:ascii="Times New Roman" w:hAnsi="Times New Roman"/>
          <w:sz w:val="26"/>
          <w:szCs w:val="26"/>
          <w:lang w:eastAsia="ru-RU"/>
        </w:rPr>
        <w:t>ии Услуги являю</w:t>
      </w:r>
      <w:r w:rsidRPr="00492179">
        <w:rPr>
          <w:rFonts w:ascii="Times New Roman" w:hAnsi="Times New Roman"/>
          <w:sz w:val="26"/>
          <w:szCs w:val="26"/>
          <w:lang w:eastAsia="ru-RU"/>
        </w:rPr>
        <w:t>тся</w:t>
      </w:r>
      <w:r>
        <w:rPr>
          <w:rFonts w:ascii="Times New Roman" w:hAnsi="Times New Roman"/>
          <w:sz w:val="26"/>
          <w:szCs w:val="26"/>
          <w:lang w:eastAsia="ru-RU"/>
        </w:rPr>
        <w:t>:</w:t>
      </w:r>
    </w:p>
    <w:p w:rsidR="001A227D" w:rsidRPr="004B775E" w:rsidRDefault="001A227D" w:rsidP="00043DDF">
      <w:pPr>
        <w:widowControl w:val="0"/>
        <w:autoSpaceDE w:val="0"/>
        <w:autoSpaceDN w:val="0"/>
        <w:adjustRightInd w:val="0"/>
        <w:spacing w:after="0"/>
        <w:ind w:firstLine="540"/>
        <w:jc w:val="both"/>
        <w:rPr>
          <w:rFonts w:ascii="Times New Roman" w:hAnsi="Times New Roman"/>
          <w:sz w:val="26"/>
          <w:szCs w:val="26"/>
        </w:rPr>
      </w:pPr>
      <w:r>
        <w:rPr>
          <w:rFonts w:ascii="Times New Roman" w:hAnsi="Times New Roman"/>
          <w:sz w:val="26"/>
          <w:szCs w:val="26"/>
        </w:rPr>
        <w:t xml:space="preserve">- </w:t>
      </w:r>
      <w:r w:rsidRPr="004B775E">
        <w:rPr>
          <w:rFonts w:ascii="Times New Roman" w:hAnsi="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1A227D" w:rsidRPr="00492179" w:rsidRDefault="001A227D" w:rsidP="00043DDF">
      <w:pPr>
        <w:widowControl w:val="0"/>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3.5</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w:t>
      </w:r>
      <w:r>
        <w:rPr>
          <w:rFonts w:ascii="Times New Roman" w:hAnsi="Times New Roman"/>
          <w:sz w:val="26"/>
          <w:szCs w:val="26"/>
          <w:lang w:eastAsia="ru-RU"/>
        </w:rPr>
        <w:t>4</w:t>
      </w:r>
      <w:r w:rsidRPr="00492179">
        <w:rPr>
          <w:rFonts w:ascii="Times New Roman" w:hAnsi="Times New Roman"/>
          <w:sz w:val="26"/>
          <w:szCs w:val="26"/>
          <w:lang w:eastAsia="ru-RU"/>
        </w:rPr>
        <w:t>.  Решение о предоставлении Услуги принимается при одновременном соблюдении следующих критериев:</w:t>
      </w:r>
    </w:p>
    <w:p w:rsidR="001A227D" w:rsidRDefault="001A227D" w:rsidP="00043DDF">
      <w:pPr>
        <w:widowControl w:val="0"/>
        <w:autoSpaceDE w:val="0"/>
        <w:autoSpaceDN w:val="0"/>
        <w:adjustRightInd w:val="0"/>
        <w:spacing w:after="0" w:line="240" w:lineRule="auto"/>
        <w:ind w:firstLine="540"/>
        <w:jc w:val="both"/>
        <w:rPr>
          <w:rFonts w:ascii="Times New Roman" w:hAnsi="Times New Roman" w:cs="Arial"/>
          <w:color w:val="000000"/>
          <w:sz w:val="26"/>
          <w:szCs w:val="26"/>
          <w:lang w:eastAsia="ru-RU"/>
        </w:rPr>
      </w:pPr>
      <w:r w:rsidRPr="00492179">
        <w:rPr>
          <w:rFonts w:ascii="Times New Roman" w:hAnsi="Times New Roman" w:cs="Arial"/>
          <w:color w:val="000000"/>
          <w:sz w:val="26"/>
          <w:szCs w:val="26"/>
          <w:lang w:eastAsia="ru-RU"/>
        </w:rPr>
        <w:t>– </w:t>
      </w:r>
      <w:r>
        <w:rPr>
          <w:rFonts w:ascii="Times New Roman" w:hAnsi="Times New Roman" w:cs="Arial"/>
          <w:color w:val="000000"/>
          <w:sz w:val="26"/>
          <w:szCs w:val="26"/>
          <w:lang w:eastAsia="ru-RU"/>
        </w:rPr>
        <w:t>отсутствие основания для возврата заявления о предоставлении муниципальной услуги;</w:t>
      </w:r>
    </w:p>
    <w:p w:rsidR="001A227D" w:rsidRPr="00492179" w:rsidRDefault="001A227D" w:rsidP="00043DDF">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cs="Arial"/>
          <w:color w:val="000000"/>
          <w:sz w:val="26"/>
          <w:szCs w:val="26"/>
          <w:lang w:eastAsia="ru-RU"/>
        </w:rPr>
        <w:t>– </w:t>
      </w:r>
      <w:r w:rsidRPr="00492179">
        <w:rPr>
          <w:rFonts w:ascii="Times New Roman" w:hAnsi="Times New Roman"/>
          <w:sz w:val="26"/>
          <w:szCs w:val="26"/>
          <w:lang w:eastAsia="ru-RU"/>
        </w:rPr>
        <w:t>отсутствие оснований для отказа в предоставлении Услуги.</w:t>
      </w:r>
    </w:p>
    <w:p w:rsidR="001A227D" w:rsidRPr="00492179" w:rsidRDefault="001A227D" w:rsidP="00F961EE">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w:t>
      </w:r>
      <w:r>
        <w:rPr>
          <w:rFonts w:ascii="Times New Roman" w:hAnsi="Times New Roman"/>
          <w:sz w:val="26"/>
          <w:szCs w:val="26"/>
          <w:lang w:eastAsia="ru-RU"/>
        </w:rPr>
        <w:t>5</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w:t>
      </w:r>
      <w:r>
        <w:rPr>
          <w:rFonts w:ascii="Times New Roman" w:hAnsi="Times New Roman"/>
          <w:sz w:val="26"/>
          <w:szCs w:val="26"/>
          <w:lang w:eastAsia="ru-RU"/>
        </w:rPr>
        <w:t>5</w:t>
      </w:r>
      <w:r w:rsidRPr="00492179">
        <w:rPr>
          <w:rFonts w:ascii="Times New Roman" w:hAnsi="Times New Roman"/>
          <w:sz w:val="26"/>
          <w:szCs w:val="26"/>
          <w:lang w:eastAsia="ru-RU"/>
        </w:rPr>
        <w:t xml:space="preserve">.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492179">
          <w:rPr>
            <w:rFonts w:ascii="Times New Roman" w:hAnsi="Times New Roman"/>
            <w:sz w:val="26"/>
            <w:szCs w:val="26"/>
            <w:lang w:eastAsia="ru-RU"/>
          </w:rPr>
          <w:t>пунктом 3.</w:t>
        </w:r>
        <w:r>
          <w:rPr>
            <w:rFonts w:ascii="Times New Roman" w:hAnsi="Times New Roman"/>
            <w:sz w:val="26"/>
            <w:szCs w:val="26"/>
            <w:lang w:eastAsia="ru-RU"/>
          </w:rPr>
          <w:t>5</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 xml:space="preserve"> </w:t>
        </w:r>
      </w:hyperlink>
      <w:r w:rsidRPr="00492179">
        <w:rPr>
          <w:rFonts w:ascii="Times New Roman" w:hAnsi="Times New Roman"/>
          <w:sz w:val="26"/>
          <w:szCs w:val="26"/>
          <w:lang w:eastAsia="ru-RU"/>
        </w:rPr>
        <w:t xml:space="preserve">настоящего </w:t>
      </w:r>
      <w:r>
        <w:rPr>
          <w:rFonts w:ascii="Times New Roman" w:hAnsi="Times New Roman"/>
          <w:sz w:val="26"/>
          <w:szCs w:val="26"/>
          <w:lang w:eastAsia="ru-RU"/>
        </w:rPr>
        <w:t>Р</w:t>
      </w:r>
      <w:r w:rsidRPr="00492179">
        <w:rPr>
          <w:rFonts w:ascii="Times New Roman" w:hAnsi="Times New Roman"/>
          <w:sz w:val="26"/>
          <w:szCs w:val="26"/>
          <w:lang w:eastAsia="ru-RU"/>
        </w:rPr>
        <w:t>егламента.</w:t>
      </w:r>
    </w:p>
    <w:p w:rsidR="001A227D" w:rsidRPr="00492179" w:rsidRDefault="001A227D" w:rsidP="00210F7A">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sz w:val="26"/>
          <w:szCs w:val="26"/>
          <w:lang w:eastAsia="ru-RU"/>
        </w:rPr>
        <w:t>3.</w:t>
      </w:r>
      <w:r>
        <w:rPr>
          <w:rFonts w:ascii="Times New Roman" w:hAnsi="Times New Roman"/>
          <w:sz w:val="26"/>
          <w:szCs w:val="26"/>
          <w:lang w:eastAsia="ru-RU"/>
        </w:rPr>
        <w:t>5</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.5. </w:t>
      </w:r>
      <w:r w:rsidRPr="00492179">
        <w:rPr>
          <w:rFonts w:ascii="Times New Roman" w:hAnsi="Times New Roman"/>
          <w:color w:val="000000"/>
          <w:sz w:val="26"/>
          <w:szCs w:val="26"/>
        </w:rPr>
        <w:t>Максимальный срок предоставления Ус</w:t>
      </w:r>
      <w:r>
        <w:rPr>
          <w:rFonts w:ascii="Times New Roman" w:hAnsi="Times New Roman"/>
          <w:color w:val="000000"/>
          <w:sz w:val="26"/>
          <w:szCs w:val="26"/>
        </w:rPr>
        <w:t xml:space="preserve">луги со дня регистрации запроса </w:t>
      </w:r>
      <w:r w:rsidRPr="00492179">
        <w:rPr>
          <w:rFonts w:ascii="Times New Roman" w:hAnsi="Times New Roman"/>
          <w:color w:val="000000"/>
          <w:sz w:val="26"/>
          <w:szCs w:val="26"/>
        </w:rPr>
        <w:t>и документов и (или) информации, необходимых для предоставления Услуги:</w:t>
      </w:r>
    </w:p>
    <w:p w:rsidR="001A227D" w:rsidRDefault="001A227D" w:rsidP="00210F7A">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а) в органе, предоставляющем Услугу, в том числе в случае, если запрос</w:t>
      </w:r>
      <w:r w:rsidRPr="00492179">
        <w:rPr>
          <w:rFonts w:ascii="Times New Roman" w:hAnsi="Times New Roman"/>
          <w:color w:val="000000"/>
          <w:sz w:val="26"/>
          <w:szCs w:val="26"/>
        </w:rPr>
        <w:br/>
        <w:t>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w:t>
      </w:r>
      <w:r>
        <w:rPr>
          <w:rFonts w:ascii="Times New Roman" w:hAnsi="Times New Roman"/>
          <w:color w:val="000000"/>
          <w:sz w:val="26"/>
          <w:szCs w:val="26"/>
        </w:rPr>
        <w:t>:</w:t>
      </w:r>
    </w:p>
    <w:p w:rsidR="001A227D" w:rsidRDefault="001A227D" w:rsidP="00210F7A">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- 51 календарных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p>
    <w:p w:rsidR="001A227D" w:rsidRPr="00492179" w:rsidRDefault="001A227D" w:rsidP="00210F7A">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- 14 календарных дней со дня поступления заявления о предоставлении муниципальной услуги в иных случаях.</w:t>
      </w:r>
    </w:p>
    <w:p w:rsidR="001A227D" w:rsidRDefault="001A227D" w:rsidP="00210F7A">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б) в федеральной государственной информационной системе «Единый портал государственных и муниципальных услуг (функций)» (далее – ЕПГУ),</w:t>
      </w:r>
      <w:r w:rsidRPr="00492179">
        <w:rPr>
          <w:rFonts w:ascii="Times New Roman" w:hAnsi="Times New Roman"/>
          <w:color w:val="000000"/>
          <w:sz w:val="26"/>
          <w:szCs w:val="26"/>
        </w:rPr>
        <w:br/>
        <w:t>на официальном сайте органа,</w:t>
      </w:r>
      <w:r>
        <w:rPr>
          <w:rFonts w:ascii="Times New Roman" w:hAnsi="Times New Roman"/>
          <w:color w:val="000000"/>
          <w:sz w:val="26"/>
          <w:szCs w:val="26"/>
        </w:rPr>
        <w:t xml:space="preserve"> предоставляющего Услугу:</w:t>
      </w:r>
    </w:p>
    <w:p w:rsidR="001A227D" w:rsidRDefault="001A227D" w:rsidP="00210F7A">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- 51 календарных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p>
    <w:p w:rsidR="001A227D" w:rsidRPr="00492179" w:rsidRDefault="001A227D" w:rsidP="00210F7A">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- 14 календарных дней со дня поступления заявления о предоставлении муниципальной услуги в иных случаях.</w:t>
      </w:r>
    </w:p>
    <w:p w:rsidR="001A227D" w:rsidRDefault="001A227D" w:rsidP="00210F7A">
      <w:pPr>
        <w:autoSpaceDE w:val="0"/>
        <w:autoSpaceDN w:val="0"/>
        <w:adjustRightInd w:val="0"/>
        <w:spacing w:after="0" w:line="240" w:lineRule="auto"/>
        <w:ind w:firstLine="540"/>
        <w:jc w:val="both"/>
        <w:rPr>
          <w:rFonts w:ascii="Times New Roman" w:hAnsi="Times New Roman"/>
          <w:color w:val="000000"/>
          <w:sz w:val="26"/>
          <w:szCs w:val="26"/>
        </w:rPr>
      </w:pPr>
      <w:r>
        <w:rPr>
          <w:rFonts w:ascii="Times New Roman" w:hAnsi="Times New Roman"/>
          <w:color w:val="000000"/>
          <w:sz w:val="26"/>
          <w:szCs w:val="26"/>
        </w:rPr>
        <w:t>в</w:t>
      </w:r>
      <w:r w:rsidRPr="00492179">
        <w:rPr>
          <w:rFonts w:ascii="Times New Roman" w:hAnsi="Times New Roman"/>
          <w:color w:val="000000"/>
          <w:sz w:val="26"/>
          <w:szCs w:val="26"/>
        </w:rPr>
        <w:t>) в МФЦ в случае, если запрос и документы и (или) информация, необходимые для предоставления Услуги, поданы заявителем в МФЦ</w:t>
      </w:r>
      <w:r>
        <w:rPr>
          <w:rFonts w:ascii="Times New Roman" w:hAnsi="Times New Roman"/>
          <w:color w:val="000000"/>
          <w:sz w:val="26"/>
          <w:szCs w:val="26"/>
        </w:rPr>
        <w:t>:</w:t>
      </w:r>
    </w:p>
    <w:p w:rsidR="001A227D" w:rsidRDefault="001A227D" w:rsidP="00210F7A">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- 51 календарных дня при поступлении заявления о предоставлении муниципальной услуги при предоставлении услуги в соответствии со статьей              39.18 Земельного кодекса РФ;</w:t>
      </w:r>
    </w:p>
    <w:p w:rsidR="001A227D" w:rsidRPr="00492179" w:rsidRDefault="001A227D" w:rsidP="00210F7A">
      <w:pPr>
        <w:autoSpaceDE w:val="0"/>
        <w:autoSpaceDN w:val="0"/>
        <w:adjustRightInd w:val="0"/>
        <w:spacing w:after="0" w:line="240" w:lineRule="auto"/>
        <w:ind w:firstLine="540"/>
        <w:jc w:val="both"/>
        <w:rPr>
          <w:rFonts w:ascii="Times New Roman" w:hAnsi="Times New Roman"/>
          <w:color w:val="000000"/>
          <w:sz w:val="26"/>
          <w:szCs w:val="26"/>
        </w:rPr>
      </w:pPr>
      <w:r>
        <w:rPr>
          <w:rFonts w:ascii="Times New Roman" w:hAnsi="Times New Roman"/>
          <w:color w:val="000000"/>
          <w:sz w:val="26"/>
          <w:szCs w:val="26"/>
        </w:rPr>
        <w:t>- 14 календарных дней со дня поступления заявления о предоставлении муниципальной услуги в иных случаях.</w:t>
      </w:r>
    </w:p>
    <w:p w:rsidR="001A227D" w:rsidRPr="00492179" w:rsidRDefault="001A227D" w:rsidP="00F961EE">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p>
    <w:p w:rsidR="001A227D" w:rsidRPr="00492179" w:rsidRDefault="001A227D" w:rsidP="00F961EE">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sz w:val="26"/>
          <w:szCs w:val="26"/>
          <w:lang w:eastAsia="ru-RU"/>
        </w:rPr>
        <w:t>3.</w:t>
      </w:r>
      <w:r>
        <w:rPr>
          <w:rFonts w:ascii="Times New Roman" w:hAnsi="Times New Roman"/>
          <w:b/>
          <w:sz w:val="26"/>
          <w:szCs w:val="26"/>
          <w:lang w:eastAsia="ru-RU"/>
        </w:rPr>
        <w:t>5</w:t>
      </w:r>
      <w:r w:rsidRPr="00492179">
        <w:rPr>
          <w:rFonts w:ascii="Times New Roman" w:hAnsi="Times New Roman"/>
          <w:b/>
          <w:sz w:val="26"/>
          <w:szCs w:val="26"/>
          <w:lang w:eastAsia="ru-RU"/>
        </w:rPr>
        <w:t>.</w:t>
      </w:r>
      <w:r>
        <w:rPr>
          <w:rFonts w:ascii="Times New Roman" w:hAnsi="Times New Roman"/>
          <w:b/>
          <w:sz w:val="26"/>
          <w:szCs w:val="26"/>
          <w:lang w:eastAsia="ru-RU"/>
        </w:rPr>
        <w:t>4</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b/>
          <w:sz w:val="26"/>
          <w:szCs w:val="26"/>
          <w:lang w:eastAsia="ru-RU"/>
        </w:rPr>
        <w:t>Предоставление</w:t>
      </w:r>
      <w:r w:rsidRPr="00492179">
        <w:rPr>
          <w:rFonts w:ascii="Times New Roman" w:hAnsi="Times New Roman"/>
          <w:b/>
          <w:color w:val="000000"/>
          <w:sz w:val="26"/>
          <w:szCs w:val="26"/>
          <w:lang w:eastAsia="ru-RU"/>
        </w:rPr>
        <w:t xml:space="preserve"> результата Услуги</w:t>
      </w:r>
    </w:p>
    <w:p w:rsidR="001A227D" w:rsidRPr="00492179" w:rsidRDefault="001A227D" w:rsidP="00F961EE">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rsidR="001A227D" w:rsidRDefault="001A227D" w:rsidP="00F961EE">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w:t>
      </w:r>
      <w:r>
        <w:rPr>
          <w:rFonts w:ascii="Times New Roman" w:hAnsi="Times New Roman"/>
          <w:sz w:val="26"/>
          <w:szCs w:val="26"/>
        </w:rPr>
        <w:t>5</w:t>
      </w:r>
      <w:r w:rsidRPr="00492179">
        <w:rPr>
          <w:rFonts w:ascii="Times New Roman" w:hAnsi="Times New Roman"/>
          <w:sz w:val="26"/>
          <w:szCs w:val="26"/>
        </w:rPr>
        <w:t>.</w:t>
      </w:r>
      <w:r>
        <w:rPr>
          <w:rFonts w:ascii="Times New Roman" w:hAnsi="Times New Roman"/>
          <w:sz w:val="26"/>
          <w:szCs w:val="26"/>
        </w:rPr>
        <w:t>4</w:t>
      </w:r>
      <w:r w:rsidRPr="00492179">
        <w:rPr>
          <w:rFonts w:ascii="Times New Roman" w:hAnsi="Times New Roman"/>
          <w:sz w:val="26"/>
          <w:szCs w:val="26"/>
        </w:rPr>
        <w:t>.1</w:t>
      </w:r>
      <w:r w:rsidRPr="00492179">
        <w:rPr>
          <w:rFonts w:ascii="Times New Roman" w:hAnsi="Times New Roman"/>
          <w:bCs/>
          <w:sz w:val="26"/>
          <w:szCs w:val="26"/>
        </w:rPr>
        <w:t>. Результат оказания Услуги предоставляется заявителю</w:t>
      </w:r>
      <w:r>
        <w:rPr>
          <w:rFonts w:ascii="Times New Roman" w:hAnsi="Times New Roman"/>
          <w:bCs/>
          <w:sz w:val="26"/>
          <w:szCs w:val="26"/>
        </w:rPr>
        <w:t>:</w:t>
      </w:r>
    </w:p>
    <w:p w:rsidR="001A227D" w:rsidRPr="00945F4B" w:rsidRDefault="001A227D" w:rsidP="00F961EE">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bCs/>
          <w:sz w:val="26"/>
          <w:szCs w:val="26"/>
        </w:rPr>
        <w:t xml:space="preserve"> </w:t>
      </w:r>
      <w:r w:rsidRPr="00945F4B">
        <w:rPr>
          <w:rFonts w:ascii="Times New Roman" w:hAnsi="Times New Roman"/>
          <w:bCs/>
          <w:sz w:val="26"/>
          <w:szCs w:val="26"/>
        </w:rPr>
        <w:t xml:space="preserve">- в форме электронного документа в личном кабинете на ЕПГУ либо на адрес электронной почты, указанный Заявителем. </w:t>
      </w:r>
    </w:p>
    <w:p w:rsidR="001A227D" w:rsidRPr="00945F4B" w:rsidRDefault="001A227D" w:rsidP="00F961EE">
      <w:pPr>
        <w:autoSpaceDE w:val="0"/>
        <w:autoSpaceDN w:val="0"/>
        <w:adjustRightInd w:val="0"/>
        <w:spacing w:after="0" w:line="240" w:lineRule="auto"/>
        <w:ind w:firstLine="539"/>
        <w:jc w:val="both"/>
        <w:rPr>
          <w:rFonts w:ascii="Times New Roman" w:hAnsi="Times New Roman"/>
          <w:bCs/>
          <w:sz w:val="26"/>
          <w:szCs w:val="26"/>
        </w:rPr>
      </w:pPr>
      <w:r w:rsidRPr="00945F4B">
        <w:rPr>
          <w:rFonts w:ascii="Times New Roman" w:hAnsi="Times New Roman"/>
          <w:bCs/>
          <w:sz w:val="26"/>
          <w:szCs w:val="26"/>
        </w:rPr>
        <w:t xml:space="preserve">- на бумажном носителе при личном обращении в Уполномоченный орган либо в </w:t>
      </w:r>
      <w:r>
        <w:rPr>
          <w:rFonts w:ascii="Times New Roman" w:hAnsi="Times New Roman"/>
          <w:bCs/>
          <w:sz w:val="26"/>
          <w:szCs w:val="26"/>
        </w:rPr>
        <w:t>МФЦ</w:t>
      </w:r>
      <w:r w:rsidRPr="00945F4B">
        <w:rPr>
          <w:rFonts w:ascii="Times New Roman" w:hAnsi="Times New Roman"/>
          <w:bCs/>
          <w:sz w:val="26"/>
          <w:szCs w:val="26"/>
        </w:rPr>
        <w:t>.</w:t>
      </w:r>
    </w:p>
    <w:p w:rsidR="001A227D" w:rsidRPr="00945F4B" w:rsidRDefault="001A227D" w:rsidP="00F961EE">
      <w:pPr>
        <w:autoSpaceDE w:val="0"/>
        <w:autoSpaceDN w:val="0"/>
        <w:adjustRightInd w:val="0"/>
        <w:spacing w:after="0" w:line="240" w:lineRule="auto"/>
        <w:ind w:firstLine="539"/>
        <w:jc w:val="both"/>
        <w:rPr>
          <w:rFonts w:ascii="Times New Roman" w:hAnsi="Times New Roman"/>
          <w:bCs/>
          <w:sz w:val="26"/>
          <w:szCs w:val="26"/>
        </w:rPr>
      </w:pPr>
      <w:r w:rsidRPr="00945F4B">
        <w:rPr>
          <w:rFonts w:ascii="Times New Roman" w:hAnsi="Times New Roman"/>
          <w:bCs/>
          <w:sz w:val="26"/>
          <w:szCs w:val="26"/>
        </w:rPr>
        <w:t>- на бумажном носителе на почтовый адрес, указанный Заявителем.</w:t>
      </w:r>
    </w:p>
    <w:p w:rsidR="001A227D" w:rsidRPr="00492179" w:rsidRDefault="001A227D" w:rsidP="00F961EE">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w:t>
      </w:r>
      <w:r>
        <w:rPr>
          <w:rFonts w:ascii="Times New Roman" w:hAnsi="Times New Roman"/>
          <w:sz w:val="26"/>
          <w:szCs w:val="26"/>
        </w:rPr>
        <w:t>5</w:t>
      </w:r>
      <w:r w:rsidRPr="00492179">
        <w:rPr>
          <w:rFonts w:ascii="Times New Roman" w:hAnsi="Times New Roman"/>
          <w:sz w:val="26"/>
          <w:szCs w:val="26"/>
        </w:rPr>
        <w:t>.</w:t>
      </w:r>
      <w:r>
        <w:rPr>
          <w:rFonts w:ascii="Times New Roman" w:hAnsi="Times New Roman"/>
          <w:sz w:val="26"/>
          <w:szCs w:val="26"/>
        </w:rPr>
        <w:t>4</w:t>
      </w:r>
      <w:r w:rsidRPr="00492179">
        <w:rPr>
          <w:rFonts w:ascii="Times New Roman" w:hAnsi="Times New Roman"/>
          <w:sz w:val="26"/>
          <w:szCs w:val="26"/>
        </w:rPr>
        <w:t>.2</w:t>
      </w:r>
      <w:r w:rsidRPr="00492179">
        <w:rPr>
          <w:rFonts w:ascii="Times New Roman" w:hAnsi="Times New Roman"/>
          <w:bCs/>
          <w:sz w:val="26"/>
          <w:szCs w:val="26"/>
        </w:rPr>
        <w:t>. Должностное лицо, ответственное за предоставление Услуги, выдает результат Услуги заявителю под подпись.</w:t>
      </w:r>
    </w:p>
    <w:p w:rsidR="001A227D" w:rsidRPr="00492179" w:rsidRDefault="001A227D" w:rsidP="00F961EE">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w:t>
      </w:r>
      <w:r>
        <w:rPr>
          <w:rFonts w:ascii="Times New Roman" w:hAnsi="Times New Roman"/>
          <w:sz w:val="26"/>
          <w:szCs w:val="26"/>
        </w:rPr>
        <w:t>5</w:t>
      </w:r>
      <w:r w:rsidRPr="00492179">
        <w:rPr>
          <w:rFonts w:ascii="Times New Roman" w:hAnsi="Times New Roman"/>
          <w:sz w:val="26"/>
          <w:szCs w:val="26"/>
        </w:rPr>
        <w:t>.</w:t>
      </w:r>
      <w:r>
        <w:rPr>
          <w:rFonts w:ascii="Times New Roman" w:hAnsi="Times New Roman"/>
          <w:sz w:val="26"/>
          <w:szCs w:val="26"/>
        </w:rPr>
        <w:t>4</w:t>
      </w:r>
      <w:r w:rsidRPr="00492179">
        <w:rPr>
          <w:rFonts w:ascii="Times New Roman" w:hAnsi="Times New Roman"/>
          <w:sz w:val="26"/>
          <w:szCs w:val="26"/>
        </w:rPr>
        <w:t>.3</w:t>
      </w:r>
      <w:r w:rsidRPr="00492179">
        <w:rPr>
          <w:rFonts w:ascii="Times New Roman" w:hAnsi="Times New Roman"/>
          <w:bCs/>
          <w:sz w:val="26"/>
          <w:szCs w:val="26"/>
        </w:rPr>
        <w:t>.  Предоставление результата оказания Услуги осуществляетс</w:t>
      </w:r>
      <w:r>
        <w:rPr>
          <w:rFonts w:ascii="Times New Roman" w:hAnsi="Times New Roman"/>
          <w:bCs/>
          <w:sz w:val="26"/>
          <w:szCs w:val="26"/>
        </w:rPr>
        <w:t>я в срок,</w:t>
      </w:r>
      <w:r>
        <w:rPr>
          <w:rFonts w:ascii="Times New Roman" w:hAnsi="Times New Roman"/>
          <w:bCs/>
          <w:sz w:val="26"/>
          <w:szCs w:val="26"/>
        </w:rPr>
        <w:br/>
        <w:t xml:space="preserve">не превышающий 3 </w:t>
      </w:r>
      <w:r w:rsidRPr="00492179">
        <w:rPr>
          <w:rFonts w:ascii="Times New Roman" w:hAnsi="Times New Roman"/>
          <w:bCs/>
          <w:sz w:val="26"/>
          <w:szCs w:val="26"/>
        </w:rPr>
        <w:t>рабочих дней, и исчисляется со дня принятия решения</w:t>
      </w:r>
      <w:r w:rsidRPr="00492179">
        <w:rPr>
          <w:rFonts w:ascii="Times New Roman" w:hAnsi="Times New Roman"/>
          <w:bCs/>
          <w:sz w:val="26"/>
          <w:szCs w:val="26"/>
        </w:rPr>
        <w:br/>
        <w:t>о предоставлении Услуги</w:t>
      </w:r>
      <w:r>
        <w:rPr>
          <w:rFonts w:ascii="Times New Roman" w:hAnsi="Times New Roman"/>
          <w:bCs/>
          <w:sz w:val="26"/>
          <w:szCs w:val="26"/>
        </w:rPr>
        <w:t>, но не превышает срок установленный в  п</w:t>
      </w:r>
      <w:r w:rsidRPr="00492179">
        <w:rPr>
          <w:rFonts w:ascii="Times New Roman" w:hAnsi="Times New Roman"/>
          <w:bCs/>
          <w:sz w:val="26"/>
          <w:szCs w:val="26"/>
        </w:rPr>
        <w:t>.</w:t>
      </w:r>
      <w:r>
        <w:rPr>
          <w:rFonts w:ascii="Times New Roman" w:hAnsi="Times New Roman"/>
          <w:bCs/>
          <w:sz w:val="26"/>
          <w:szCs w:val="26"/>
        </w:rPr>
        <w:t>2.4.1 настоящего Регламента.</w:t>
      </w:r>
    </w:p>
    <w:p w:rsidR="001A227D" w:rsidRPr="00492179" w:rsidRDefault="001A227D" w:rsidP="00652F70">
      <w:pPr>
        <w:autoSpaceDE w:val="0"/>
        <w:autoSpaceDN w:val="0"/>
        <w:adjustRightInd w:val="0"/>
        <w:spacing w:after="0" w:line="240" w:lineRule="auto"/>
        <w:ind w:firstLine="539"/>
        <w:jc w:val="both"/>
        <w:rPr>
          <w:rFonts w:ascii="Times New Roman" w:hAnsi="Times New Roman"/>
          <w:bCs/>
          <w:sz w:val="26"/>
          <w:szCs w:val="26"/>
        </w:rPr>
      </w:pPr>
      <w:r w:rsidRPr="00053E9C">
        <w:rPr>
          <w:rFonts w:ascii="Times New Roman" w:hAnsi="Times New Roman"/>
          <w:sz w:val="26"/>
          <w:szCs w:val="26"/>
        </w:rPr>
        <w:t>3.</w:t>
      </w:r>
      <w:r>
        <w:rPr>
          <w:rFonts w:ascii="Times New Roman" w:hAnsi="Times New Roman"/>
          <w:sz w:val="26"/>
          <w:szCs w:val="26"/>
        </w:rPr>
        <w:t>5</w:t>
      </w:r>
      <w:r w:rsidRPr="00053E9C">
        <w:rPr>
          <w:rFonts w:ascii="Times New Roman" w:hAnsi="Times New Roman"/>
          <w:sz w:val="26"/>
          <w:szCs w:val="26"/>
        </w:rPr>
        <w:t>.</w:t>
      </w:r>
      <w:r>
        <w:rPr>
          <w:rFonts w:ascii="Times New Roman" w:hAnsi="Times New Roman"/>
          <w:sz w:val="26"/>
          <w:szCs w:val="26"/>
        </w:rPr>
        <w:t>4</w:t>
      </w:r>
      <w:r w:rsidRPr="00053E9C">
        <w:rPr>
          <w:rFonts w:ascii="Times New Roman" w:hAnsi="Times New Roman"/>
          <w:sz w:val="26"/>
          <w:szCs w:val="26"/>
        </w:rPr>
        <w:t>.4</w:t>
      </w:r>
      <w:r w:rsidRPr="00053E9C">
        <w:rPr>
          <w:rFonts w:ascii="Times New Roman" w:hAnsi="Times New Roman"/>
          <w:bCs/>
          <w:sz w:val="26"/>
          <w:szCs w:val="26"/>
        </w:rPr>
        <w:t xml:space="preserve">.  Предоставление органом предоставляющем Услугу, или МФЦ результата оказания Услуги </w:t>
      </w:r>
      <w:r>
        <w:rPr>
          <w:rFonts w:ascii="Times New Roman" w:hAnsi="Times New Roman"/>
          <w:bCs/>
          <w:sz w:val="26"/>
          <w:szCs w:val="26"/>
        </w:rPr>
        <w:t xml:space="preserve">по выбору </w:t>
      </w:r>
      <w:r w:rsidRPr="00053E9C">
        <w:rPr>
          <w:rFonts w:ascii="Times New Roman" w:hAnsi="Times New Roman"/>
          <w:bCs/>
          <w:sz w:val="26"/>
          <w:szCs w:val="26"/>
        </w:rPr>
        <w:t>заявителя независимо от его места жительства (пребывания)</w:t>
      </w:r>
      <w:r>
        <w:rPr>
          <w:rFonts w:ascii="Times New Roman" w:hAnsi="Times New Roman"/>
          <w:bCs/>
          <w:sz w:val="26"/>
          <w:szCs w:val="26"/>
        </w:rPr>
        <w:t xml:space="preserve"> для физических лиц, включая  индивидуальных предпринимателей, либо </w:t>
      </w:r>
      <w:r w:rsidRPr="00053E9C">
        <w:rPr>
          <w:rFonts w:ascii="Times New Roman" w:hAnsi="Times New Roman"/>
          <w:bCs/>
          <w:sz w:val="26"/>
          <w:szCs w:val="26"/>
        </w:rPr>
        <w:t>места нахождения юридического лица возможно.</w:t>
      </w:r>
    </w:p>
    <w:p w:rsidR="001A227D" w:rsidRPr="00492179" w:rsidRDefault="001A227D" w:rsidP="00F961EE">
      <w:pPr>
        <w:autoSpaceDE w:val="0"/>
        <w:autoSpaceDN w:val="0"/>
        <w:adjustRightInd w:val="0"/>
        <w:spacing w:after="0" w:line="240" w:lineRule="auto"/>
        <w:ind w:firstLine="539"/>
        <w:jc w:val="both"/>
        <w:rPr>
          <w:rFonts w:ascii="Times New Roman" w:hAnsi="Times New Roman"/>
          <w:bCs/>
          <w:sz w:val="26"/>
          <w:szCs w:val="26"/>
        </w:rPr>
      </w:pPr>
    </w:p>
    <w:p w:rsidR="001A227D" w:rsidRDefault="001A227D" w:rsidP="001530EB">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3.</w:t>
      </w:r>
      <w:r>
        <w:rPr>
          <w:rFonts w:ascii="Times New Roman" w:hAnsi="Times New Roman"/>
          <w:b/>
          <w:color w:val="000000"/>
          <w:sz w:val="26"/>
          <w:szCs w:val="26"/>
          <w:lang w:eastAsia="ru-RU"/>
        </w:rPr>
        <w:t>6</w:t>
      </w:r>
      <w:r w:rsidRPr="00492179">
        <w:rPr>
          <w:rFonts w:ascii="Times New Roman" w:hAnsi="Times New Roman"/>
          <w:b/>
          <w:color w:val="000000"/>
          <w:sz w:val="26"/>
          <w:szCs w:val="26"/>
          <w:lang w:eastAsia="ru-RU"/>
        </w:rPr>
        <w:t xml:space="preserve">. Вариант </w:t>
      </w:r>
      <w:r>
        <w:rPr>
          <w:rFonts w:ascii="Times New Roman" w:hAnsi="Times New Roman"/>
          <w:b/>
          <w:color w:val="000000"/>
          <w:sz w:val="26"/>
          <w:szCs w:val="26"/>
          <w:lang w:eastAsia="ru-RU"/>
        </w:rPr>
        <w:t>4</w:t>
      </w:r>
      <w:r w:rsidRPr="00C72334">
        <w:rPr>
          <w:rFonts w:ascii="Times New Roman" w:hAnsi="Times New Roman"/>
          <w:color w:val="000000"/>
          <w:sz w:val="26"/>
          <w:szCs w:val="26"/>
          <w:lang w:eastAsia="ru-RU"/>
        </w:rPr>
        <w:t xml:space="preserve"> </w:t>
      </w:r>
      <w:r w:rsidRPr="00C72334">
        <w:rPr>
          <w:rFonts w:ascii="Times New Roman" w:hAnsi="Times New Roman"/>
          <w:b/>
          <w:color w:val="000000"/>
          <w:sz w:val="26"/>
          <w:szCs w:val="26"/>
          <w:lang w:eastAsia="ru-RU"/>
        </w:rPr>
        <w:t xml:space="preserve">Предоставление земельного участка, </w:t>
      </w:r>
      <w:r w:rsidRPr="002F486B">
        <w:rPr>
          <w:rFonts w:ascii="Times New Roman" w:hAnsi="Times New Roman"/>
          <w:b/>
          <w:sz w:val="26"/>
          <w:szCs w:val="26"/>
        </w:rPr>
        <w:t xml:space="preserve">находящегося </w:t>
      </w:r>
      <w:r>
        <w:rPr>
          <w:rFonts w:ascii="Times New Roman" w:hAnsi="Times New Roman"/>
          <w:b/>
          <w:sz w:val="26"/>
          <w:szCs w:val="26"/>
        </w:rPr>
        <w:t xml:space="preserve">                                  </w:t>
      </w:r>
      <w:r w:rsidRPr="002F486B">
        <w:rPr>
          <w:rFonts w:ascii="Times New Roman" w:hAnsi="Times New Roman"/>
          <w:b/>
          <w:sz w:val="26"/>
          <w:szCs w:val="26"/>
        </w:rPr>
        <w:t xml:space="preserve">в муниципальной собственности или государственная собственность </w:t>
      </w:r>
      <w:r>
        <w:rPr>
          <w:rFonts w:ascii="Times New Roman" w:hAnsi="Times New Roman"/>
          <w:b/>
          <w:sz w:val="26"/>
          <w:szCs w:val="26"/>
        </w:rPr>
        <w:t xml:space="preserve">                                   </w:t>
      </w:r>
      <w:r w:rsidRPr="002F486B">
        <w:rPr>
          <w:rFonts w:ascii="Times New Roman" w:hAnsi="Times New Roman"/>
          <w:b/>
          <w:sz w:val="26"/>
          <w:szCs w:val="26"/>
        </w:rPr>
        <w:t xml:space="preserve">на который не разграничена, </w:t>
      </w:r>
      <w:r w:rsidRPr="00C72334">
        <w:rPr>
          <w:rFonts w:ascii="Times New Roman" w:hAnsi="Times New Roman"/>
          <w:b/>
          <w:color w:val="000000"/>
          <w:sz w:val="26"/>
          <w:szCs w:val="26"/>
          <w:lang w:eastAsia="ru-RU"/>
        </w:rPr>
        <w:t xml:space="preserve">в </w:t>
      </w:r>
      <w:r>
        <w:rPr>
          <w:rFonts w:ascii="Times New Roman" w:hAnsi="Times New Roman"/>
          <w:b/>
          <w:color w:val="000000"/>
          <w:sz w:val="26"/>
          <w:szCs w:val="26"/>
          <w:lang w:eastAsia="ru-RU"/>
        </w:rPr>
        <w:t>безвозмездное пользование</w:t>
      </w:r>
      <w:r w:rsidRPr="00492179">
        <w:rPr>
          <w:rFonts w:ascii="Times New Roman" w:hAnsi="Times New Roman"/>
          <w:b/>
          <w:color w:val="000000"/>
          <w:sz w:val="26"/>
          <w:szCs w:val="26"/>
          <w:lang w:eastAsia="ru-RU"/>
        </w:rPr>
        <w:t xml:space="preserve"> включает </w:t>
      </w:r>
      <w:r>
        <w:rPr>
          <w:rFonts w:ascii="Times New Roman" w:hAnsi="Times New Roman"/>
          <w:b/>
          <w:color w:val="000000"/>
          <w:sz w:val="26"/>
          <w:szCs w:val="26"/>
          <w:lang w:eastAsia="ru-RU"/>
        </w:rPr>
        <w:t>в</w:t>
      </w:r>
      <w:r w:rsidRPr="00492179">
        <w:rPr>
          <w:rFonts w:ascii="Times New Roman" w:hAnsi="Times New Roman"/>
          <w:b/>
          <w:color w:val="000000"/>
          <w:sz w:val="26"/>
          <w:szCs w:val="26"/>
          <w:lang w:eastAsia="ru-RU"/>
        </w:rPr>
        <w:t xml:space="preserve"> себя следующие</w:t>
      </w:r>
      <w:r w:rsidRPr="00492179">
        <w:rPr>
          <w:rFonts w:ascii="Arial" w:hAnsi="Arial" w:cs="Arial"/>
          <w:sz w:val="28"/>
          <w:szCs w:val="20"/>
          <w:lang w:eastAsia="ru-RU"/>
        </w:rPr>
        <w:t xml:space="preserve"> </w:t>
      </w:r>
      <w:r w:rsidRPr="00492179">
        <w:rPr>
          <w:rFonts w:ascii="Times New Roman" w:hAnsi="Times New Roman"/>
          <w:b/>
          <w:color w:val="000000"/>
          <w:sz w:val="26"/>
          <w:szCs w:val="26"/>
          <w:lang w:eastAsia="ru-RU"/>
        </w:rPr>
        <w:t>административные процедуры:</w:t>
      </w:r>
    </w:p>
    <w:p w:rsidR="001A227D" w:rsidRPr="00492179" w:rsidRDefault="001A227D" w:rsidP="001530EB">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1) </w:t>
      </w:r>
      <w:r w:rsidRPr="00492179">
        <w:rPr>
          <w:rFonts w:ascii="Times New Roman" w:hAnsi="Times New Roman"/>
          <w:color w:val="000000"/>
          <w:sz w:val="26"/>
          <w:szCs w:val="26"/>
          <w:lang w:eastAsia="ru-RU"/>
        </w:rPr>
        <w:t>Прием (получение) и регистрация запроса и иных документов, необходимых для предоставления Услуги;</w:t>
      </w:r>
    </w:p>
    <w:p w:rsidR="001A227D" w:rsidRPr="00492179" w:rsidRDefault="001A227D" w:rsidP="001530EB">
      <w:pPr>
        <w:tabs>
          <w:tab w:val="left" w:pos="7980"/>
        </w:tabs>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2) Межведомственное информационное взаимодействие;</w:t>
      </w: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3</w:t>
      </w:r>
      <w:r w:rsidRPr="00492179">
        <w:rPr>
          <w:rFonts w:ascii="Times New Roman" w:hAnsi="Times New Roman"/>
          <w:color w:val="000000"/>
          <w:sz w:val="26"/>
          <w:szCs w:val="26"/>
          <w:lang w:eastAsia="ru-RU"/>
        </w:rPr>
        <w:t>) Принятие решения о предоставлении (об отказе в предоставлении) Услуги;</w:t>
      </w: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4</w:t>
      </w:r>
      <w:r w:rsidRPr="00492179">
        <w:rPr>
          <w:rFonts w:ascii="Times New Roman" w:hAnsi="Times New Roman"/>
          <w:color w:val="000000"/>
          <w:sz w:val="26"/>
          <w:szCs w:val="26"/>
          <w:lang w:eastAsia="ru-RU"/>
        </w:rPr>
        <w:t>) Предоставление результата Услуги.</w:t>
      </w:r>
    </w:p>
    <w:p w:rsidR="001A227D" w:rsidRPr="00492179" w:rsidRDefault="001A227D" w:rsidP="001530EB">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p>
    <w:p w:rsidR="001A227D" w:rsidRPr="00492179" w:rsidRDefault="001A227D" w:rsidP="004D6D13">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3.</w:t>
      </w:r>
      <w:r>
        <w:rPr>
          <w:rFonts w:ascii="Times New Roman" w:hAnsi="Times New Roman"/>
          <w:b/>
          <w:color w:val="000000"/>
          <w:sz w:val="26"/>
          <w:szCs w:val="26"/>
          <w:lang w:eastAsia="ru-RU"/>
        </w:rPr>
        <w:t>6</w:t>
      </w:r>
      <w:r w:rsidRPr="00492179">
        <w:rPr>
          <w:rFonts w:ascii="Times New Roman" w:hAnsi="Times New Roman"/>
          <w:b/>
          <w:color w:val="000000"/>
          <w:sz w:val="26"/>
          <w:szCs w:val="26"/>
          <w:lang w:eastAsia="ru-RU"/>
        </w:rPr>
        <w:t>.1. Прием запроса и документов</w:t>
      </w:r>
      <w:r w:rsidRPr="00492179">
        <w:rPr>
          <w:rFonts w:ascii="Times New Roman" w:hAnsi="Times New Roman"/>
          <w:b/>
          <w:color w:val="000000"/>
          <w:sz w:val="26"/>
          <w:szCs w:val="26"/>
          <w:lang w:eastAsia="ru-RU"/>
        </w:rPr>
        <w:br/>
        <w:t>и (или) информации, необходимых для предоставления Услуги</w:t>
      </w:r>
    </w:p>
    <w:p w:rsidR="001A227D" w:rsidRPr="00492179" w:rsidRDefault="001A227D" w:rsidP="004D6D13">
      <w:pPr>
        <w:widowControl w:val="0"/>
        <w:autoSpaceDE w:val="0"/>
        <w:autoSpaceDN w:val="0"/>
        <w:adjustRightInd w:val="0"/>
        <w:spacing w:after="0" w:line="240" w:lineRule="auto"/>
        <w:ind w:firstLine="540"/>
        <w:jc w:val="center"/>
        <w:rPr>
          <w:rFonts w:ascii="Times New Roman" w:hAnsi="Times New Roman"/>
          <w:color w:val="000000"/>
          <w:sz w:val="26"/>
          <w:szCs w:val="26"/>
          <w:lang w:eastAsia="ru-RU"/>
        </w:rPr>
      </w:pPr>
    </w:p>
    <w:p w:rsidR="001A227D" w:rsidRPr="00492179" w:rsidRDefault="001A227D" w:rsidP="004D6D13">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6</w:t>
      </w:r>
      <w:r w:rsidRPr="00492179">
        <w:rPr>
          <w:rFonts w:ascii="Times New Roman" w:hAnsi="Times New Roman"/>
          <w:color w:val="000000"/>
          <w:sz w:val="26"/>
          <w:szCs w:val="26"/>
          <w:lang w:eastAsia="ru-RU"/>
        </w:rPr>
        <w:t xml:space="preserve">.1.1. Основанием начала выполнения административной процедуры является поступление от </w:t>
      </w:r>
      <w:r>
        <w:rPr>
          <w:rFonts w:ascii="Times New Roman" w:hAnsi="Times New Roman"/>
          <w:color w:val="000000"/>
          <w:sz w:val="26"/>
          <w:szCs w:val="26"/>
          <w:lang w:eastAsia="ru-RU"/>
        </w:rPr>
        <w:t>З</w:t>
      </w:r>
      <w:r w:rsidRPr="00492179">
        <w:rPr>
          <w:rFonts w:ascii="Times New Roman" w:hAnsi="Times New Roman"/>
          <w:color w:val="000000"/>
          <w:sz w:val="26"/>
          <w:szCs w:val="26"/>
          <w:lang w:eastAsia="ru-RU"/>
        </w:rPr>
        <w:t>аявителя запроса и иных документов, необходимых</w:t>
      </w:r>
      <w:r w:rsidRPr="00492179">
        <w:rPr>
          <w:rFonts w:ascii="Times New Roman" w:hAnsi="Times New Roman"/>
          <w:color w:val="000000"/>
          <w:sz w:val="26"/>
          <w:szCs w:val="26"/>
          <w:lang w:eastAsia="ru-RU"/>
        </w:rPr>
        <w:br/>
        <w:t>для предоставления Услуги.</w:t>
      </w:r>
    </w:p>
    <w:p w:rsidR="001A227D" w:rsidRDefault="001A227D" w:rsidP="00656740">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 xml:space="preserve">Для получения Услуги </w:t>
      </w:r>
      <w:r>
        <w:rPr>
          <w:rFonts w:ascii="Times New Roman" w:hAnsi="Times New Roman"/>
          <w:color w:val="000000"/>
          <w:sz w:val="26"/>
          <w:szCs w:val="26"/>
          <w:lang w:eastAsia="ru-RU"/>
        </w:rPr>
        <w:t>З</w:t>
      </w:r>
      <w:r w:rsidRPr="00492179">
        <w:rPr>
          <w:rFonts w:ascii="Times New Roman" w:hAnsi="Times New Roman"/>
          <w:color w:val="000000"/>
          <w:sz w:val="26"/>
          <w:szCs w:val="26"/>
          <w:lang w:eastAsia="ru-RU"/>
        </w:rPr>
        <w:t xml:space="preserve">аявитель представляет в орган, </w:t>
      </w:r>
      <w:r w:rsidRPr="00773A6E">
        <w:rPr>
          <w:rFonts w:ascii="Times New Roman" w:hAnsi="Times New Roman"/>
          <w:color w:val="000000"/>
          <w:sz w:val="26"/>
          <w:szCs w:val="26"/>
          <w:lang w:eastAsia="ru-RU"/>
        </w:rPr>
        <w:t xml:space="preserve">предоставляющий Услугу заявление по форме согласно </w:t>
      </w:r>
      <w:hyperlink w:anchor="sub_12000" w:history="1">
        <w:r w:rsidRPr="00773A6E">
          <w:rPr>
            <w:rFonts w:ascii="Times New Roman" w:hAnsi="Times New Roman"/>
            <w:color w:val="000000"/>
            <w:sz w:val="26"/>
            <w:szCs w:val="26"/>
            <w:lang w:eastAsia="ru-RU"/>
          </w:rPr>
          <w:t xml:space="preserve">приложению </w:t>
        </w:r>
        <w:r w:rsidRPr="00773A6E">
          <w:rPr>
            <w:rFonts w:ascii="Times New Roman" w:hAnsi="Times New Roman"/>
            <w:color w:val="000000"/>
            <w:sz w:val="26"/>
            <w:szCs w:val="26"/>
            <w:lang w:eastAsia="ru-RU"/>
          </w:rPr>
          <w:br/>
          <w:t>№ </w:t>
        </w:r>
      </w:hyperlink>
      <w:r w:rsidRPr="00773A6E">
        <w:rPr>
          <w:rFonts w:ascii="Times New Roman" w:hAnsi="Times New Roman"/>
          <w:color w:val="000000"/>
          <w:sz w:val="26"/>
          <w:szCs w:val="26"/>
          <w:lang w:eastAsia="ru-RU"/>
        </w:rPr>
        <w:t>7</w:t>
      </w:r>
      <w:r>
        <w:rPr>
          <w:rFonts w:ascii="Times New Roman" w:hAnsi="Times New Roman"/>
          <w:color w:val="000000"/>
          <w:sz w:val="26"/>
          <w:szCs w:val="26"/>
          <w:lang w:eastAsia="ru-RU"/>
        </w:rPr>
        <w:t xml:space="preserve"> </w:t>
      </w:r>
      <w:r w:rsidRPr="00492179">
        <w:rPr>
          <w:rFonts w:ascii="Times New Roman" w:hAnsi="Times New Roman"/>
          <w:color w:val="000000"/>
          <w:sz w:val="26"/>
          <w:szCs w:val="26"/>
          <w:lang w:eastAsia="ru-RU"/>
        </w:rPr>
        <w:t xml:space="preserve">к </w:t>
      </w:r>
      <w:r>
        <w:rPr>
          <w:rFonts w:ascii="Times New Roman" w:hAnsi="Times New Roman"/>
          <w:color w:val="000000"/>
          <w:sz w:val="26"/>
          <w:szCs w:val="26"/>
          <w:lang w:eastAsia="ru-RU"/>
        </w:rPr>
        <w:t>Р</w:t>
      </w:r>
      <w:r w:rsidRPr="00492179">
        <w:rPr>
          <w:rFonts w:ascii="Times New Roman" w:hAnsi="Times New Roman"/>
          <w:color w:val="000000"/>
          <w:sz w:val="26"/>
          <w:szCs w:val="26"/>
          <w:lang w:eastAsia="ru-RU"/>
        </w:rPr>
        <w:t>егламенту, а также следующие документы:</w:t>
      </w:r>
    </w:p>
    <w:p w:rsidR="001A227D" w:rsidRPr="004E671F" w:rsidRDefault="001A227D" w:rsidP="00656740">
      <w:pPr>
        <w:pStyle w:val="ConsPlusNormal"/>
        <w:ind w:firstLine="540"/>
        <w:jc w:val="both"/>
        <w:rPr>
          <w:rFonts w:ascii="Times New Roman" w:hAnsi="Times New Roman"/>
          <w:sz w:val="26"/>
          <w:szCs w:val="26"/>
        </w:rPr>
      </w:pPr>
      <w:r>
        <w:rPr>
          <w:rFonts w:ascii="Times New Roman" w:hAnsi="Times New Roman"/>
          <w:sz w:val="26"/>
          <w:szCs w:val="26"/>
        </w:rPr>
        <w:t>- Д</w:t>
      </w:r>
      <w:r w:rsidRPr="004E671F">
        <w:rPr>
          <w:rFonts w:ascii="Times New Roman" w:hAnsi="Times New Roman"/>
          <w:sz w:val="26"/>
          <w:szCs w:val="26"/>
        </w:rPr>
        <w:t>окументы, подтверждающие право заявителя на приобретение земельного участка без проведения торгов, предусмотренные</w:t>
      </w:r>
      <w:r w:rsidRPr="005D022F">
        <w:t xml:space="preserve"> </w:t>
      </w:r>
      <w:r w:rsidRPr="005D022F">
        <w:rPr>
          <w:rFonts w:ascii="Times New Roman" w:hAnsi="Times New Roman"/>
          <w:sz w:val="26"/>
          <w:szCs w:val="26"/>
        </w:rPr>
        <w:t>Приказ</w:t>
      </w:r>
      <w:r>
        <w:rPr>
          <w:rFonts w:ascii="Times New Roman" w:hAnsi="Times New Roman"/>
          <w:sz w:val="26"/>
          <w:szCs w:val="26"/>
        </w:rPr>
        <w:t>ом Росреестра                                               от 02.09.2020 №</w:t>
      </w:r>
      <w:r w:rsidRPr="005D022F">
        <w:rPr>
          <w:rFonts w:ascii="Times New Roman" w:hAnsi="Times New Roman"/>
          <w:sz w:val="26"/>
          <w:szCs w:val="26"/>
        </w:rPr>
        <w:t xml:space="preserve"> П/0321 </w:t>
      </w:r>
      <w:r>
        <w:rPr>
          <w:rFonts w:ascii="Times New Roman" w:hAnsi="Times New Roman"/>
          <w:sz w:val="26"/>
          <w:szCs w:val="26"/>
        </w:rPr>
        <w:t>«</w:t>
      </w:r>
      <w:r w:rsidRPr="005D022F">
        <w:rPr>
          <w:rFonts w:ascii="Times New Roman" w:hAnsi="Times New Roman"/>
          <w:sz w:val="26"/>
          <w:szCs w:val="26"/>
        </w:rPr>
        <w:t>Об утверждении перечня документов, подтверждающих право заявителя на приобретение земельного участка без проведения торгов</w:t>
      </w:r>
      <w:r>
        <w:rPr>
          <w:rFonts w:ascii="Times New Roman" w:hAnsi="Times New Roman"/>
          <w:sz w:val="26"/>
          <w:szCs w:val="26"/>
        </w:rPr>
        <w:t>».</w:t>
      </w:r>
    </w:p>
    <w:p w:rsidR="001A227D" w:rsidRPr="004E671F" w:rsidRDefault="001A227D" w:rsidP="00656740">
      <w:pPr>
        <w:pStyle w:val="ConsPlusNormal"/>
        <w:ind w:firstLine="540"/>
        <w:jc w:val="both"/>
        <w:rPr>
          <w:rFonts w:ascii="Times New Roman" w:hAnsi="Times New Roman"/>
          <w:sz w:val="26"/>
          <w:szCs w:val="26"/>
        </w:rPr>
      </w:pPr>
      <w:r>
        <w:rPr>
          <w:rFonts w:ascii="Times New Roman" w:hAnsi="Times New Roman"/>
          <w:sz w:val="26"/>
          <w:szCs w:val="26"/>
        </w:rPr>
        <w:t>- З</w:t>
      </w:r>
      <w:r w:rsidRPr="004E671F">
        <w:rPr>
          <w:rFonts w:ascii="Times New Roman" w:hAnsi="Times New Roman"/>
          <w:sz w:val="26"/>
          <w:szCs w:val="26"/>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Pr>
          <w:rFonts w:ascii="Times New Roman" w:hAnsi="Times New Roman"/>
          <w:sz w:val="26"/>
          <w:szCs w:val="26"/>
        </w:rPr>
        <w:t>ся иностранное юридическое лицо.</w:t>
      </w:r>
    </w:p>
    <w:p w:rsidR="001A227D" w:rsidRDefault="001A227D" w:rsidP="00656740">
      <w:pPr>
        <w:pStyle w:val="ConsPlusNormal"/>
        <w:ind w:firstLine="540"/>
        <w:jc w:val="both"/>
        <w:rPr>
          <w:rFonts w:ascii="Times New Roman" w:hAnsi="Times New Roman"/>
          <w:sz w:val="26"/>
          <w:szCs w:val="26"/>
        </w:rPr>
      </w:pPr>
      <w:r>
        <w:rPr>
          <w:rFonts w:ascii="Times New Roman" w:hAnsi="Times New Roman"/>
          <w:sz w:val="26"/>
          <w:szCs w:val="26"/>
        </w:rPr>
        <w:t>- П</w:t>
      </w:r>
      <w:r w:rsidRPr="004E671F">
        <w:rPr>
          <w:rFonts w:ascii="Times New Roman" w:hAnsi="Times New Roman"/>
          <w:sz w:val="26"/>
          <w:szCs w:val="26"/>
        </w:rPr>
        <w:t xml:space="preserve">одготовленные некоммерческой организацией, созданной гражданами, списки ее членов в случае, если подано заявление о предоставлении земельного </w:t>
      </w:r>
      <w:r>
        <w:rPr>
          <w:rFonts w:ascii="Times New Roman" w:hAnsi="Times New Roman"/>
          <w:sz w:val="26"/>
          <w:szCs w:val="26"/>
        </w:rPr>
        <w:t xml:space="preserve">участка </w:t>
      </w:r>
      <w:r w:rsidRPr="004E671F">
        <w:rPr>
          <w:rFonts w:ascii="Times New Roman" w:hAnsi="Times New Roman"/>
          <w:sz w:val="26"/>
          <w:szCs w:val="26"/>
        </w:rPr>
        <w:t>в безвозмездное пользование указанной организации для ведения</w:t>
      </w:r>
      <w:r>
        <w:rPr>
          <w:rFonts w:ascii="Times New Roman" w:hAnsi="Times New Roman"/>
          <w:sz w:val="26"/>
          <w:szCs w:val="26"/>
        </w:rPr>
        <w:t xml:space="preserve"> огородничества или садоводства.</w:t>
      </w:r>
    </w:p>
    <w:p w:rsidR="001A227D" w:rsidRDefault="001A227D" w:rsidP="00656740">
      <w:pPr>
        <w:pStyle w:val="ConsPlusNormal"/>
        <w:ind w:firstLine="540"/>
        <w:jc w:val="both"/>
        <w:rPr>
          <w:rFonts w:ascii="Times New Roman" w:hAnsi="Times New Roman"/>
          <w:sz w:val="26"/>
          <w:szCs w:val="26"/>
        </w:rPr>
      </w:pPr>
      <w:r>
        <w:rPr>
          <w:rFonts w:ascii="Times New Roman" w:hAnsi="Times New Roman"/>
          <w:sz w:val="26"/>
          <w:szCs w:val="26"/>
        </w:rPr>
        <w:t>К заявлению о предоставлении услуги прилагаются:</w:t>
      </w:r>
    </w:p>
    <w:p w:rsidR="001A227D" w:rsidRDefault="001A227D" w:rsidP="0065674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rPr>
        <w:t xml:space="preserve"> </w:t>
      </w:r>
      <w:r>
        <w:rPr>
          <w:rFonts w:ascii="Times New Roman" w:hAnsi="Times New Roman"/>
          <w:sz w:val="26"/>
          <w:szCs w:val="26"/>
          <w:lang w:eastAsia="ru-RU"/>
        </w:rPr>
        <w:t>- документы, подтверждающие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A227D" w:rsidRDefault="001A227D" w:rsidP="0065674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A227D" w:rsidRDefault="001A227D" w:rsidP="0065674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1A227D" w:rsidRDefault="001A227D" w:rsidP="0065674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A227D" w:rsidRDefault="001A227D" w:rsidP="0065674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A227D" w:rsidRDefault="001A227D" w:rsidP="00656740">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1A227D" w:rsidRDefault="001A227D" w:rsidP="00656740">
      <w:pPr>
        <w:pStyle w:val="ConsPlusNormal"/>
        <w:ind w:firstLine="540"/>
        <w:jc w:val="both"/>
        <w:rPr>
          <w:rFonts w:ascii="Times New Roman" w:hAnsi="Times New Roman"/>
          <w:sz w:val="26"/>
          <w:szCs w:val="26"/>
        </w:rPr>
      </w:pPr>
      <w:r>
        <w:rPr>
          <w:rFonts w:ascii="Times New Roman" w:hAnsi="Times New Roman"/>
          <w:sz w:val="26"/>
          <w:szCs w:val="26"/>
        </w:rPr>
        <w:t>Д</w:t>
      </w:r>
      <w:r w:rsidRPr="004E671F">
        <w:rPr>
          <w:rFonts w:ascii="Times New Roman" w:hAnsi="Times New Roman"/>
          <w:sz w:val="26"/>
          <w:szCs w:val="26"/>
        </w:rPr>
        <w:t xml:space="preserve">окумент, подтверждающий личность </w:t>
      </w:r>
      <w:r>
        <w:rPr>
          <w:rFonts w:ascii="Times New Roman" w:hAnsi="Times New Roman"/>
          <w:sz w:val="26"/>
          <w:szCs w:val="26"/>
        </w:rPr>
        <w:t>З</w:t>
      </w:r>
      <w:r w:rsidRPr="004E671F">
        <w:rPr>
          <w:rFonts w:ascii="Times New Roman" w:hAnsi="Times New Roman"/>
          <w:sz w:val="26"/>
          <w:szCs w:val="26"/>
        </w:rPr>
        <w:t>аявителя,</w:t>
      </w:r>
      <w:r>
        <w:rPr>
          <w:rFonts w:ascii="Times New Roman" w:hAnsi="Times New Roman"/>
          <w:sz w:val="26"/>
          <w:szCs w:val="26"/>
        </w:rPr>
        <w:t xml:space="preserve"> Представителя Заявителя.</w:t>
      </w:r>
    </w:p>
    <w:p w:rsidR="001A227D" w:rsidRPr="0096183B" w:rsidRDefault="001A227D" w:rsidP="00656740">
      <w:pPr>
        <w:autoSpaceDE w:val="0"/>
        <w:autoSpaceDN w:val="0"/>
        <w:adjustRightInd w:val="0"/>
        <w:spacing w:after="0" w:line="240" w:lineRule="auto"/>
        <w:ind w:firstLine="709"/>
        <w:jc w:val="both"/>
        <w:rPr>
          <w:rFonts w:ascii="Times New Roman" w:hAnsi="Times New Roman"/>
          <w:color w:val="000000"/>
          <w:sz w:val="26"/>
          <w:szCs w:val="26"/>
          <w:lang w:eastAsia="ru-RU"/>
        </w:rPr>
      </w:pPr>
      <w:r w:rsidRPr="0096183B">
        <w:rPr>
          <w:rFonts w:ascii="Times New Roman" w:hAnsi="Times New Roman"/>
          <w:color w:val="000000"/>
          <w:sz w:val="26"/>
          <w:szCs w:val="26"/>
          <w:lang w:eastAsia="ru-RU"/>
        </w:rPr>
        <w:t>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A227D" w:rsidRPr="0096183B" w:rsidRDefault="001A227D" w:rsidP="00656740">
      <w:pPr>
        <w:autoSpaceDE w:val="0"/>
        <w:autoSpaceDN w:val="0"/>
        <w:adjustRightInd w:val="0"/>
        <w:spacing w:after="0" w:line="240" w:lineRule="auto"/>
        <w:ind w:firstLine="709"/>
        <w:jc w:val="both"/>
        <w:rPr>
          <w:rFonts w:ascii="Times New Roman" w:hAnsi="Times New Roman"/>
          <w:color w:val="000000"/>
          <w:sz w:val="26"/>
          <w:szCs w:val="26"/>
          <w:lang w:eastAsia="ru-RU"/>
        </w:rPr>
      </w:pPr>
      <w:r w:rsidRPr="0096183B">
        <w:rPr>
          <w:rFonts w:ascii="Times New Roman" w:hAnsi="Times New Roman"/>
          <w:color w:val="000000"/>
          <w:sz w:val="26"/>
          <w:szCs w:val="26"/>
          <w:lang w:eastAsia="ru-RU"/>
        </w:rPr>
        <w:t>В случае, если заявление подается Представителем заявителя, дополнительно предоставляется документ, подтверждающий полномочия представителя действовать от имени заявителя.</w:t>
      </w:r>
    </w:p>
    <w:p w:rsidR="001A227D" w:rsidRPr="004E671F" w:rsidRDefault="001A227D" w:rsidP="00656740">
      <w:pPr>
        <w:pStyle w:val="ConsPlusNormal"/>
        <w:ind w:firstLine="540"/>
        <w:jc w:val="both"/>
        <w:rPr>
          <w:rFonts w:ascii="Times New Roman" w:hAnsi="Times New Roman"/>
          <w:sz w:val="26"/>
          <w:szCs w:val="26"/>
        </w:rPr>
      </w:pPr>
      <w:r w:rsidRPr="0046294F">
        <w:rPr>
          <w:rFonts w:ascii="Times New Roman" w:hAnsi="Times New Roman"/>
          <w:sz w:val="26"/>
          <w:szCs w:val="26"/>
        </w:rPr>
        <w:t xml:space="preserve"> Документы, подтверждающие надлежащее использование такого земельного участка и предусмотренные перечнем, установленным в соответствии</w:t>
      </w:r>
      <w:r>
        <w:rPr>
          <w:rFonts w:ascii="Times New Roman" w:hAnsi="Times New Roman"/>
          <w:sz w:val="26"/>
          <w:szCs w:val="26"/>
        </w:rPr>
        <w:t xml:space="preserve">                    </w:t>
      </w:r>
      <w:r w:rsidRPr="0046294F">
        <w:rPr>
          <w:rFonts w:ascii="Times New Roman" w:hAnsi="Times New Roman"/>
          <w:sz w:val="26"/>
          <w:szCs w:val="26"/>
        </w:rPr>
        <w:t xml:space="preserve"> с Федеральным </w:t>
      </w:r>
      <w:hyperlink r:id="rId30" w:history="1">
        <w:r w:rsidRPr="00595797">
          <w:rPr>
            <w:rFonts w:ascii="Times New Roman" w:hAnsi="Times New Roman"/>
            <w:sz w:val="26"/>
            <w:szCs w:val="26"/>
          </w:rPr>
          <w:t>законом</w:t>
        </w:r>
      </w:hyperlink>
      <w:r>
        <w:rPr>
          <w:rFonts w:ascii="Times New Roman" w:hAnsi="Times New Roman"/>
          <w:sz w:val="26"/>
          <w:szCs w:val="26"/>
        </w:rPr>
        <w:t xml:space="preserve"> «</w:t>
      </w:r>
      <w:r w:rsidRPr="0046294F">
        <w:rPr>
          <w:rFonts w:ascii="Times New Roman" w:hAnsi="Times New Roman"/>
          <w:sz w:val="26"/>
          <w:szCs w:val="26"/>
        </w:rPr>
        <w:t>Об обороте земель с</w:t>
      </w:r>
      <w:r>
        <w:rPr>
          <w:rFonts w:ascii="Times New Roman" w:hAnsi="Times New Roman"/>
          <w:sz w:val="26"/>
          <w:szCs w:val="26"/>
        </w:rPr>
        <w:t>ельскохозяйственного назначения»,</w:t>
      </w:r>
      <w:r w:rsidRPr="0046294F">
        <w:rPr>
          <w:rFonts w:ascii="Times New Roman" w:hAnsi="Times New Roman"/>
          <w:sz w:val="26"/>
          <w:szCs w:val="26"/>
        </w:rPr>
        <w:t xml:space="preserve"> </w:t>
      </w:r>
      <w:r>
        <w:rPr>
          <w:rFonts w:ascii="Times New Roman" w:hAnsi="Times New Roman"/>
          <w:sz w:val="26"/>
          <w:szCs w:val="26"/>
        </w:rPr>
        <w:t xml:space="preserve">                    </w:t>
      </w:r>
      <w:r w:rsidRPr="0046294F">
        <w:rPr>
          <w:rFonts w:ascii="Times New Roman" w:hAnsi="Times New Roman"/>
          <w:sz w:val="26"/>
          <w:szCs w:val="26"/>
        </w:rPr>
        <w:t xml:space="preserve">в случае подачи заявления о предоставлении земельного участка из земель сельскохозяйственного назначения в соответствии с </w:t>
      </w:r>
      <w:hyperlink r:id="rId31" w:history="1">
        <w:r w:rsidRPr="00595797">
          <w:rPr>
            <w:rFonts w:ascii="Times New Roman" w:hAnsi="Times New Roman"/>
            <w:sz w:val="26"/>
            <w:szCs w:val="26"/>
          </w:rPr>
          <w:t>подпунктом 9 пункта 2 статьи 39.3</w:t>
        </w:r>
      </w:hyperlink>
      <w:r w:rsidRPr="00595797">
        <w:rPr>
          <w:rFonts w:ascii="Times New Roman" w:hAnsi="Times New Roman"/>
          <w:sz w:val="26"/>
          <w:szCs w:val="26"/>
        </w:rPr>
        <w:t xml:space="preserve"> или </w:t>
      </w:r>
      <w:hyperlink r:id="rId32" w:history="1">
        <w:r w:rsidRPr="00595797">
          <w:rPr>
            <w:rFonts w:ascii="Times New Roman" w:hAnsi="Times New Roman"/>
            <w:sz w:val="26"/>
            <w:szCs w:val="26"/>
          </w:rPr>
          <w:t>подпунктом 31 пункта 2 статьи 39.6</w:t>
        </w:r>
      </w:hyperlink>
      <w:r w:rsidRPr="0046294F">
        <w:rPr>
          <w:rFonts w:ascii="Times New Roman" w:hAnsi="Times New Roman"/>
          <w:sz w:val="26"/>
          <w:szCs w:val="26"/>
        </w:rPr>
        <w:t xml:space="preserve"> Земельного кодекса Российской Федерации.</w:t>
      </w:r>
    </w:p>
    <w:p w:rsidR="001A227D" w:rsidRPr="004E671F" w:rsidRDefault="001A227D" w:rsidP="00656740">
      <w:pPr>
        <w:pStyle w:val="ConsPlusNormal"/>
        <w:ind w:firstLine="540"/>
        <w:jc w:val="both"/>
        <w:rPr>
          <w:rFonts w:ascii="Times New Roman" w:hAnsi="Times New Roman"/>
          <w:color w:val="000000"/>
          <w:sz w:val="26"/>
          <w:szCs w:val="26"/>
        </w:rPr>
      </w:pPr>
      <w:r w:rsidRPr="004E671F">
        <w:rPr>
          <w:rFonts w:ascii="Times New Roman" w:hAnsi="Times New Roman"/>
          <w:sz w:val="26"/>
          <w:szCs w:val="26"/>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A227D" w:rsidRDefault="001A227D" w:rsidP="00656740">
      <w:pPr>
        <w:autoSpaceDE w:val="0"/>
        <w:autoSpaceDN w:val="0"/>
        <w:adjustRightInd w:val="0"/>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Заявление о предоставлении Услуги подается по выбору заявителя следующими способами</w:t>
      </w:r>
      <w:r>
        <w:rPr>
          <w:rFonts w:ascii="Times New Roman" w:hAnsi="Times New Roman"/>
          <w:color w:val="000000"/>
          <w:sz w:val="26"/>
          <w:szCs w:val="26"/>
        </w:rPr>
        <w:t>:</w:t>
      </w:r>
    </w:p>
    <w:p w:rsidR="001A227D" w:rsidRDefault="001A227D" w:rsidP="00656740">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лично</w:t>
      </w:r>
      <w:r w:rsidRPr="00492179">
        <w:rPr>
          <w:rFonts w:ascii="Times New Roman" w:hAnsi="Times New Roman"/>
          <w:color w:val="000000"/>
          <w:sz w:val="26"/>
          <w:szCs w:val="26"/>
        </w:rPr>
        <w:t xml:space="preserve"> </w:t>
      </w:r>
      <w:r>
        <w:rPr>
          <w:rFonts w:ascii="Times New Roman" w:hAnsi="Times New Roman"/>
          <w:color w:val="000000"/>
          <w:sz w:val="26"/>
          <w:szCs w:val="26"/>
        </w:rPr>
        <w:t>Заявителем либо представителем в Уполномоченный орган;</w:t>
      </w:r>
    </w:p>
    <w:p w:rsidR="001A227D" w:rsidRDefault="001A227D" w:rsidP="00656740">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лично Заявителем либо представителем в МФЦ;</w:t>
      </w:r>
    </w:p>
    <w:p w:rsidR="001A227D" w:rsidRDefault="001A227D" w:rsidP="00656740">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почтовым отправлением;</w:t>
      </w:r>
    </w:p>
    <w:p w:rsidR="001A227D" w:rsidRDefault="001A227D" w:rsidP="00656740">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в электронной форме посредством ЕПГУ;</w:t>
      </w:r>
    </w:p>
    <w:p w:rsidR="001A227D" w:rsidRDefault="001A227D" w:rsidP="00656740">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xml:space="preserve">- </w:t>
      </w:r>
      <w:r w:rsidRPr="006568A9">
        <w:rPr>
          <w:rFonts w:ascii="Times New Roman" w:hAnsi="Times New Roman"/>
          <w:color w:val="000000"/>
          <w:sz w:val="26"/>
          <w:szCs w:val="26"/>
        </w:rPr>
        <w:t>в форме электронных документов, подписанных электронной подписью,</w:t>
      </w:r>
      <w:r>
        <w:rPr>
          <w:rFonts w:ascii="Times New Roman" w:hAnsi="Times New Roman"/>
          <w:color w:val="000000"/>
          <w:sz w:val="26"/>
          <w:szCs w:val="26"/>
        </w:rPr>
        <w:t xml:space="preserve">                      </w:t>
      </w:r>
      <w:r w:rsidRPr="006568A9">
        <w:rPr>
          <w:rFonts w:ascii="Times New Roman" w:hAnsi="Times New Roman"/>
          <w:color w:val="000000"/>
          <w:sz w:val="26"/>
          <w:szCs w:val="26"/>
        </w:rPr>
        <w:t>с использованием информационно-телекоммуникационных сетей общего пользования, в том числе сети Интернет</w:t>
      </w:r>
      <w:r>
        <w:rPr>
          <w:rFonts w:ascii="Times New Roman" w:hAnsi="Times New Roman"/>
          <w:color w:val="000000"/>
          <w:sz w:val="26"/>
          <w:szCs w:val="26"/>
        </w:rPr>
        <w:t>.</w:t>
      </w:r>
    </w:p>
    <w:p w:rsidR="001A227D" w:rsidRDefault="001A227D" w:rsidP="00656740">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6</w:t>
      </w:r>
      <w:r w:rsidRPr="00492179">
        <w:rPr>
          <w:rFonts w:ascii="Times New Roman" w:hAnsi="Times New Roman"/>
          <w:color w:val="000000"/>
          <w:sz w:val="26"/>
          <w:szCs w:val="26"/>
          <w:lang w:eastAsia="ru-RU"/>
        </w:rPr>
        <w:t>.</w:t>
      </w:r>
      <w:r>
        <w:rPr>
          <w:rFonts w:ascii="Times New Roman" w:hAnsi="Times New Roman"/>
          <w:color w:val="000000"/>
          <w:sz w:val="26"/>
          <w:szCs w:val="26"/>
          <w:lang w:eastAsia="ru-RU"/>
        </w:rPr>
        <w:t>1.2</w:t>
      </w:r>
      <w:r w:rsidRPr="00492179">
        <w:rPr>
          <w:rFonts w:ascii="Times New Roman" w:hAnsi="Times New Roman"/>
          <w:color w:val="000000"/>
          <w:sz w:val="26"/>
          <w:szCs w:val="26"/>
          <w:lang w:eastAsia="ru-RU"/>
        </w:rPr>
        <w:t>.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492179">
        <w:rPr>
          <w:rFonts w:ascii="Times New Roman" w:hAnsi="Times New Roman"/>
          <w:color w:val="000000"/>
          <w:sz w:val="26"/>
          <w:szCs w:val="26"/>
          <w:lang w:eastAsia="ru-RU"/>
        </w:rPr>
        <w:br/>
        <w:t>по собственной инициативе:</w:t>
      </w:r>
    </w:p>
    <w:p w:rsidR="001A227D" w:rsidRDefault="001A227D" w:rsidP="00656740">
      <w:pPr>
        <w:pStyle w:val="ConsPlusNormal"/>
        <w:ind w:firstLine="540"/>
        <w:jc w:val="both"/>
        <w:rPr>
          <w:rFonts w:ascii="Times New Roman" w:hAnsi="Times New Roman"/>
          <w:sz w:val="26"/>
          <w:szCs w:val="26"/>
        </w:rPr>
      </w:pPr>
      <w:r>
        <w:rPr>
          <w:rFonts w:ascii="Times New Roman" w:hAnsi="Times New Roman"/>
          <w:sz w:val="26"/>
          <w:szCs w:val="26"/>
        </w:rPr>
        <w:t xml:space="preserve">- </w:t>
      </w:r>
      <w:r w:rsidRPr="001B4606">
        <w:rPr>
          <w:rFonts w:ascii="Times New Roman" w:hAnsi="Times New Roman"/>
          <w:sz w:val="26"/>
          <w:szCs w:val="26"/>
        </w:rPr>
        <w:t xml:space="preserve"> </w:t>
      </w:r>
      <w:r>
        <w:rPr>
          <w:rFonts w:ascii="Times New Roman" w:hAnsi="Times New Roman"/>
          <w:sz w:val="26"/>
          <w:szCs w:val="26"/>
        </w:rPr>
        <w:t>в</w:t>
      </w:r>
      <w:r w:rsidRPr="001B4606">
        <w:rPr>
          <w:rFonts w:ascii="Times New Roman" w:hAnsi="Times New Roman"/>
          <w:sz w:val="26"/>
          <w:szCs w:val="26"/>
        </w:rPr>
        <w:t>ыписка из ЕГРН об основных характеристиках и зарегистрированных правах на земельный участок.</w:t>
      </w:r>
    </w:p>
    <w:p w:rsidR="001A227D" w:rsidRDefault="001A227D" w:rsidP="00656740">
      <w:pPr>
        <w:pStyle w:val="ConsPlusNormal"/>
        <w:ind w:firstLine="540"/>
        <w:jc w:val="both"/>
        <w:rPr>
          <w:rFonts w:ascii="Times New Roman" w:hAnsi="Times New Roman"/>
          <w:sz w:val="26"/>
          <w:szCs w:val="26"/>
        </w:rPr>
      </w:pPr>
      <w:r>
        <w:rPr>
          <w:rFonts w:ascii="Times New Roman" w:hAnsi="Times New Roman"/>
          <w:sz w:val="26"/>
          <w:szCs w:val="26"/>
        </w:rPr>
        <w:t>-  в</w:t>
      </w:r>
      <w:r w:rsidRPr="001B4606">
        <w:rPr>
          <w:rFonts w:ascii="Times New Roman" w:hAnsi="Times New Roman"/>
          <w:sz w:val="26"/>
          <w:szCs w:val="26"/>
        </w:rPr>
        <w:t xml:space="preserve">ыписка из ЕГРЮЛ </w:t>
      </w:r>
      <w:r>
        <w:rPr>
          <w:rFonts w:ascii="Times New Roman" w:hAnsi="Times New Roman"/>
          <w:sz w:val="26"/>
          <w:szCs w:val="26"/>
        </w:rPr>
        <w:t>о юридическом лице, являющемся З</w:t>
      </w:r>
      <w:r w:rsidRPr="001B4606">
        <w:rPr>
          <w:rFonts w:ascii="Times New Roman" w:hAnsi="Times New Roman"/>
          <w:sz w:val="26"/>
          <w:szCs w:val="26"/>
        </w:rPr>
        <w:t>аявителем.</w:t>
      </w:r>
    </w:p>
    <w:p w:rsidR="001A227D" w:rsidRDefault="001A227D" w:rsidP="00656740">
      <w:pPr>
        <w:pStyle w:val="ConsPlusNormal"/>
        <w:ind w:firstLine="540"/>
        <w:jc w:val="both"/>
        <w:rPr>
          <w:rFonts w:ascii="Times New Roman" w:hAnsi="Times New Roman"/>
          <w:sz w:val="26"/>
          <w:szCs w:val="26"/>
        </w:rPr>
      </w:pPr>
      <w:r>
        <w:rPr>
          <w:rFonts w:ascii="Times New Roman" w:hAnsi="Times New Roman"/>
          <w:sz w:val="26"/>
          <w:szCs w:val="26"/>
        </w:rPr>
        <w:t>- выписка из ЕГРИП об индивидуальном предпринимателе, являющемся Заявителем.</w:t>
      </w:r>
    </w:p>
    <w:p w:rsidR="001A227D" w:rsidRPr="0001661A" w:rsidRDefault="001A227D" w:rsidP="00656740">
      <w:pPr>
        <w:pStyle w:val="ConsPlusNormal"/>
        <w:ind w:firstLine="540"/>
        <w:jc w:val="both"/>
        <w:rPr>
          <w:rFonts w:ascii="Times New Roman" w:hAnsi="Times New Roman"/>
          <w:sz w:val="26"/>
          <w:szCs w:val="26"/>
        </w:rPr>
      </w:pPr>
      <w:r w:rsidRPr="001B4606">
        <w:rPr>
          <w:rFonts w:ascii="Times New Roman" w:hAnsi="Times New Roman"/>
          <w:sz w:val="26"/>
          <w:szCs w:val="26"/>
        </w:rPr>
        <w:t xml:space="preserve">Документы, подтверждающие право заявителя на приобретение земельного участка без проведения торгов и предусмотренные </w:t>
      </w:r>
      <w:hyperlink r:id="rId33">
        <w:r w:rsidRPr="003A0AF6">
          <w:rPr>
            <w:rFonts w:ascii="Times New Roman" w:hAnsi="Times New Roman"/>
            <w:sz w:val="26"/>
            <w:szCs w:val="26"/>
          </w:rPr>
          <w:t>перечнем</w:t>
        </w:r>
      </w:hyperlink>
      <w:r w:rsidRPr="003A0AF6">
        <w:rPr>
          <w:rFonts w:ascii="Times New Roman" w:hAnsi="Times New Roman"/>
          <w:sz w:val="26"/>
          <w:szCs w:val="26"/>
        </w:rPr>
        <w:t>,</w:t>
      </w:r>
      <w:r w:rsidRPr="001B4606">
        <w:rPr>
          <w:rFonts w:ascii="Times New Roman" w:hAnsi="Times New Roman"/>
          <w:sz w:val="26"/>
          <w:szCs w:val="26"/>
        </w:rPr>
        <w:t xml:space="preserve"> установленным </w:t>
      </w:r>
      <w:r w:rsidRPr="005D022F">
        <w:rPr>
          <w:rFonts w:ascii="Times New Roman" w:hAnsi="Times New Roman"/>
          <w:sz w:val="26"/>
          <w:szCs w:val="26"/>
        </w:rPr>
        <w:t>Приказ</w:t>
      </w:r>
      <w:r>
        <w:rPr>
          <w:rFonts w:ascii="Times New Roman" w:hAnsi="Times New Roman"/>
          <w:sz w:val="26"/>
          <w:szCs w:val="26"/>
        </w:rPr>
        <w:t>ом Росреестра от 02.09.2020 года №</w:t>
      </w:r>
      <w:r w:rsidRPr="005D022F">
        <w:rPr>
          <w:rFonts w:ascii="Times New Roman" w:hAnsi="Times New Roman"/>
          <w:sz w:val="26"/>
          <w:szCs w:val="26"/>
        </w:rPr>
        <w:t xml:space="preserve"> П/0321 </w:t>
      </w:r>
      <w:r>
        <w:rPr>
          <w:rFonts w:ascii="Times New Roman" w:hAnsi="Times New Roman"/>
          <w:sz w:val="26"/>
          <w:szCs w:val="26"/>
        </w:rPr>
        <w:t>«</w:t>
      </w:r>
      <w:r w:rsidRPr="005D022F">
        <w:rPr>
          <w:rFonts w:ascii="Times New Roman" w:hAnsi="Times New Roman"/>
          <w:sz w:val="26"/>
          <w:szCs w:val="26"/>
        </w:rPr>
        <w:t>Об утверждении перечня документов, подтверждающих право заявителя на приобретение земельного участка без проведения торгов</w:t>
      </w:r>
      <w:r>
        <w:rPr>
          <w:rFonts w:ascii="Times New Roman" w:hAnsi="Times New Roman"/>
          <w:sz w:val="26"/>
          <w:szCs w:val="26"/>
        </w:rPr>
        <w:t>»,</w:t>
      </w:r>
      <w:r w:rsidRPr="0001661A">
        <w:rPr>
          <w:rFonts w:ascii="Times New Roman" w:hAnsi="Times New Roman"/>
          <w:sz w:val="26"/>
          <w:szCs w:val="26"/>
        </w:rPr>
        <w:t xml:space="preserve"> </w:t>
      </w:r>
      <w:r w:rsidRPr="001B4606">
        <w:rPr>
          <w:rFonts w:ascii="Times New Roman" w:hAnsi="Times New Roman"/>
          <w:sz w:val="26"/>
          <w:szCs w:val="26"/>
        </w:rPr>
        <w:t xml:space="preserve">которые должны быть запрошены в порядке межведомственного </w:t>
      </w:r>
      <w:r>
        <w:rPr>
          <w:rFonts w:ascii="Times New Roman" w:hAnsi="Times New Roman"/>
          <w:sz w:val="26"/>
          <w:szCs w:val="26"/>
        </w:rPr>
        <w:t>информационного взаимодействия.</w:t>
      </w:r>
    </w:p>
    <w:p w:rsidR="001A227D" w:rsidRPr="00492179" w:rsidRDefault="001A227D" w:rsidP="00656740">
      <w:pPr>
        <w:autoSpaceDE w:val="0"/>
        <w:autoSpaceDN w:val="0"/>
        <w:adjustRightInd w:val="0"/>
        <w:spacing w:after="0" w:line="240" w:lineRule="auto"/>
        <w:ind w:firstLine="709"/>
        <w:jc w:val="both"/>
        <w:rPr>
          <w:rFonts w:ascii="Times New Roman" w:hAnsi="Times New Roman"/>
          <w:color w:val="000000"/>
          <w:sz w:val="26"/>
          <w:szCs w:val="26"/>
        </w:rPr>
      </w:pPr>
      <w:r w:rsidRPr="00773A6E">
        <w:rPr>
          <w:rFonts w:ascii="Times New Roman" w:hAnsi="Times New Roman"/>
          <w:color w:val="000000"/>
          <w:sz w:val="26"/>
          <w:szCs w:val="26"/>
        </w:rPr>
        <w:t>3.</w:t>
      </w:r>
      <w:r>
        <w:rPr>
          <w:rFonts w:ascii="Times New Roman" w:hAnsi="Times New Roman"/>
          <w:color w:val="000000"/>
          <w:sz w:val="26"/>
          <w:szCs w:val="26"/>
        </w:rPr>
        <w:t>6</w:t>
      </w:r>
      <w:r w:rsidRPr="00773A6E">
        <w:rPr>
          <w:rFonts w:ascii="Times New Roman" w:hAnsi="Times New Roman"/>
          <w:color w:val="000000"/>
          <w:sz w:val="26"/>
          <w:szCs w:val="26"/>
        </w:rPr>
        <w:t>.1.</w:t>
      </w:r>
      <w:r>
        <w:rPr>
          <w:rFonts w:ascii="Times New Roman" w:hAnsi="Times New Roman"/>
          <w:color w:val="000000"/>
          <w:sz w:val="26"/>
          <w:szCs w:val="26"/>
        </w:rPr>
        <w:t>3</w:t>
      </w:r>
      <w:r w:rsidRPr="00773A6E">
        <w:rPr>
          <w:rFonts w:ascii="Times New Roman" w:hAnsi="Times New Roman"/>
          <w:color w:val="000000"/>
          <w:sz w:val="26"/>
          <w:szCs w:val="26"/>
        </w:rPr>
        <w:t>. Способами установления личности (идентификации) заявителя (предст</w:t>
      </w:r>
      <w:r>
        <w:rPr>
          <w:rFonts w:ascii="Times New Roman" w:hAnsi="Times New Roman"/>
          <w:color w:val="000000"/>
          <w:sz w:val="26"/>
          <w:szCs w:val="26"/>
        </w:rPr>
        <w:t xml:space="preserve">авителя заявителя) являются </w:t>
      </w:r>
      <w:r w:rsidRPr="00773A6E">
        <w:rPr>
          <w:rFonts w:ascii="Times New Roman" w:hAnsi="Times New Roman"/>
          <w:bCs/>
          <w:color w:val="000000"/>
          <w:sz w:val="26"/>
          <w:szCs w:val="26"/>
        </w:rPr>
        <w:t>предъявление</w:t>
      </w:r>
      <w:r w:rsidRPr="00773A6E">
        <w:rPr>
          <w:rFonts w:ascii="Times New Roman" w:hAnsi="Times New Roman"/>
          <w:b/>
          <w:bCs/>
          <w:color w:val="000000"/>
          <w:sz w:val="26"/>
          <w:szCs w:val="26"/>
        </w:rPr>
        <w:t xml:space="preserve"> </w:t>
      </w:r>
      <w:r w:rsidRPr="00773A6E">
        <w:rPr>
          <w:rFonts w:ascii="Times New Roman" w:hAnsi="Times New Roman"/>
          <w:color w:val="000000"/>
          <w:sz w:val="26"/>
          <w:szCs w:val="26"/>
        </w:rPr>
        <w:t>заявителем</w:t>
      </w:r>
      <w:r w:rsidRPr="00773A6E">
        <w:rPr>
          <w:rFonts w:ascii="Times New Roman" w:hAnsi="Times New Roman"/>
          <w:b/>
          <w:bCs/>
          <w:color w:val="000000"/>
          <w:sz w:val="26"/>
          <w:szCs w:val="26"/>
        </w:rPr>
        <w:t xml:space="preserve"> </w:t>
      </w:r>
      <w:r w:rsidRPr="00773A6E">
        <w:rPr>
          <w:rFonts w:ascii="Times New Roman" w:hAnsi="Times New Roman"/>
          <w:color w:val="000000"/>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w:t>
      </w:r>
      <w:r>
        <w:rPr>
          <w:rFonts w:ascii="Times New Roman" w:hAnsi="Times New Roman"/>
          <w:color w:val="000000"/>
          <w:sz w:val="26"/>
          <w:szCs w:val="26"/>
        </w:rPr>
        <w:t>ательством Российской Федерации</w:t>
      </w:r>
      <w:r w:rsidRPr="00773A6E">
        <w:rPr>
          <w:rFonts w:ascii="Times New Roman" w:hAnsi="Times New Roman"/>
          <w:color w:val="000000"/>
          <w:sz w:val="26"/>
          <w:szCs w:val="26"/>
        </w:rPr>
        <w:t>.</w:t>
      </w:r>
    </w:p>
    <w:p w:rsidR="001A227D" w:rsidRDefault="001A227D" w:rsidP="00656740">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3.6.1.4. Основания</w:t>
      </w:r>
      <w:r w:rsidRPr="00492179">
        <w:rPr>
          <w:rFonts w:ascii="Times New Roman" w:hAnsi="Times New Roman"/>
          <w:color w:val="000000"/>
          <w:sz w:val="26"/>
          <w:szCs w:val="26"/>
        </w:rPr>
        <w:t xml:space="preserve"> для отказа в приеме документов у заявителя </w:t>
      </w:r>
      <w:r>
        <w:rPr>
          <w:rFonts w:ascii="Times New Roman" w:hAnsi="Times New Roman"/>
          <w:color w:val="000000"/>
          <w:sz w:val="26"/>
          <w:szCs w:val="26"/>
        </w:rPr>
        <w:t>отсутствуют.</w:t>
      </w:r>
    </w:p>
    <w:p w:rsidR="001A227D" w:rsidRPr="00492179" w:rsidRDefault="001A227D" w:rsidP="00656740">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3.6</w:t>
      </w:r>
      <w:r w:rsidRPr="00492179">
        <w:rPr>
          <w:rFonts w:ascii="Times New Roman" w:hAnsi="Times New Roman"/>
          <w:color w:val="000000"/>
          <w:sz w:val="26"/>
          <w:szCs w:val="26"/>
        </w:rPr>
        <w:t>.1.</w:t>
      </w:r>
      <w:r>
        <w:rPr>
          <w:rFonts w:ascii="Times New Roman" w:hAnsi="Times New Roman"/>
          <w:color w:val="000000"/>
          <w:sz w:val="26"/>
          <w:szCs w:val="26"/>
        </w:rPr>
        <w:t>5</w:t>
      </w:r>
      <w:r w:rsidRPr="00492179">
        <w:rPr>
          <w:rFonts w:ascii="Times New Roman" w:hAnsi="Times New Roman"/>
          <w:color w:val="000000"/>
          <w:sz w:val="26"/>
          <w:szCs w:val="26"/>
        </w:rPr>
        <w:t>. Орган, предоставляющий Услуг</w:t>
      </w:r>
      <w:r>
        <w:rPr>
          <w:rFonts w:ascii="Times New Roman" w:hAnsi="Times New Roman"/>
          <w:color w:val="000000"/>
          <w:sz w:val="26"/>
          <w:szCs w:val="26"/>
        </w:rPr>
        <w:t>у</w:t>
      </w:r>
      <w:r w:rsidRPr="00492179">
        <w:rPr>
          <w:rFonts w:ascii="Times New Roman" w:hAnsi="Times New Roman"/>
          <w:color w:val="000000"/>
          <w:sz w:val="26"/>
          <w:szCs w:val="26"/>
        </w:rPr>
        <w:t>, и органы</w:t>
      </w:r>
      <w:r>
        <w:rPr>
          <w:rFonts w:ascii="Times New Roman" w:hAnsi="Times New Roman"/>
          <w:color w:val="000000"/>
          <w:sz w:val="26"/>
          <w:szCs w:val="26"/>
        </w:rPr>
        <w:t>,</w:t>
      </w:r>
      <w:r w:rsidRPr="00492179">
        <w:rPr>
          <w:rFonts w:ascii="Times New Roman" w:hAnsi="Times New Roman"/>
          <w:color w:val="000000"/>
          <w:sz w:val="26"/>
          <w:szCs w:val="26"/>
        </w:rPr>
        <w:t xml:space="preserve"> участвующие в приеме запроса о предоставлении Услуги:</w:t>
      </w:r>
      <w:r>
        <w:rPr>
          <w:rFonts w:ascii="Times New Roman" w:hAnsi="Times New Roman"/>
          <w:color w:val="000000"/>
          <w:sz w:val="26"/>
          <w:szCs w:val="26"/>
        </w:rPr>
        <w:t xml:space="preserve"> Уполномоченный орган и </w:t>
      </w:r>
      <w:r w:rsidRPr="00773A6E">
        <w:rPr>
          <w:rFonts w:ascii="Times New Roman" w:hAnsi="Times New Roman"/>
          <w:color w:val="000000"/>
          <w:sz w:val="26"/>
          <w:szCs w:val="26"/>
          <w:lang w:eastAsia="ru-RU"/>
        </w:rPr>
        <w:t>Многофункциональный центр предоставления государственных и муниципальных услуг</w:t>
      </w:r>
      <w:r>
        <w:rPr>
          <w:rFonts w:ascii="Times New Roman" w:hAnsi="Times New Roman"/>
          <w:color w:val="000000"/>
          <w:sz w:val="26"/>
          <w:szCs w:val="26"/>
        </w:rPr>
        <w:t>.</w:t>
      </w:r>
      <w:r w:rsidRPr="00492179">
        <w:rPr>
          <w:rFonts w:ascii="Times New Roman" w:hAnsi="Times New Roman"/>
          <w:color w:val="000000"/>
          <w:sz w:val="26"/>
          <w:szCs w:val="26"/>
        </w:rPr>
        <w:t xml:space="preserve"> </w:t>
      </w:r>
    </w:p>
    <w:p w:rsidR="001A227D" w:rsidRPr="00492179" w:rsidRDefault="001A227D" w:rsidP="00656740">
      <w:pPr>
        <w:spacing w:after="0" w:line="240" w:lineRule="auto"/>
        <w:ind w:firstLine="709"/>
        <w:jc w:val="both"/>
        <w:rPr>
          <w:rFonts w:ascii="Times New Roman" w:hAnsi="Times New Roman"/>
          <w:color w:val="000000"/>
          <w:sz w:val="26"/>
          <w:szCs w:val="26"/>
        </w:rPr>
      </w:pPr>
      <w:r w:rsidRPr="00492179">
        <w:rPr>
          <w:rFonts w:ascii="Times New Roman" w:hAnsi="Times New Roman"/>
          <w:color w:val="000000"/>
          <w:sz w:val="26"/>
          <w:szCs w:val="26"/>
        </w:rPr>
        <w:t>3.</w:t>
      </w:r>
      <w:r>
        <w:rPr>
          <w:rFonts w:ascii="Times New Roman" w:hAnsi="Times New Roman"/>
          <w:color w:val="000000"/>
          <w:sz w:val="26"/>
          <w:szCs w:val="26"/>
        </w:rPr>
        <w:t>6</w:t>
      </w:r>
      <w:r w:rsidRPr="00492179">
        <w:rPr>
          <w:rFonts w:ascii="Times New Roman" w:hAnsi="Times New Roman"/>
          <w:color w:val="000000"/>
          <w:sz w:val="26"/>
          <w:szCs w:val="26"/>
        </w:rPr>
        <w:t>.1.</w:t>
      </w:r>
      <w:r>
        <w:rPr>
          <w:rFonts w:ascii="Times New Roman" w:hAnsi="Times New Roman"/>
          <w:color w:val="000000"/>
          <w:sz w:val="26"/>
          <w:szCs w:val="26"/>
        </w:rPr>
        <w:t>6</w:t>
      </w:r>
      <w:r w:rsidRPr="00492179">
        <w:rPr>
          <w:rFonts w:ascii="Times New Roman" w:hAnsi="Times New Roman"/>
          <w:color w:val="000000"/>
          <w:sz w:val="26"/>
          <w:szCs w:val="26"/>
        </w:rPr>
        <w:t>. 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Pr>
          <w:rFonts w:ascii="Times New Roman" w:hAnsi="Times New Roman"/>
          <w:color w:val="000000"/>
          <w:sz w:val="26"/>
          <w:szCs w:val="26"/>
        </w:rPr>
        <w:t xml:space="preserve"> возможен в Уполномоченном органе либо через ЕПГУ.</w:t>
      </w:r>
    </w:p>
    <w:p w:rsidR="001A227D" w:rsidRPr="00E24E88" w:rsidRDefault="001A227D" w:rsidP="00656740">
      <w:pPr>
        <w:spacing w:after="0" w:line="240" w:lineRule="auto"/>
        <w:ind w:firstLine="709"/>
        <w:jc w:val="both"/>
        <w:rPr>
          <w:rFonts w:ascii="Times New Roman" w:hAnsi="Times New Roman"/>
          <w:color w:val="2E74B5"/>
          <w:sz w:val="26"/>
          <w:szCs w:val="26"/>
        </w:rPr>
      </w:pPr>
      <w:r>
        <w:rPr>
          <w:rFonts w:ascii="Times New Roman" w:hAnsi="Times New Roman"/>
          <w:color w:val="000000"/>
          <w:sz w:val="26"/>
          <w:szCs w:val="26"/>
        </w:rPr>
        <w:t>3.6</w:t>
      </w:r>
      <w:r w:rsidRPr="00492179">
        <w:rPr>
          <w:rFonts w:ascii="Times New Roman" w:hAnsi="Times New Roman"/>
          <w:color w:val="000000"/>
          <w:sz w:val="26"/>
          <w:szCs w:val="26"/>
        </w:rPr>
        <w:t>.1.</w:t>
      </w:r>
      <w:r>
        <w:rPr>
          <w:rFonts w:ascii="Times New Roman" w:hAnsi="Times New Roman"/>
          <w:color w:val="000000"/>
          <w:sz w:val="26"/>
          <w:szCs w:val="26"/>
        </w:rPr>
        <w:t>7</w:t>
      </w:r>
      <w:r w:rsidRPr="00492179">
        <w:rPr>
          <w:rFonts w:ascii="Times New Roman" w:hAnsi="Times New Roman"/>
          <w:color w:val="000000"/>
          <w:sz w:val="26"/>
          <w:szCs w:val="26"/>
        </w:rPr>
        <w:t>. Срок регистрации запроса и документов, необходимых</w:t>
      </w:r>
      <w:r w:rsidRPr="00492179">
        <w:rPr>
          <w:rFonts w:ascii="Times New Roman" w:hAnsi="Times New Roman"/>
          <w:color w:val="000000"/>
          <w:sz w:val="26"/>
          <w:szCs w:val="26"/>
        </w:rPr>
        <w:br/>
        <w:t xml:space="preserve">для предоставления Услуги, в органе, предоставляющем Услугу, или в МФЦ составляет </w:t>
      </w:r>
      <w:r>
        <w:rPr>
          <w:rFonts w:ascii="Times New Roman" w:hAnsi="Times New Roman"/>
          <w:color w:val="000000"/>
          <w:sz w:val="26"/>
          <w:szCs w:val="26"/>
        </w:rPr>
        <w:t>1 рабочий день.</w:t>
      </w:r>
    </w:p>
    <w:p w:rsidR="001A227D" w:rsidRPr="00492179" w:rsidRDefault="001A227D" w:rsidP="00BF51A1">
      <w:pPr>
        <w:widowControl w:val="0"/>
        <w:autoSpaceDE w:val="0"/>
        <w:autoSpaceDN w:val="0"/>
        <w:adjustRightInd w:val="0"/>
        <w:spacing w:after="0" w:line="240" w:lineRule="auto"/>
        <w:jc w:val="both"/>
        <w:rPr>
          <w:rFonts w:ascii="Arial" w:hAnsi="Arial" w:cs="Arial"/>
          <w:color w:val="1F3864"/>
          <w:sz w:val="26"/>
          <w:szCs w:val="26"/>
          <w:lang w:eastAsia="ru-RU"/>
        </w:rPr>
      </w:pPr>
    </w:p>
    <w:p w:rsidR="001A227D" w:rsidRPr="00492179" w:rsidRDefault="001A227D" w:rsidP="004D6D13">
      <w:pPr>
        <w:tabs>
          <w:tab w:val="left" w:pos="7980"/>
        </w:tabs>
        <w:spacing w:after="0" w:line="240" w:lineRule="auto"/>
        <w:ind w:firstLine="720"/>
        <w:jc w:val="center"/>
        <w:rPr>
          <w:rFonts w:ascii="Times New Roman" w:hAnsi="Times New Roman"/>
          <w:b/>
          <w:color w:val="000000"/>
          <w:sz w:val="26"/>
          <w:szCs w:val="26"/>
        </w:rPr>
      </w:pPr>
      <w:r w:rsidRPr="008F2986">
        <w:rPr>
          <w:rFonts w:ascii="Times New Roman" w:hAnsi="Times New Roman"/>
          <w:b/>
          <w:color w:val="000000"/>
          <w:sz w:val="26"/>
          <w:szCs w:val="26"/>
        </w:rPr>
        <w:t>3.6.2. Межведомственное информационное взаимодействие</w:t>
      </w:r>
      <w:r w:rsidRPr="00492179">
        <w:rPr>
          <w:rFonts w:ascii="Times New Roman" w:hAnsi="Times New Roman"/>
          <w:b/>
          <w:color w:val="000000"/>
          <w:sz w:val="26"/>
          <w:szCs w:val="26"/>
          <w:vertAlign w:val="superscript"/>
        </w:rPr>
        <w:t xml:space="preserve"> </w:t>
      </w:r>
    </w:p>
    <w:p w:rsidR="001A227D" w:rsidRPr="00492179" w:rsidRDefault="001A227D" w:rsidP="004D6D13">
      <w:pPr>
        <w:tabs>
          <w:tab w:val="left" w:pos="7980"/>
        </w:tabs>
        <w:spacing w:after="0" w:line="240" w:lineRule="auto"/>
        <w:ind w:firstLine="720"/>
        <w:jc w:val="center"/>
        <w:rPr>
          <w:rFonts w:ascii="Times New Roman" w:hAnsi="Times New Roman"/>
          <w:sz w:val="26"/>
          <w:szCs w:val="26"/>
        </w:rPr>
      </w:pPr>
    </w:p>
    <w:p w:rsidR="001A227D" w:rsidRPr="00492179" w:rsidRDefault="001A227D" w:rsidP="00457C5A">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s="Arial"/>
          <w:color w:val="000000"/>
          <w:sz w:val="26"/>
          <w:szCs w:val="26"/>
          <w:lang w:eastAsia="ru-RU"/>
        </w:rPr>
        <w:t>3.</w:t>
      </w:r>
      <w:r>
        <w:rPr>
          <w:rFonts w:ascii="Times New Roman" w:hAnsi="Times New Roman" w:cs="Arial"/>
          <w:color w:val="000000"/>
          <w:sz w:val="26"/>
          <w:szCs w:val="26"/>
          <w:lang w:eastAsia="ru-RU"/>
        </w:rPr>
        <w:t>6</w:t>
      </w:r>
      <w:r w:rsidRPr="00492179">
        <w:rPr>
          <w:rFonts w:ascii="Times New Roman" w:hAnsi="Times New Roman" w:cs="Arial"/>
          <w:color w:val="000000"/>
          <w:sz w:val="26"/>
          <w:szCs w:val="26"/>
          <w:lang w:eastAsia="ru-RU"/>
        </w:rPr>
        <w:t>.2</w:t>
      </w:r>
      <w:r w:rsidRPr="00492179">
        <w:rPr>
          <w:rFonts w:ascii="Times New Roman" w:hAnsi="Times New Roman"/>
          <w:color w:val="000000"/>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34" w:history="1">
        <w:r w:rsidRPr="00492179">
          <w:rPr>
            <w:rFonts w:ascii="Times New Roman" w:hAnsi="Times New Roman"/>
            <w:color w:val="000000"/>
            <w:sz w:val="26"/>
            <w:szCs w:val="26"/>
            <w:lang w:eastAsia="ru-RU"/>
          </w:rPr>
          <w:t xml:space="preserve">пункте </w:t>
        </w:r>
      </w:hyperlink>
      <w:r w:rsidRPr="00492179">
        <w:rPr>
          <w:rFonts w:ascii="Times New Roman" w:hAnsi="Times New Roman"/>
          <w:color w:val="000000"/>
          <w:sz w:val="26"/>
          <w:szCs w:val="26"/>
          <w:lang w:eastAsia="ru-RU"/>
        </w:rPr>
        <w:t xml:space="preserve">3.3.1.3 настоящего </w:t>
      </w:r>
      <w:r>
        <w:rPr>
          <w:rFonts w:ascii="Times New Roman" w:hAnsi="Times New Roman"/>
          <w:color w:val="000000"/>
          <w:sz w:val="26"/>
          <w:szCs w:val="26"/>
          <w:lang w:eastAsia="ru-RU"/>
        </w:rPr>
        <w:t>Р</w:t>
      </w:r>
      <w:r w:rsidRPr="00492179">
        <w:rPr>
          <w:rFonts w:ascii="Times New Roman" w:hAnsi="Times New Roman"/>
          <w:color w:val="000000"/>
          <w:sz w:val="26"/>
          <w:szCs w:val="26"/>
          <w:lang w:eastAsia="ru-RU"/>
        </w:rPr>
        <w:t>егламента, которые он в соответствии с требованиями Закона №</w:t>
      </w:r>
      <w:r>
        <w:rPr>
          <w:rFonts w:ascii="Times New Roman" w:hAnsi="Times New Roman"/>
          <w:color w:val="000000"/>
          <w:sz w:val="26"/>
          <w:szCs w:val="26"/>
          <w:lang w:eastAsia="ru-RU"/>
        </w:rPr>
        <w:t xml:space="preserve"> </w:t>
      </w:r>
      <w:r w:rsidRPr="00492179">
        <w:rPr>
          <w:rFonts w:ascii="Times New Roman" w:hAnsi="Times New Roman"/>
          <w:color w:val="000000"/>
          <w:sz w:val="26"/>
          <w:szCs w:val="26"/>
          <w:lang w:eastAsia="ru-RU"/>
        </w:rPr>
        <w:t>210-ФЗ вправе пре</w:t>
      </w:r>
      <w:r>
        <w:rPr>
          <w:rFonts w:ascii="Times New Roman" w:hAnsi="Times New Roman"/>
          <w:color w:val="000000"/>
          <w:sz w:val="26"/>
          <w:szCs w:val="26"/>
          <w:lang w:eastAsia="ru-RU"/>
        </w:rPr>
        <w:t xml:space="preserve">дставлять </w:t>
      </w:r>
      <w:r w:rsidRPr="00492179">
        <w:rPr>
          <w:rFonts w:ascii="Times New Roman" w:hAnsi="Times New Roman"/>
          <w:color w:val="000000"/>
          <w:sz w:val="26"/>
          <w:szCs w:val="26"/>
          <w:lang w:eastAsia="ru-RU"/>
        </w:rPr>
        <w:t xml:space="preserve">по собственной инициативе. </w:t>
      </w:r>
    </w:p>
    <w:p w:rsidR="001A227D" w:rsidRPr="00492179" w:rsidRDefault="001A227D" w:rsidP="00457C5A">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3.6.2.2.Основаниями для возврата заявления о предоставлении услуги Заявителю </w:t>
      </w:r>
      <w:r w:rsidRPr="00492179">
        <w:rPr>
          <w:rFonts w:ascii="Times New Roman" w:hAnsi="Times New Roman"/>
          <w:color w:val="000000"/>
          <w:sz w:val="26"/>
          <w:szCs w:val="26"/>
          <w:lang w:eastAsia="ru-RU"/>
        </w:rPr>
        <w:t>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rsidR="001A227D" w:rsidRDefault="001A227D" w:rsidP="00457C5A">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Межведомственное информационное в</w:t>
      </w:r>
      <w:r>
        <w:rPr>
          <w:rFonts w:ascii="Times New Roman" w:hAnsi="Times New Roman"/>
          <w:color w:val="000000"/>
          <w:sz w:val="26"/>
          <w:szCs w:val="26"/>
          <w:lang w:eastAsia="ru-RU"/>
        </w:rPr>
        <w:t>заимодействие осуществляется с:</w:t>
      </w:r>
    </w:p>
    <w:p w:rsidR="001A227D" w:rsidRDefault="001A227D" w:rsidP="00457C5A">
      <w:pPr>
        <w:pStyle w:val="23"/>
        <w:shd w:val="clear" w:color="auto" w:fill="auto"/>
        <w:spacing w:after="0"/>
        <w:ind w:firstLine="708"/>
        <w:jc w:val="both"/>
      </w:pPr>
      <w:r>
        <w:rPr>
          <w:color w:val="000000"/>
          <w:lang w:eastAsia="ru-RU"/>
        </w:rPr>
        <w:t>-</w:t>
      </w:r>
      <w:r w:rsidRPr="005D4DCC">
        <w:t xml:space="preserve"> </w:t>
      </w: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1A227D" w:rsidRDefault="001A227D" w:rsidP="00457C5A">
      <w:pPr>
        <w:pStyle w:val="23"/>
        <w:shd w:val="clear" w:color="auto" w:fill="auto"/>
        <w:spacing w:after="0"/>
        <w:ind w:firstLine="0"/>
        <w:jc w:val="both"/>
      </w:pPr>
      <w:r>
        <w:tab/>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1A227D" w:rsidRPr="005D421A" w:rsidRDefault="001A227D" w:rsidP="00457C5A">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5D421A">
        <w:t>-</w:t>
      </w:r>
      <w:r w:rsidRPr="005D421A">
        <w:rPr>
          <w:rFonts w:ascii="Times New Roman" w:hAnsi="Times New Roman"/>
          <w:color w:val="000000"/>
          <w:sz w:val="26"/>
          <w:szCs w:val="26"/>
          <w:lang w:eastAsia="ru-RU"/>
        </w:rPr>
        <w:t xml:space="preserve">  Орган</w:t>
      </w:r>
      <w:r>
        <w:rPr>
          <w:rFonts w:ascii="Times New Roman" w:hAnsi="Times New Roman"/>
          <w:color w:val="000000"/>
          <w:sz w:val="26"/>
          <w:szCs w:val="26"/>
          <w:lang w:eastAsia="ru-RU"/>
        </w:rPr>
        <w:t>ом</w:t>
      </w:r>
      <w:r w:rsidRPr="005D421A">
        <w:rPr>
          <w:rFonts w:ascii="Times New Roman" w:hAnsi="Times New Roman"/>
          <w:color w:val="000000"/>
          <w:sz w:val="26"/>
          <w:szCs w:val="26"/>
          <w:lang w:eastAsia="ru-RU"/>
        </w:rPr>
        <w:t xml:space="preserve"> местного самоуправления, уполномоченны</w:t>
      </w:r>
      <w:r>
        <w:rPr>
          <w:rFonts w:ascii="Times New Roman" w:hAnsi="Times New Roman"/>
          <w:color w:val="000000"/>
          <w:sz w:val="26"/>
          <w:szCs w:val="26"/>
          <w:lang w:eastAsia="ru-RU"/>
        </w:rPr>
        <w:t>м</w:t>
      </w:r>
      <w:r w:rsidRPr="005D421A">
        <w:rPr>
          <w:rFonts w:ascii="Times New Roman" w:hAnsi="Times New Roman"/>
          <w:color w:val="000000"/>
          <w:sz w:val="26"/>
          <w:szCs w:val="26"/>
          <w:lang w:eastAsia="ru-RU"/>
        </w:rPr>
        <w:t xml:space="preserve"> на предоставление сведений из информационной системы обеспечения градостроительной деятельности для получения сведений о наименовании функциональной и территориальных зон, в которых находятся земельные участки, сведений о градостроительных регламентах, действующих в территориальных зонах, утвержденных проектах планировки территории, проектах межевания территории в границах которой располагается образуемый земельный участок (земельные участки).</w:t>
      </w:r>
    </w:p>
    <w:p w:rsidR="001A227D" w:rsidRPr="001B14E8" w:rsidRDefault="001A227D" w:rsidP="00457C5A">
      <w:pPr>
        <w:pStyle w:val="23"/>
        <w:shd w:val="clear" w:color="auto" w:fill="auto"/>
        <w:tabs>
          <w:tab w:val="left" w:pos="709"/>
        </w:tabs>
        <w:spacing w:after="0"/>
        <w:ind w:firstLine="0"/>
        <w:jc w:val="both"/>
        <w:rPr>
          <w:color w:val="000000"/>
          <w:lang w:eastAsia="ru-RU"/>
        </w:rPr>
      </w:pPr>
      <w:r>
        <w:rPr>
          <w:color w:val="000000"/>
          <w:lang w:eastAsia="ru-RU"/>
        </w:rPr>
        <w:tab/>
      </w:r>
      <w:r w:rsidRPr="001B14E8">
        <w:rPr>
          <w:color w:val="000000"/>
          <w:lang w:eastAsia="ru-RU"/>
        </w:rPr>
        <w:t>3.</w:t>
      </w:r>
      <w:r>
        <w:rPr>
          <w:color w:val="000000"/>
          <w:lang w:eastAsia="ru-RU"/>
        </w:rPr>
        <w:t>6</w:t>
      </w:r>
      <w:r w:rsidRPr="001B14E8">
        <w:rPr>
          <w:color w:val="000000"/>
          <w:lang w:eastAsia="ru-RU"/>
        </w:rPr>
        <w:t>.2.3. Межведомственный запрос формируется и направляется</w:t>
      </w:r>
      <w:r w:rsidRPr="001B14E8">
        <w:rPr>
          <w:rFonts w:cs="Arial"/>
          <w:color w:val="000000"/>
          <w:lang w:eastAsia="ru-RU"/>
        </w:rPr>
        <w:t xml:space="preserve"> уполномоченным лицом, ответственным за направление межведомственного запроса.</w:t>
      </w:r>
    </w:p>
    <w:p w:rsidR="001A227D" w:rsidRPr="00492179" w:rsidRDefault="001A227D" w:rsidP="00457C5A">
      <w:pPr>
        <w:widowControl w:val="0"/>
        <w:autoSpaceDE w:val="0"/>
        <w:autoSpaceDN w:val="0"/>
        <w:adjustRightInd w:val="0"/>
        <w:spacing w:after="0" w:line="240" w:lineRule="auto"/>
        <w:ind w:firstLine="709"/>
        <w:jc w:val="both"/>
        <w:rPr>
          <w:color w:val="000000"/>
        </w:rPr>
      </w:pPr>
      <w:r w:rsidRPr="00492179">
        <w:rPr>
          <w:rFonts w:ascii="Times New Roman" w:hAnsi="Times New Roman"/>
          <w:color w:val="000000"/>
          <w:sz w:val="26"/>
          <w:szCs w:val="26"/>
        </w:rPr>
        <w:t>3.</w:t>
      </w:r>
      <w:r>
        <w:rPr>
          <w:rFonts w:ascii="Times New Roman" w:hAnsi="Times New Roman"/>
          <w:color w:val="000000"/>
          <w:sz w:val="26"/>
          <w:szCs w:val="26"/>
        </w:rPr>
        <w:t>6</w:t>
      </w:r>
      <w:r w:rsidRPr="00492179">
        <w:rPr>
          <w:rFonts w:ascii="Times New Roman" w:hAnsi="Times New Roman"/>
          <w:color w:val="000000"/>
          <w:sz w:val="26"/>
          <w:szCs w:val="26"/>
        </w:rPr>
        <w:t>.2.4. Срок направления межведомственного запроса</w:t>
      </w:r>
      <w:r>
        <w:rPr>
          <w:rFonts w:ascii="Times New Roman" w:hAnsi="Times New Roman"/>
          <w:color w:val="000000"/>
          <w:sz w:val="26"/>
          <w:szCs w:val="26"/>
        </w:rPr>
        <w:t xml:space="preserve"> составляет</w:t>
      </w:r>
      <w:r w:rsidRPr="00492179">
        <w:rPr>
          <w:rFonts w:ascii="Times New Roman" w:hAnsi="Times New Roman"/>
          <w:color w:val="000000"/>
          <w:sz w:val="26"/>
          <w:szCs w:val="26"/>
        </w:rPr>
        <w:t xml:space="preserve"> </w:t>
      </w:r>
      <w:r>
        <w:rPr>
          <w:rFonts w:ascii="Times New Roman" w:hAnsi="Times New Roman"/>
          <w:color w:val="000000"/>
          <w:sz w:val="26"/>
          <w:szCs w:val="26"/>
        </w:rPr>
        <w:t>5 рабочих дней</w:t>
      </w:r>
      <w:r w:rsidRPr="00492179">
        <w:rPr>
          <w:rFonts w:ascii="Times New Roman" w:hAnsi="Times New Roman"/>
          <w:color w:val="000000"/>
          <w:sz w:val="26"/>
          <w:szCs w:val="26"/>
        </w:rPr>
        <w:t xml:space="preserve"> со дня регистрации запроса о предоставлении Услуги.</w:t>
      </w:r>
    </w:p>
    <w:p w:rsidR="001A227D" w:rsidRPr="00492179" w:rsidRDefault="001A227D" w:rsidP="00457C5A">
      <w:pPr>
        <w:widowControl w:val="0"/>
        <w:autoSpaceDE w:val="0"/>
        <w:autoSpaceDN w:val="0"/>
        <w:adjustRightInd w:val="0"/>
        <w:spacing w:after="0" w:line="240" w:lineRule="auto"/>
        <w:ind w:firstLine="709"/>
        <w:jc w:val="both"/>
        <w:rPr>
          <w:rFonts w:ascii="Times New Roman" w:hAnsi="Times New Roman"/>
          <w:color w:val="000000"/>
          <w:sz w:val="26"/>
          <w:szCs w:val="26"/>
          <w:lang w:eastAsia="ru-RU"/>
        </w:rPr>
      </w:pPr>
      <w:r w:rsidRPr="00492179">
        <w:rPr>
          <w:rFonts w:ascii="Times New Roman" w:hAnsi="Times New Roman"/>
          <w:color w:val="000000"/>
          <w:sz w:val="26"/>
          <w:szCs w:val="26"/>
          <w:lang w:eastAsia="ru-RU"/>
        </w:rPr>
        <w:t>3.</w:t>
      </w:r>
      <w:r>
        <w:rPr>
          <w:rFonts w:ascii="Times New Roman" w:hAnsi="Times New Roman"/>
          <w:color w:val="000000"/>
          <w:sz w:val="26"/>
          <w:szCs w:val="26"/>
          <w:lang w:eastAsia="ru-RU"/>
        </w:rPr>
        <w:t>6</w:t>
      </w:r>
      <w:r w:rsidRPr="00492179">
        <w:rPr>
          <w:rFonts w:ascii="Times New Roman" w:hAnsi="Times New Roman"/>
          <w:color w:val="000000"/>
          <w:sz w:val="26"/>
          <w:szCs w:val="26"/>
          <w:lang w:eastAsia="ru-RU"/>
        </w:rPr>
        <w:t>.2.</w:t>
      </w:r>
      <w:r>
        <w:rPr>
          <w:rFonts w:ascii="Times New Roman" w:hAnsi="Times New Roman"/>
          <w:color w:val="000000"/>
          <w:sz w:val="26"/>
          <w:szCs w:val="26"/>
          <w:lang w:eastAsia="ru-RU"/>
        </w:rPr>
        <w:t>5</w:t>
      </w:r>
      <w:r w:rsidRPr="00492179">
        <w:rPr>
          <w:rFonts w:ascii="Times New Roman" w:hAnsi="Times New Roman"/>
          <w:color w:val="000000"/>
          <w:sz w:val="26"/>
          <w:szCs w:val="26"/>
          <w:lang w:eastAsia="ru-RU"/>
        </w:rPr>
        <w:t>.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1A227D" w:rsidRPr="00492179" w:rsidRDefault="001A227D" w:rsidP="00457C5A">
      <w:pPr>
        <w:widowControl w:val="0"/>
        <w:autoSpaceDE w:val="0"/>
        <w:autoSpaceDN w:val="0"/>
        <w:adjustRightInd w:val="0"/>
        <w:spacing w:after="0" w:line="240" w:lineRule="auto"/>
        <w:jc w:val="both"/>
        <w:rPr>
          <w:rFonts w:ascii="Times New Roman" w:hAnsi="Times New Roman"/>
          <w:color w:val="1F3864"/>
          <w:sz w:val="26"/>
          <w:szCs w:val="26"/>
          <w:lang w:eastAsia="ru-RU"/>
        </w:rPr>
      </w:pPr>
    </w:p>
    <w:p w:rsidR="001A227D" w:rsidRPr="00492179" w:rsidRDefault="001A227D" w:rsidP="004D6D13">
      <w:pPr>
        <w:widowControl w:val="0"/>
        <w:autoSpaceDE w:val="0"/>
        <w:autoSpaceDN w:val="0"/>
        <w:adjustRightInd w:val="0"/>
        <w:spacing w:after="0" w:line="240" w:lineRule="auto"/>
        <w:ind w:firstLine="540"/>
        <w:jc w:val="center"/>
        <w:rPr>
          <w:rFonts w:ascii="Times New Roman" w:hAnsi="Times New Roman"/>
          <w:b/>
          <w:sz w:val="26"/>
          <w:szCs w:val="26"/>
          <w:lang w:eastAsia="ru-RU"/>
        </w:rPr>
      </w:pPr>
      <w:r>
        <w:rPr>
          <w:rFonts w:ascii="Times New Roman" w:hAnsi="Times New Roman"/>
          <w:b/>
          <w:sz w:val="26"/>
          <w:szCs w:val="26"/>
          <w:lang w:eastAsia="ru-RU"/>
        </w:rPr>
        <w:t>3.6.3.</w:t>
      </w:r>
      <w:r w:rsidRPr="00492179">
        <w:rPr>
          <w:rFonts w:ascii="Times New Roman" w:hAnsi="Times New Roman"/>
          <w:sz w:val="26"/>
          <w:szCs w:val="26"/>
          <w:lang w:eastAsia="ru-RU"/>
        </w:rPr>
        <w:t> </w:t>
      </w:r>
      <w:r w:rsidRPr="00492179">
        <w:rPr>
          <w:rFonts w:ascii="Times New Roman" w:hAnsi="Times New Roman" w:cs="Arial"/>
          <w:b/>
          <w:sz w:val="26"/>
          <w:szCs w:val="26"/>
          <w:lang w:eastAsia="ru-RU"/>
        </w:rPr>
        <w:t xml:space="preserve">Принятие решения </w:t>
      </w:r>
      <w:r w:rsidRPr="00492179">
        <w:rPr>
          <w:rFonts w:ascii="Times New Roman" w:hAnsi="Times New Roman" w:cs="Arial"/>
          <w:b/>
          <w:sz w:val="26"/>
          <w:szCs w:val="26"/>
          <w:lang w:eastAsia="ru-RU"/>
        </w:rPr>
        <w:br/>
        <w:t xml:space="preserve">о предоставлении (об отказе в предоставлении) </w:t>
      </w:r>
      <w:r w:rsidRPr="00492179">
        <w:rPr>
          <w:rFonts w:ascii="Times New Roman" w:hAnsi="Times New Roman"/>
          <w:b/>
          <w:sz w:val="26"/>
          <w:szCs w:val="26"/>
          <w:lang w:eastAsia="ru-RU"/>
        </w:rPr>
        <w:t>Услуги</w:t>
      </w:r>
    </w:p>
    <w:p w:rsidR="001A227D" w:rsidRPr="00492179" w:rsidRDefault="001A227D" w:rsidP="004D6D13">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rsidR="001A227D" w:rsidRPr="00492179" w:rsidRDefault="001A227D" w:rsidP="00421C04">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w:t>
      </w:r>
      <w:r>
        <w:rPr>
          <w:rFonts w:ascii="Times New Roman" w:hAnsi="Times New Roman"/>
          <w:sz w:val="26"/>
          <w:szCs w:val="26"/>
          <w:lang w:eastAsia="ru-RU"/>
        </w:rPr>
        <w:t>6</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 xml:space="preserve">.1.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sz w:val="26"/>
          <w:szCs w:val="26"/>
          <w:lang w:eastAsia="ru-RU"/>
        </w:rPr>
        <w:br/>
      </w:r>
      <w:r w:rsidRPr="00492179">
        <w:rPr>
          <w:rFonts w:ascii="Times New Roman" w:hAnsi="Times New Roman"/>
          <w:sz w:val="26"/>
          <w:szCs w:val="26"/>
          <w:lang w:eastAsia="ru-RU"/>
        </w:rPr>
        <w:t>на выполнение административной процедуры документов, необходимых для оказания Услуги.</w:t>
      </w:r>
    </w:p>
    <w:p w:rsidR="001A227D" w:rsidRPr="00600F7C" w:rsidRDefault="001A227D" w:rsidP="00421C04">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600F7C">
        <w:rPr>
          <w:rFonts w:ascii="Times New Roman" w:hAnsi="Times New Roman"/>
          <w:sz w:val="26"/>
          <w:szCs w:val="26"/>
          <w:lang w:eastAsia="ru-RU"/>
        </w:rPr>
        <w:t>3.</w:t>
      </w:r>
      <w:r>
        <w:rPr>
          <w:rFonts w:ascii="Times New Roman" w:hAnsi="Times New Roman"/>
          <w:sz w:val="26"/>
          <w:szCs w:val="26"/>
          <w:lang w:eastAsia="ru-RU"/>
        </w:rPr>
        <w:t>6</w:t>
      </w:r>
      <w:r w:rsidRPr="00600F7C">
        <w:rPr>
          <w:rFonts w:ascii="Times New Roman" w:hAnsi="Times New Roman"/>
          <w:sz w:val="26"/>
          <w:szCs w:val="26"/>
          <w:lang w:eastAsia="ru-RU"/>
        </w:rPr>
        <w:t>.3.2. Основаниями для возврата заявления о предоставлении Услуги являются:</w:t>
      </w:r>
    </w:p>
    <w:p w:rsidR="001A227D" w:rsidRPr="00600F7C" w:rsidRDefault="001A227D" w:rsidP="00421C04">
      <w:pPr>
        <w:autoSpaceDE w:val="0"/>
        <w:autoSpaceDN w:val="0"/>
        <w:adjustRightInd w:val="0"/>
        <w:spacing w:after="0"/>
        <w:ind w:firstLine="709"/>
        <w:jc w:val="both"/>
        <w:rPr>
          <w:rFonts w:ascii="Times New Roman" w:hAnsi="Times New Roman"/>
          <w:sz w:val="26"/>
          <w:szCs w:val="26"/>
        </w:rPr>
      </w:pPr>
      <w:r w:rsidRPr="00600F7C">
        <w:rPr>
          <w:rFonts w:ascii="Times New Roman" w:hAnsi="Times New Roman"/>
          <w:sz w:val="26"/>
          <w:szCs w:val="26"/>
        </w:rPr>
        <w:t>1) заявление подано</w:t>
      </w:r>
      <w:r w:rsidRPr="00600F7C">
        <w:rPr>
          <w:rFonts w:ascii="Times New Roman" w:hAnsi="Times New Roman"/>
          <w:spacing w:val="2"/>
          <w:sz w:val="26"/>
          <w:szCs w:val="26"/>
        </w:rPr>
        <w:t xml:space="preserve"> в орган местного самоуправления не уполномоченный на предоставление </w:t>
      </w:r>
      <w:r>
        <w:rPr>
          <w:rFonts w:ascii="Times New Roman" w:hAnsi="Times New Roman"/>
          <w:spacing w:val="2"/>
          <w:sz w:val="26"/>
          <w:szCs w:val="26"/>
        </w:rPr>
        <w:t>муниципальной услуги</w:t>
      </w:r>
      <w:r w:rsidRPr="00600F7C">
        <w:rPr>
          <w:rFonts w:ascii="Times New Roman" w:hAnsi="Times New Roman"/>
          <w:sz w:val="26"/>
          <w:szCs w:val="26"/>
        </w:rPr>
        <w:t xml:space="preserve">; </w:t>
      </w:r>
    </w:p>
    <w:p w:rsidR="001A227D" w:rsidRPr="00600F7C" w:rsidRDefault="001A227D" w:rsidP="00421C04">
      <w:pPr>
        <w:autoSpaceDE w:val="0"/>
        <w:autoSpaceDN w:val="0"/>
        <w:adjustRightInd w:val="0"/>
        <w:spacing w:after="0"/>
        <w:ind w:firstLine="709"/>
        <w:jc w:val="both"/>
        <w:rPr>
          <w:rFonts w:ascii="Times New Roman" w:hAnsi="Times New Roman"/>
          <w:sz w:val="26"/>
          <w:szCs w:val="26"/>
        </w:rPr>
      </w:pPr>
      <w:r w:rsidRPr="00600F7C">
        <w:rPr>
          <w:rFonts w:ascii="Times New Roman" w:hAnsi="Times New Roman"/>
          <w:sz w:val="26"/>
          <w:szCs w:val="26"/>
        </w:rPr>
        <w:t xml:space="preserve">2) заявитель не является лицом, предусмотренным </w:t>
      </w:r>
      <w:hyperlink r:id="rId35" w:history="1">
        <w:r w:rsidRPr="00600F7C">
          <w:rPr>
            <w:rStyle w:val="afe"/>
            <w:rFonts w:ascii="Times New Roman" w:hAnsi="Times New Roman"/>
            <w:color w:val="auto"/>
            <w:sz w:val="26"/>
            <w:szCs w:val="26"/>
          </w:rPr>
          <w:t>статьей 39.40</w:t>
        </w:r>
      </w:hyperlink>
      <w:r w:rsidRPr="00600F7C">
        <w:rPr>
          <w:rFonts w:ascii="Times New Roman" w:hAnsi="Times New Roman"/>
          <w:sz w:val="26"/>
          <w:szCs w:val="26"/>
        </w:rPr>
        <w:t xml:space="preserve"> Земельного кодекса Российской Федерации; </w:t>
      </w:r>
    </w:p>
    <w:p w:rsidR="001A227D" w:rsidRPr="00600F7C" w:rsidRDefault="001A227D" w:rsidP="00421C04">
      <w:pPr>
        <w:autoSpaceDE w:val="0"/>
        <w:autoSpaceDN w:val="0"/>
        <w:adjustRightInd w:val="0"/>
        <w:spacing w:after="0"/>
        <w:ind w:firstLine="709"/>
        <w:jc w:val="both"/>
        <w:rPr>
          <w:rFonts w:ascii="Times New Roman" w:hAnsi="Times New Roman"/>
          <w:sz w:val="26"/>
          <w:szCs w:val="26"/>
        </w:rPr>
      </w:pPr>
      <w:r w:rsidRPr="001956A5">
        <w:rPr>
          <w:rFonts w:ascii="Times New Roman" w:hAnsi="Times New Roman"/>
          <w:sz w:val="26"/>
          <w:szCs w:val="26"/>
        </w:rPr>
        <w:t>3) к заявлению о предоставлении услуги не приложены документы, предусмотренные подпунктом 4,5 статьи 39.5 Земельного кодекса Российской Федерации;</w:t>
      </w:r>
    </w:p>
    <w:p w:rsidR="001A227D" w:rsidRPr="00600F7C" w:rsidRDefault="001A227D" w:rsidP="00421C04">
      <w:pPr>
        <w:spacing w:after="0"/>
        <w:ind w:firstLine="709"/>
        <w:jc w:val="both"/>
        <w:rPr>
          <w:rFonts w:ascii="Times New Roman" w:hAnsi="Times New Roman"/>
          <w:sz w:val="26"/>
          <w:szCs w:val="26"/>
        </w:rPr>
      </w:pPr>
      <w:r>
        <w:rPr>
          <w:rFonts w:ascii="Times New Roman" w:hAnsi="Times New Roman"/>
          <w:sz w:val="26"/>
          <w:szCs w:val="26"/>
        </w:rPr>
        <w:t>4</w:t>
      </w:r>
      <w:r w:rsidRPr="00600F7C">
        <w:rPr>
          <w:rFonts w:ascii="Times New Roman" w:hAnsi="Times New Roman"/>
          <w:sz w:val="26"/>
          <w:szCs w:val="26"/>
        </w:rPr>
        <w:t xml:space="preserve">) заявление </w:t>
      </w:r>
      <w:r>
        <w:rPr>
          <w:rFonts w:ascii="Times New Roman" w:hAnsi="Times New Roman"/>
          <w:sz w:val="26"/>
          <w:szCs w:val="26"/>
        </w:rPr>
        <w:t>о предоставлении услуги</w:t>
      </w:r>
      <w:r w:rsidRPr="00600F7C">
        <w:rPr>
          <w:rFonts w:ascii="Times New Roman" w:hAnsi="Times New Roman"/>
          <w:sz w:val="26"/>
          <w:szCs w:val="26"/>
        </w:rPr>
        <w:t xml:space="preserve"> </w:t>
      </w:r>
      <w:r>
        <w:rPr>
          <w:rFonts w:ascii="Times New Roman" w:hAnsi="Times New Roman"/>
          <w:sz w:val="26"/>
          <w:szCs w:val="26"/>
        </w:rPr>
        <w:t>и</w:t>
      </w:r>
      <w:r w:rsidRPr="00600F7C">
        <w:rPr>
          <w:rFonts w:ascii="Times New Roman" w:hAnsi="Times New Roman"/>
          <w:sz w:val="26"/>
          <w:szCs w:val="26"/>
        </w:rPr>
        <w:t xml:space="preserve"> документы не соответствуют требованиям, установленным в соответствии Земельн</w:t>
      </w:r>
      <w:r>
        <w:rPr>
          <w:rFonts w:ascii="Times New Roman" w:hAnsi="Times New Roman"/>
          <w:sz w:val="26"/>
          <w:szCs w:val="26"/>
        </w:rPr>
        <w:t xml:space="preserve">ым </w:t>
      </w:r>
      <w:r w:rsidRPr="00600F7C">
        <w:rPr>
          <w:rFonts w:ascii="Times New Roman" w:hAnsi="Times New Roman"/>
          <w:sz w:val="26"/>
          <w:szCs w:val="26"/>
        </w:rPr>
        <w:t>кодекс</w:t>
      </w:r>
      <w:r>
        <w:rPr>
          <w:rFonts w:ascii="Times New Roman" w:hAnsi="Times New Roman"/>
          <w:sz w:val="26"/>
          <w:szCs w:val="26"/>
        </w:rPr>
        <w:t>ом</w:t>
      </w:r>
      <w:r w:rsidRPr="00600F7C">
        <w:rPr>
          <w:rFonts w:ascii="Times New Roman" w:hAnsi="Times New Roman"/>
          <w:sz w:val="26"/>
          <w:szCs w:val="26"/>
        </w:rPr>
        <w:t xml:space="preserve"> Российской Федерации.</w:t>
      </w:r>
    </w:p>
    <w:p w:rsidR="001A227D" w:rsidRDefault="001A227D" w:rsidP="00421C04">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 xml:space="preserve"> </w:t>
      </w:r>
      <w:r w:rsidRPr="0090758F">
        <w:rPr>
          <w:rFonts w:ascii="Times New Roman" w:hAnsi="Times New Roman"/>
          <w:sz w:val="26"/>
          <w:szCs w:val="26"/>
          <w:lang w:eastAsia="ru-RU"/>
        </w:rPr>
        <w:t>3.</w:t>
      </w:r>
      <w:r>
        <w:rPr>
          <w:rFonts w:ascii="Times New Roman" w:hAnsi="Times New Roman"/>
          <w:sz w:val="26"/>
          <w:szCs w:val="26"/>
          <w:lang w:eastAsia="ru-RU"/>
        </w:rPr>
        <w:t>6</w:t>
      </w:r>
      <w:r w:rsidRPr="0090758F">
        <w:rPr>
          <w:rFonts w:ascii="Times New Roman" w:hAnsi="Times New Roman"/>
          <w:sz w:val="26"/>
          <w:szCs w:val="26"/>
          <w:lang w:eastAsia="ru-RU"/>
        </w:rPr>
        <w:t>.3.3.</w:t>
      </w:r>
      <w:r>
        <w:rPr>
          <w:rFonts w:ascii="Times New Roman" w:hAnsi="Times New Roman"/>
          <w:sz w:val="26"/>
          <w:szCs w:val="26"/>
          <w:lang w:eastAsia="ru-RU"/>
        </w:rPr>
        <w:t xml:space="preserve"> </w:t>
      </w:r>
      <w:r w:rsidRPr="00492179">
        <w:rPr>
          <w:rFonts w:ascii="Times New Roman" w:hAnsi="Times New Roman"/>
          <w:sz w:val="26"/>
          <w:szCs w:val="26"/>
          <w:lang w:eastAsia="ru-RU"/>
        </w:rPr>
        <w:t>Основани</w:t>
      </w:r>
      <w:r>
        <w:rPr>
          <w:rFonts w:ascii="Times New Roman" w:hAnsi="Times New Roman"/>
          <w:sz w:val="26"/>
          <w:szCs w:val="26"/>
          <w:lang w:eastAsia="ru-RU"/>
        </w:rPr>
        <w:t>е</w:t>
      </w:r>
      <w:r w:rsidRPr="00492179">
        <w:rPr>
          <w:rFonts w:ascii="Times New Roman" w:hAnsi="Times New Roman"/>
          <w:sz w:val="26"/>
          <w:szCs w:val="26"/>
          <w:lang w:eastAsia="ru-RU"/>
        </w:rPr>
        <w:t>м для</w:t>
      </w:r>
      <w:r>
        <w:rPr>
          <w:rFonts w:ascii="Times New Roman" w:hAnsi="Times New Roman"/>
          <w:sz w:val="26"/>
          <w:szCs w:val="26"/>
          <w:lang w:eastAsia="ru-RU"/>
        </w:rPr>
        <w:t xml:space="preserve"> </w:t>
      </w:r>
      <w:r w:rsidRPr="00492179">
        <w:rPr>
          <w:rFonts w:ascii="Times New Roman" w:hAnsi="Times New Roman"/>
          <w:sz w:val="26"/>
          <w:szCs w:val="26"/>
          <w:lang w:eastAsia="ru-RU"/>
        </w:rPr>
        <w:t xml:space="preserve">отказа в предоставлении Услуги </w:t>
      </w:r>
      <w:r>
        <w:rPr>
          <w:rFonts w:ascii="Times New Roman" w:hAnsi="Times New Roman"/>
          <w:sz w:val="26"/>
          <w:szCs w:val="26"/>
          <w:lang w:eastAsia="ru-RU"/>
        </w:rPr>
        <w:t xml:space="preserve">Заявителю </w:t>
      </w:r>
      <w:r w:rsidRPr="00492179">
        <w:rPr>
          <w:rFonts w:ascii="Times New Roman" w:hAnsi="Times New Roman"/>
          <w:sz w:val="26"/>
          <w:szCs w:val="26"/>
          <w:lang w:eastAsia="ru-RU"/>
        </w:rPr>
        <w:t>явля</w:t>
      </w:r>
      <w:r>
        <w:rPr>
          <w:rFonts w:ascii="Times New Roman" w:hAnsi="Times New Roman"/>
          <w:sz w:val="26"/>
          <w:szCs w:val="26"/>
          <w:lang w:eastAsia="ru-RU"/>
        </w:rPr>
        <w:t>е</w:t>
      </w:r>
      <w:r w:rsidRPr="00492179">
        <w:rPr>
          <w:rFonts w:ascii="Times New Roman" w:hAnsi="Times New Roman"/>
          <w:sz w:val="26"/>
          <w:szCs w:val="26"/>
          <w:lang w:eastAsia="ru-RU"/>
        </w:rPr>
        <w:t>тся</w:t>
      </w:r>
      <w:r>
        <w:rPr>
          <w:rFonts w:ascii="Times New Roman" w:hAnsi="Times New Roman"/>
          <w:sz w:val="26"/>
          <w:szCs w:val="26"/>
          <w:lang w:eastAsia="ru-RU"/>
        </w:rPr>
        <w:t>:</w:t>
      </w:r>
    </w:p>
    <w:p w:rsidR="001A227D" w:rsidRPr="004B775E" w:rsidRDefault="001A227D" w:rsidP="00421C04">
      <w:pPr>
        <w:spacing w:after="0"/>
        <w:ind w:firstLine="709"/>
        <w:jc w:val="both"/>
        <w:rPr>
          <w:rFonts w:ascii="Times New Roman" w:hAnsi="Times New Roman"/>
          <w:sz w:val="26"/>
          <w:szCs w:val="26"/>
        </w:rPr>
      </w:pPr>
      <w:r>
        <w:rPr>
          <w:rFonts w:ascii="Times New Roman" w:hAnsi="Times New Roman"/>
          <w:sz w:val="26"/>
          <w:szCs w:val="26"/>
        </w:rPr>
        <w:t>-</w:t>
      </w:r>
      <w:r w:rsidRPr="004B775E">
        <w:rPr>
          <w:rFonts w:ascii="Times New Roman" w:hAnsi="Times New Roman"/>
          <w:sz w:val="26"/>
          <w:szCs w:val="26"/>
        </w:rPr>
        <w:t xml:space="preserve"> документы (сведения), представленные заявителем, противоречат документам (сведениям), полученным в рамках межведомственного взаимодействия.</w:t>
      </w:r>
    </w:p>
    <w:p w:rsidR="001A227D" w:rsidRPr="00492179" w:rsidRDefault="001A227D" w:rsidP="00421C04">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w:t>
      </w:r>
      <w:r>
        <w:rPr>
          <w:rFonts w:ascii="Times New Roman" w:hAnsi="Times New Roman"/>
          <w:sz w:val="26"/>
          <w:szCs w:val="26"/>
          <w:lang w:eastAsia="ru-RU"/>
        </w:rPr>
        <w:t>6</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w:t>
      </w:r>
      <w:r>
        <w:rPr>
          <w:rFonts w:ascii="Times New Roman" w:hAnsi="Times New Roman"/>
          <w:sz w:val="26"/>
          <w:szCs w:val="26"/>
          <w:lang w:eastAsia="ru-RU"/>
        </w:rPr>
        <w:t>4</w:t>
      </w:r>
      <w:r w:rsidRPr="00492179">
        <w:rPr>
          <w:rFonts w:ascii="Times New Roman" w:hAnsi="Times New Roman"/>
          <w:sz w:val="26"/>
          <w:szCs w:val="26"/>
          <w:lang w:eastAsia="ru-RU"/>
        </w:rPr>
        <w:t>.  Решение о предоставлении Услуги принимается при одновременном соблюдении следующих критериев:</w:t>
      </w:r>
    </w:p>
    <w:p w:rsidR="001A227D" w:rsidRDefault="001A227D" w:rsidP="00421C04">
      <w:pPr>
        <w:widowControl w:val="0"/>
        <w:autoSpaceDE w:val="0"/>
        <w:autoSpaceDN w:val="0"/>
        <w:adjustRightInd w:val="0"/>
        <w:spacing w:after="0" w:line="240" w:lineRule="auto"/>
        <w:ind w:firstLine="540"/>
        <w:jc w:val="both"/>
        <w:rPr>
          <w:rFonts w:ascii="Times New Roman" w:hAnsi="Times New Roman" w:cs="Arial"/>
          <w:color w:val="000000"/>
          <w:sz w:val="26"/>
          <w:szCs w:val="26"/>
          <w:lang w:eastAsia="ru-RU"/>
        </w:rPr>
      </w:pPr>
      <w:r w:rsidRPr="00492179">
        <w:rPr>
          <w:rFonts w:ascii="Times New Roman" w:hAnsi="Times New Roman" w:cs="Arial"/>
          <w:color w:val="000000"/>
          <w:sz w:val="26"/>
          <w:szCs w:val="26"/>
          <w:lang w:eastAsia="ru-RU"/>
        </w:rPr>
        <w:t>– </w:t>
      </w:r>
      <w:r>
        <w:rPr>
          <w:rFonts w:ascii="Times New Roman" w:hAnsi="Times New Roman" w:cs="Arial"/>
          <w:color w:val="000000"/>
          <w:sz w:val="26"/>
          <w:szCs w:val="26"/>
          <w:lang w:eastAsia="ru-RU"/>
        </w:rPr>
        <w:t>отсутствие основания для возврата заявления о предоставлении муниципальной услуги;</w:t>
      </w:r>
    </w:p>
    <w:p w:rsidR="001A227D" w:rsidRPr="00492179" w:rsidRDefault="001A227D" w:rsidP="00421C04">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cs="Arial"/>
          <w:color w:val="000000"/>
          <w:sz w:val="26"/>
          <w:szCs w:val="26"/>
          <w:lang w:eastAsia="ru-RU"/>
        </w:rPr>
        <w:t>– </w:t>
      </w:r>
      <w:r w:rsidRPr="00492179">
        <w:rPr>
          <w:rFonts w:ascii="Times New Roman" w:hAnsi="Times New Roman"/>
          <w:sz w:val="26"/>
          <w:szCs w:val="26"/>
          <w:lang w:eastAsia="ru-RU"/>
        </w:rPr>
        <w:t>отсутствие оснований для отказа в предоставлении Услуги.</w:t>
      </w:r>
    </w:p>
    <w:p w:rsidR="001A227D" w:rsidRPr="00492179" w:rsidRDefault="001A227D" w:rsidP="00A35EF9">
      <w:pPr>
        <w:widowControl w:val="0"/>
        <w:autoSpaceDE w:val="0"/>
        <w:autoSpaceDN w:val="0"/>
        <w:adjustRightInd w:val="0"/>
        <w:spacing w:after="0" w:line="240" w:lineRule="auto"/>
        <w:ind w:firstLine="708"/>
        <w:jc w:val="both"/>
        <w:rPr>
          <w:rFonts w:ascii="Times New Roman" w:hAnsi="Times New Roman"/>
          <w:sz w:val="26"/>
          <w:szCs w:val="26"/>
          <w:lang w:eastAsia="ru-RU"/>
        </w:rPr>
      </w:pPr>
      <w:r w:rsidRPr="00492179">
        <w:rPr>
          <w:rFonts w:ascii="Times New Roman" w:hAnsi="Times New Roman"/>
          <w:sz w:val="26"/>
          <w:szCs w:val="26"/>
          <w:lang w:eastAsia="ru-RU"/>
        </w:rPr>
        <w:t xml:space="preserve">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492179">
          <w:rPr>
            <w:rFonts w:ascii="Times New Roman" w:hAnsi="Times New Roman"/>
            <w:sz w:val="26"/>
            <w:szCs w:val="26"/>
            <w:lang w:eastAsia="ru-RU"/>
          </w:rPr>
          <w:t>пунктом 3.3.</w:t>
        </w:r>
        <w:r>
          <w:rPr>
            <w:rFonts w:ascii="Times New Roman" w:hAnsi="Times New Roman"/>
            <w:sz w:val="26"/>
            <w:szCs w:val="26"/>
            <w:lang w:eastAsia="ru-RU"/>
          </w:rPr>
          <w:t>3.3</w:t>
        </w:r>
        <w:r w:rsidRPr="00492179">
          <w:rPr>
            <w:rFonts w:ascii="Times New Roman" w:hAnsi="Times New Roman"/>
            <w:sz w:val="26"/>
            <w:szCs w:val="26"/>
            <w:lang w:eastAsia="ru-RU"/>
          </w:rPr>
          <w:t xml:space="preserve"> </w:t>
        </w:r>
      </w:hyperlink>
      <w:r w:rsidRPr="00492179">
        <w:rPr>
          <w:rFonts w:ascii="Times New Roman" w:hAnsi="Times New Roman"/>
          <w:sz w:val="26"/>
          <w:szCs w:val="26"/>
          <w:lang w:eastAsia="ru-RU"/>
        </w:rPr>
        <w:t xml:space="preserve">настоящего </w:t>
      </w:r>
      <w:r>
        <w:rPr>
          <w:rFonts w:ascii="Times New Roman" w:hAnsi="Times New Roman"/>
          <w:sz w:val="26"/>
          <w:szCs w:val="26"/>
          <w:lang w:eastAsia="ru-RU"/>
        </w:rPr>
        <w:t>Р</w:t>
      </w:r>
      <w:r w:rsidRPr="00492179">
        <w:rPr>
          <w:rFonts w:ascii="Times New Roman" w:hAnsi="Times New Roman"/>
          <w:sz w:val="26"/>
          <w:szCs w:val="26"/>
          <w:lang w:eastAsia="ru-RU"/>
        </w:rPr>
        <w:t>егламента.</w:t>
      </w:r>
    </w:p>
    <w:p w:rsidR="001A227D" w:rsidRDefault="001A227D" w:rsidP="00421C04">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492179">
        <w:rPr>
          <w:rFonts w:ascii="Times New Roman" w:hAnsi="Times New Roman"/>
          <w:sz w:val="26"/>
          <w:szCs w:val="26"/>
          <w:lang w:eastAsia="ru-RU"/>
        </w:rPr>
        <w:t>3.</w:t>
      </w:r>
      <w:r>
        <w:rPr>
          <w:rFonts w:ascii="Times New Roman" w:hAnsi="Times New Roman"/>
          <w:sz w:val="26"/>
          <w:szCs w:val="26"/>
          <w:lang w:eastAsia="ru-RU"/>
        </w:rPr>
        <w:t>6</w:t>
      </w:r>
      <w:r w:rsidRPr="00492179">
        <w:rPr>
          <w:rFonts w:ascii="Times New Roman" w:hAnsi="Times New Roman"/>
          <w:sz w:val="26"/>
          <w:szCs w:val="26"/>
          <w:lang w:eastAsia="ru-RU"/>
        </w:rPr>
        <w:t>.</w:t>
      </w:r>
      <w:r>
        <w:rPr>
          <w:rFonts w:ascii="Times New Roman" w:hAnsi="Times New Roman"/>
          <w:sz w:val="26"/>
          <w:szCs w:val="26"/>
          <w:lang w:eastAsia="ru-RU"/>
        </w:rPr>
        <w:t>3</w:t>
      </w:r>
      <w:r w:rsidRPr="00492179">
        <w:rPr>
          <w:rFonts w:ascii="Times New Roman" w:hAnsi="Times New Roman"/>
          <w:sz w:val="26"/>
          <w:szCs w:val="26"/>
          <w:lang w:eastAsia="ru-RU"/>
        </w:rPr>
        <w:t>.5. Срок принятия решения о предоставлении (об отказе в предоставлении) Услуг</w:t>
      </w:r>
      <w:r>
        <w:rPr>
          <w:rFonts w:ascii="Times New Roman" w:hAnsi="Times New Roman"/>
          <w:sz w:val="26"/>
          <w:szCs w:val="26"/>
          <w:lang w:eastAsia="ru-RU"/>
        </w:rPr>
        <w:t>и составляет:</w:t>
      </w:r>
    </w:p>
    <w:p w:rsidR="001A227D" w:rsidRPr="00E07678" w:rsidRDefault="001A227D" w:rsidP="00421C04">
      <w:pPr>
        <w:spacing w:after="0"/>
        <w:ind w:firstLine="709"/>
        <w:jc w:val="both"/>
        <w:rPr>
          <w:rFonts w:ascii="Times New Roman" w:hAnsi="Times New Roman"/>
          <w:sz w:val="26"/>
          <w:szCs w:val="26"/>
        </w:rPr>
      </w:pPr>
      <w:r w:rsidRPr="00E07678">
        <w:rPr>
          <w:rFonts w:ascii="Times New Roman" w:hAnsi="Times New Roman"/>
          <w:sz w:val="26"/>
          <w:szCs w:val="26"/>
        </w:rPr>
        <w:t>Срок предоставления муниципальной услуги, в том числе посредством ЕПГУ, определяется в соответствии со статьей 39.43 Земельного кодекса Российской Федерации и составляет:</w:t>
      </w:r>
    </w:p>
    <w:p w:rsidR="001A227D" w:rsidRPr="00E07678" w:rsidRDefault="001A227D" w:rsidP="00421C04">
      <w:pPr>
        <w:autoSpaceDE w:val="0"/>
        <w:autoSpaceDN w:val="0"/>
        <w:adjustRightInd w:val="0"/>
        <w:spacing w:after="0"/>
        <w:ind w:firstLine="709"/>
        <w:jc w:val="both"/>
        <w:rPr>
          <w:rFonts w:ascii="Times New Roman" w:hAnsi="Times New Roman"/>
          <w:sz w:val="26"/>
          <w:szCs w:val="26"/>
        </w:rPr>
      </w:pPr>
      <w:r w:rsidRPr="00E07678">
        <w:rPr>
          <w:rFonts w:ascii="Times New Roman" w:hAnsi="Times New Roman"/>
          <w:sz w:val="26"/>
          <w:szCs w:val="26"/>
        </w:rPr>
        <w:t xml:space="preserve"> - не более 20 (двадцати) календарных дней со дня поступления заявления о </w:t>
      </w:r>
      <w:r>
        <w:rPr>
          <w:rFonts w:ascii="Times New Roman" w:hAnsi="Times New Roman"/>
          <w:sz w:val="26"/>
          <w:szCs w:val="26"/>
        </w:rPr>
        <w:t>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E07678">
        <w:rPr>
          <w:rFonts w:ascii="Times New Roman" w:hAnsi="Times New Roman"/>
          <w:sz w:val="26"/>
          <w:szCs w:val="26"/>
        </w:rPr>
        <w:t xml:space="preserve"> и прилагаемых к заявлению документов</w:t>
      </w:r>
      <w:r>
        <w:rPr>
          <w:rFonts w:ascii="Times New Roman" w:hAnsi="Times New Roman"/>
          <w:sz w:val="26"/>
          <w:szCs w:val="26"/>
        </w:rPr>
        <w:t>.</w:t>
      </w:r>
    </w:p>
    <w:p w:rsidR="001A227D" w:rsidRPr="00492179" w:rsidRDefault="001A227D" w:rsidP="00F5773C">
      <w:pPr>
        <w:widowControl w:val="0"/>
        <w:autoSpaceDE w:val="0"/>
        <w:autoSpaceDN w:val="0"/>
        <w:adjustRightInd w:val="0"/>
        <w:spacing w:after="0" w:line="240" w:lineRule="auto"/>
        <w:rPr>
          <w:rFonts w:ascii="Times New Roman" w:hAnsi="Times New Roman"/>
          <w:b/>
          <w:color w:val="000000"/>
          <w:sz w:val="26"/>
          <w:szCs w:val="26"/>
          <w:lang w:eastAsia="ru-RU"/>
        </w:rPr>
      </w:pPr>
    </w:p>
    <w:p w:rsidR="001A227D" w:rsidRPr="00492179" w:rsidRDefault="001A227D" w:rsidP="004D6D13">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sz w:val="26"/>
          <w:szCs w:val="26"/>
          <w:lang w:eastAsia="ru-RU"/>
        </w:rPr>
        <w:t>3.</w:t>
      </w:r>
      <w:r>
        <w:rPr>
          <w:rFonts w:ascii="Times New Roman" w:hAnsi="Times New Roman"/>
          <w:b/>
          <w:sz w:val="26"/>
          <w:szCs w:val="26"/>
          <w:lang w:eastAsia="ru-RU"/>
        </w:rPr>
        <w:t>6</w:t>
      </w:r>
      <w:r w:rsidRPr="00492179">
        <w:rPr>
          <w:rFonts w:ascii="Times New Roman" w:hAnsi="Times New Roman"/>
          <w:b/>
          <w:sz w:val="26"/>
          <w:szCs w:val="26"/>
          <w:lang w:eastAsia="ru-RU"/>
        </w:rPr>
        <w:t>.</w:t>
      </w:r>
      <w:r>
        <w:rPr>
          <w:rFonts w:ascii="Times New Roman" w:hAnsi="Times New Roman"/>
          <w:b/>
          <w:sz w:val="26"/>
          <w:szCs w:val="26"/>
          <w:lang w:eastAsia="ru-RU"/>
        </w:rPr>
        <w:t>4</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b/>
          <w:sz w:val="26"/>
          <w:szCs w:val="26"/>
          <w:lang w:eastAsia="ru-RU"/>
        </w:rPr>
        <w:t>Предоставление</w:t>
      </w:r>
      <w:r w:rsidRPr="00492179">
        <w:rPr>
          <w:rFonts w:ascii="Times New Roman" w:hAnsi="Times New Roman"/>
          <w:b/>
          <w:color w:val="000000"/>
          <w:sz w:val="26"/>
          <w:szCs w:val="26"/>
          <w:lang w:eastAsia="ru-RU"/>
        </w:rPr>
        <w:t xml:space="preserve"> результата Услуги</w:t>
      </w:r>
    </w:p>
    <w:p w:rsidR="001A227D" w:rsidRPr="00492179" w:rsidRDefault="001A227D" w:rsidP="004D6D13">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rsidR="001A227D" w:rsidRDefault="001A227D" w:rsidP="008F2986">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w:t>
      </w:r>
      <w:r>
        <w:rPr>
          <w:rFonts w:ascii="Times New Roman" w:hAnsi="Times New Roman"/>
          <w:sz w:val="26"/>
          <w:szCs w:val="26"/>
        </w:rPr>
        <w:t>6</w:t>
      </w:r>
      <w:r w:rsidRPr="00492179">
        <w:rPr>
          <w:rFonts w:ascii="Times New Roman" w:hAnsi="Times New Roman"/>
          <w:sz w:val="26"/>
          <w:szCs w:val="26"/>
        </w:rPr>
        <w:t>.</w:t>
      </w:r>
      <w:r>
        <w:rPr>
          <w:rFonts w:ascii="Times New Roman" w:hAnsi="Times New Roman"/>
          <w:sz w:val="26"/>
          <w:szCs w:val="26"/>
        </w:rPr>
        <w:t>4</w:t>
      </w:r>
      <w:r w:rsidRPr="00492179">
        <w:rPr>
          <w:rFonts w:ascii="Times New Roman" w:hAnsi="Times New Roman"/>
          <w:sz w:val="26"/>
          <w:szCs w:val="26"/>
        </w:rPr>
        <w:t>.1</w:t>
      </w:r>
      <w:r w:rsidRPr="00492179">
        <w:rPr>
          <w:rFonts w:ascii="Times New Roman" w:hAnsi="Times New Roman"/>
          <w:bCs/>
          <w:sz w:val="26"/>
          <w:szCs w:val="26"/>
        </w:rPr>
        <w:t>. Результат оказания Услуги предоставляется заявителю</w:t>
      </w:r>
      <w:r>
        <w:rPr>
          <w:rFonts w:ascii="Times New Roman" w:hAnsi="Times New Roman"/>
          <w:bCs/>
          <w:sz w:val="26"/>
          <w:szCs w:val="26"/>
        </w:rPr>
        <w:t>:</w:t>
      </w:r>
    </w:p>
    <w:p w:rsidR="001A227D" w:rsidRPr="00945F4B" w:rsidRDefault="001A227D" w:rsidP="008F2986">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bCs/>
          <w:sz w:val="26"/>
          <w:szCs w:val="26"/>
        </w:rPr>
        <w:t xml:space="preserve"> </w:t>
      </w:r>
      <w:r w:rsidRPr="00945F4B">
        <w:rPr>
          <w:rFonts w:ascii="Times New Roman" w:hAnsi="Times New Roman"/>
          <w:bCs/>
          <w:sz w:val="26"/>
          <w:szCs w:val="26"/>
        </w:rPr>
        <w:t xml:space="preserve">- в форме электронного документа в личном кабинете на ЕПГУ либо на адрес электронной почты, указанный Заявителем. </w:t>
      </w:r>
    </w:p>
    <w:p w:rsidR="001A227D" w:rsidRPr="00945F4B" w:rsidRDefault="001A227D" w:rsidP="008F2986">
      <w:pPr>
        <w:autoSpaceDE w:val="0"/>
        <w:autoSpaceDN w:val="0"/>
        <w:adjustRightInd w:val="0"/>
        <w:spacing w:after="0" w:line="240" w:lineRule="auto"/>
        <w:ind w:firstLine="539"/>
        <w:jc w:val="both"/>
        <w:rPr>
          <w:rFonts w:ascii="Times New Roman" w:hAnsi="Times New Roman"/>
          <w:bCs/>
          <w:sz w:val="26"/>
          <w:szCs w:val="26"/>
        </w:rPr>
      </w:pPr>
      <w:r w:rsidRPr="00945F4B">
        <w:rPr>
          <w:rFonts w:ascii="Times New Roman" w:hAnsi="Times New Roman"/>
          <w:bCs/>
          <w:sz w:val="26"/>
          <w:szCs w:val="26"/>
        </w:rPr>
        <w:t xml:space="preserve">- на бумажном носителе при личном обращении в Уполномоченный орган либо в </w:t>
      </w:r>
      <w:r>
        <w:rPr>
          <w:rFonts w:ascii="Times New Roman" w:hAnsi="Times New Roman"/>
          <w:bCs/>
          <w:sz w:val="26"/>
          <w:szCs w:val="26"/>
        </w:rPr>
        <w:t>МФЦ</w:t>
      </w:r>
      <w:r w:rsidRPr="00945F4B">
        <w:rPr>
          <w:rFonts w:ascii="Times New Roman" w:hAnsi="Times New Roman"/>
          <w:bCs/>
          <w:sz w:val="26"/>
          <w:szCs w:val="26"/>
        </w:rPr>
        <w:t>.</w:t>
      </w:r>
    </w:p>
    <w:p w:rsidR="001A227D" w:rsidRPr="00945F4B" w:rsidRDefault="001A227D" w:rsidP="008F2986">
      <w:pPr>
        <w:autoSpaceDE w:val="0"/>
        <w:autoSpaceDN w:val="0"/>
        <w:adjustRightInd w:val="0"/>
        <w:spacing w:after="0" w:line="240" w:lineRule="auto"/>
        <w:ind w:firstLine="539"/>
        <w:jc w:val="both"/>
        <w:rPr>
          <w:rFonts w:ascii="Times New Roman" w:hAnsi="Times New Roman"/>
          <w:bCs/>
          <w:sz w:val="26"/>
          <w:szCs w:val="26"/>
        </w:rPr>
      </w:pPr>
      <w:r w:rsidRPr="00945F4B">
        <w:rPr>
          <w:rFonts w:ascii="Times New Roman" w:hAnsi="Times New Roman"/>
          <w:bCs/>
          <w:sz w:val="26"/>
          <w:szCs w:val="26"/>
        </w:rPr>
        <w:t>- на бумажном носителе на почтовый адрес, указанный Заявителем.</w:t>
      </w:r>
    </w:p>
    <w:p w:rsidR="001A227D" w:rsidRPr="00492179" w:rsidRDefault="001A227D" w:rsidP="008F2986">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w:t>
      </w:r>
      <w:r>
        <w:rPr>
          <w:rFonts w:ascii="Times New Roman" w:hAnsi="Times New Roman"/>
          <w:sz w:val="26"/>
          <w:szCs w:val="26"/>
        </w:rPr>
        <w:t>6</w:t>
      </w:r>
      <w:r w:rsidRPr="00492179">
        <w:rPr>
          <w:rFonts w:ascii="Times New Roman" w:hAnsi="Times New Roman"/>
          <w:sz w:val="26"/>
          <w:szCs w:val="26"/>
        </w:rPr>
        <w:t>.</w:t>
      </w:r>
      <w:r>
        <w:rPr>
          <w:rFonts w:ascii="Times New Roman" w:hAnsi="Times New Roman"/>
          <w:sz w:val="26"/>
          <w:szCs w:val="26"/>
        </w:rPr>
        <w:t>4</w:t>
      </w:r>
      <w:r w:rsidRPr="00492179">
        <w:rPr>
          <w:rFonts w:ascii="Times New Roman" w:hAnsi="Times New Roman"/>
          <w:sz w:val="26"/>
          <w:szCs w:val="26"/>
        </w:rPr>
        <w:t>.2</w:t>
      </w:r>
      <w:r w:rsidRPr="00492179">
        <w:rPr>
          <w:rFonts w:ascii="Times New Roman" w:hAnsi="Times New Roman"/>
          <w:bCs/>
          <w:sz w:val="26"/>
          <w:szCs w:val="26"/>
        </w:rPr>
        <w:t>. Должностное лицо, ответственное за предоставление Услуги, выдает результат Услуги заявителю под подпись.</w:t>
      </w:r>
    </w:p>
    <w:p w:rsidR="001A227D" w:rsidRPr="00492179" w:rsidRDefault="001A227D" w:rsidP="008F2986">
      <w:pPr>
        <w:autoSpaceDE w:val="0"/>
        <w:autoSpaceDN w:val="0"/>
        <w:adjustRightInd w:val="0"/>
        <w:spacing w:after="0" w:line="240" w:lineRule="auto"/>
        <w:ind w:firstLine="539"/>
        <w:jc w:val="both"/>
        <w:rPr>
          <w:rFonts w:ascii="Times New Roman" w:hAnsi="Times New Roman"/>
          <w:bCs/>
          <w:sz w:val="26"/>
          <w:szCs w:val="26"/>
        </w:rPr>
      </w:pPr>
      <w:r w:rsidRPr="00492179">
        <w:rPr>
          <w:rFonts w:ascii="Times New Roman" w:hAnsi="Times New Roman"/>
          <w:sz w:val="26"/>
          <w:szCs w:val="26"/>
        </w:rPr>
        <w:t>3.</w:t>
      </w:r>
      <w:r>
        <w:rPr>
          <w:rFonts w:ascii="Times New Roman" w:hAnsi="Times New Roman"/>
          <w:sz w:val="26"/>
          <w:szCs w:val="26"/>
        </w:rPr>
        <w:t>6</w:t>
      </w:r>
      <w:r w:rsidRPr="00492179">
        <w:rPr>
          <w:rFonts w:ascii="Times New Roman" w:hAnsi="Times New Roman"/>
          <w:sz w:val="26"/>
          <w:szCs w:val="26"/>
        </w:rPr>
        <w:t>.</w:t>
      </w:r>
      <w:r>
        <w:rPr>
          <w:rFonts w:ascii="Times New Roman" w:hAnsi="Times New Roman"/>
          <w:sz w:val="26"/>
          <w:szCs w:val="26"/>
        </w:rPr>
        <w:t>4</w:t>
      </w:r>
      <w:r w:rsidRPr="00492179">
        <w:rPr>
          <w:rFonts w:ascii="Times New Roman" w:hAnsi="Times New Roman"/>
          <w:sz w:val="26"/>
          <w:szCs w:val="26"/>
        </w:rPr>
        <w:t>.3</w:t>
      </w:r>
      <w:r w:rsidRPr="00492179">
        <w:rPr>
          <w:rFonts w:ascii="Times New Roman" w:hAnsi="Times New Roman"/>
          <w:bCs/>
          <w:sz w:val="26"/>
          <w:szCs w:val="26"/>
        </w:rPr>
        <w:t>.  Предоставление результата оказания Услуги осуществляетс</w:t>
      </w:r>
      <w:r>
        <w:rPr>
          <w:rFonts w:ascii="Times New Roman" w:hAnsi="Times New Roman"/>
          <w:bCs/>
          <w:sz w:val="26"/>
          <w:szCs w:val="26"/>
        </w:rPr>
        <w:t>я в срок,</w:t>
      </w:r>
      <w:r>
        <w:rPr>
          <w:rFonts w:ascii="Times New Roman" w:hAnsi="Times New Roman"/>
          <w:bCs/>
          <w:sz w:val="26"/>
          <w:szCs w:val="26"/>
        </w:rPr>
        <w:br/>
        <w:t xml:space="preserve">не превышающий 3 </w:t>
      </w:r>
      <w:r w:rsidRPr="00492179">
        <w:rPr>
          <w:rFonts w:ascii="Times New Roman" w:hAnsi="Times New Roman"/>
          <w:bCs/>
          <w:sz w:val="26"/>
          <w:szCs w:val="26"/>
        </w:rPr>
        <w:t>рабочих дней, и исчисляется со дня принятия решения</w:t>
      </w:r>
      <w:r w:rsidRPr="00492179">
        <w:rPr>
          <w:rFonts w:ascii="Times New Roman" w:hAnsi="Times New Roman"/>
          <w:bCs/>
          <w:sz w:val="26"/>
          <w:szCs w:val="26"/>
        </w:rPr>
        <w:br/>
        <w:t>о предоставлении Услуги</w:t>
      </w:r>
      <w:r>
        <w:rPr>
          <w:rFonts w:ascii="Times New Roman" w:hAnsi="Times New Roman"/>
          <w:bCs/>
          <w:sz w:val="26"/>
          <w:szCs w:val="26"/>
        </w:rPr>
        <w:t>, но не превышает срок, установленный в пункте 2.4.1. настоящего Регламента.</w:t>
      </w:r>
    </w:p>
    <w:p w:rsidR="001A227D" w:rsidRPr="00492179" w:rsidRDefault="001A227D" w:rsidP="008F2986">
      <w:pPr>
        <w:autoSpaceDE w:val="0"/>
        <w:autoSpaceDN w:val="0"/>
        <w:adjustRightInd w:val="0"/>
        <w:spacing w:after="0" w:line="240" w:lineRule="auto"/>
        <w:ind w:firstLine="539"/>
        <w:jc w:val="both"/>
        <w:rPr>
          <w:rFonts w:ascii="Times New Roman" w:hAnsi="Times New Roman"/>
          <w:bCs/>
          <w:sz w:val="26"/>
          <w:szCs w:val="26"/>
        </w:rPr>
      </w:pPr>
      <w:r w:rsidRPr="00053E9C">
        <w:rPr>
          <w:rFonts w:ascii="Times New Roman" w:hAnsi="Times New Roman"/>
          <w:sz w:val="26"/>
          <w:szCs w:val="26"/>
        </w:rPr>
        <w:t>3.</w:t>
      </w:r>
      <w:r>
        <w:rPr>
          <w:rFonts w:ascii="Times New Roman" w:hAnsi="Times New Roman"/>
          <w:sz w:val="26"/>
          <w:szCs w:val="26"/>
        </w:rPr>
        <w:t>6</w:t>
      </w:r>
      <w:r w:rsidRPr="00053E9C">
        <w:rPr>
          <w:rFonts w:ascii="Times New Roman" w:hAnsi="Times New Roman"/>
          <w:sz w:val="26"/>
          <w:szCs w:val="26"/>
        </w:rPr>
        <w:t>.</w:t>
      </w:r>
      <w:r>
        <w:rPr>
          <w:rFonts w:ascii="Times New Roman" w:hAnsi="Times New Roman"/>
          <w:sz w:val="26"/>
          <w:szCs w:val="26"/>
        </w:rPr>
        <w:t>4</w:t>
      </w:r>
      <w:r w:rsidRPr="00053E9C">
        <w:rPr>
          <w:rFonts w:ascii="Times New Roman" w:hAnsi="Times New Roman"/>
          <w:sz w:val="26"/>
          <w:szCs w:val="26"/>
        </w:rPr>
        <w:t>.4</w:t>
      </w:r>
      <w:r w:rsidRPr="00053E9C">
        <w:rPr>
          <w:rFonts w:ascii="Times New Roman" w:hAnsi="Times New Roman"/>
          <w:bCs/>
          <w:sz w:val="26"/>
          <w:szCs w:val="26"/>
        </w:rPr>
        <w:t xml:space="preserve">. Предоставление органом предоставляющем Услугу, или МФЦ результата оказания Услуги </w:t>
      </w:r>
      <w:r>
        <w:rPr>
          <w:rFonts w:ascii="Times New Roman" w:hAnsi="Times New Roman"/>
          <w:bCs/>
          <w:sz w:val="26"/>
          <w:szCs w:val="26"/>
        </w:rPr>
        <w:t xml:space="preserve">по выбору </w:t>
      </w:r>
      <w:r w:rsidRPr="00053E9C">
        <w:rPr>
          <w:rFonts w:ascii="Times New Roman" w:hAnsi="Times New Roman"/>
          <w:bCs/>
          <w:sz w:val="26"/>
          <w:szCs w:val="26"/>
        </w:rPr>
        <w:t>заявителя независимо от его места жительства (пребывания)</w:t>
      </w:r>
      <w:r>
        <w:rPr>
          <w:rFonts w:ascii="Times New Roman" w:hAnsi="Times New Roman"/>
          <w:bCs/>
          <w:sz w:val="26"/>
          <w:szCs w:val="26"/>
        </w:rPr>
        <w:t xml:space="preserve"> для физических лиц, включая  индивидуальных предпринимателей, либо </w:t>
      </w:r>
      <w:r w:rsidRPr="00053E9C">
        <w:rPr>
          <w:rFonts w:ascii="Times New Roman" w:hAnsi="Times New Roman"/>
          <w:bCs/>
          <w:sz w:val="26"/>
          <w:szCs w:val="26"/>
        </w:rPr>
        <w:t>места нахождения юридического лица возможно.</w:t>
      </w:r>
    </w:p>
    <w:p w:rsidR="001A227D" w:rsidRDefault="001A227D" w:rsidP="003048AC">
      <w:pPr>
        <w:widowControl w:val="0"/>
        <w:autoSpaceDE w:val="0"/>
        <w:autoSpaceDN w:val="0"/>
        <w:adjustRightInd w:val="0"/>
        <w:spacing w:after="0" w:line="240" w:lineRule="auto"/>
        <w:rPr>
          <w:rFonts w:ascii="Times New Roman" w:hAnsi="Times New Roman" w:cs="Arial"/>
          <w:b/>
          <w:color w:val="000000"/>
          <w:sz w:val="26"/>
          <w:szCs w:val="26"/>
          <w:highlight w:val="red"/>
          <w:lang w:eastAsia="ru-RU"/>
        </w:rPr>
      </w:pPr>
    </w:p>
    <w:p w:rsidR="001A227D" w:rsidRPr="00945F4B" w:rsidRDefault="001A227D" w:rsidP="00492179">
      <w:pPr>
        <w:widowControl w:val="0"/>
        <w:autoSpaceDE w:val="0"/>
        <w:autoSpaceDN w:val="0"/>
        <w:adjustRightInd w:val="0"/>
        <w:spacing w:after="0" w:line="240" w:lineRule="auto"/>
        <w:ind w:firstLine="539"/>
        <w:jc w:val="center"/>
        <w:rPr>
          <w:rFonts w:ascii="Times New Roman" w:hAnsi="Times New Roman" w:cs="Arial"/>
          <w:b/>
          <w:sz w:val="26"/>
          <w:szCs w:val="26"/>
          <w:lang w:eastAsia="ru-RU"/>
        </w:rPr>
      </w:pPr>
      <w:r w:rsidRPr="00945F4B">
        <w:rPr>
          <w:rFonts w:ascii="Times New Roman" w:hAnsi="Times New Roman" w:cs="Arial"/>
          <w:b/>
          <w:color w:val="000000"/>
          <w:sz w:val="26"/>
          <w:szCs w:val="26"/>
          <w:lang w:eastAsia="ru-RU"/>
        </w:rPr>
        <w:t>3.7. Вариант 5</w:t>
      </w:r>
      <w:r w:rsidRPr="00945F4B">
        <w:rPr>
          <w:rFonts w:ascii="Times New Roman" w:hAnsi="Times New Roman" w:cs="Arial"/>
          <w:b/>
          <w:sz w:val="26"/>
          <w:szCs w:val="26"/>
          <w:lang w:eastAsia="ru-RU"/>
        </w:rPr>
        <w:t>. Исправление допущенных опечаток</w:t>
      </w:r>
      <w:r w:rsidRPr="00945F4B">
        <w:rPr>
          <w:rFonts w:ascii="Times New Roman" w:hAnsi="Times New Roman" w:cs="Arial"/>
          <w:b/>
          <w:sz w:val="26"/>
          <w:szCs w:val="26"/>
          <w:lang w:eastAsia="ru-RU"/>
        </w:rPr>
        <w:br/>
        <w:t xml:space="preserve"> и (или) ошибок в выданных  в результате предоставления Услуги</w:t>
      </w:r>
      <w:r w:rsidRPr="00945F4B">
        <w:rPr>
          <w:rFonts w:ascii="Times New Roman" w:hAnsi="Times New Roman" w:cs="Arial"/>
          <w:b/>
          <w:sz w:val="26"/>
          <w:szCs w:val="26"/>
          <w:lang w:eastAsia="ru-RU"/>
        </w:rPr>
        <w:br/>
        <w:t>документа</w:t>
      </w:r>
      <w:r>
        <w:rPr>
          <w:rFonts w:ascii="Times New Roman" w:hAnsi="Times New Roman" w:cs="Arial"/>
          <w:b/>
          <w:sz w:val="26"/>
          <w:szCs w:val="26"/>
          <w:lang w:eastAsia="ru-RU"/>
        </w:rPr>
        <w:t xml:space="preserve">х </w:t>
      </w:r>
    </w:p>
    <w:p w:rsidR="001A227D" w:rsidRPr="00945F4B" w:rsidRDefault="001A227D" w:rsidP="00492179">
      <w:pPr>
        <w:autoSpaceDE w:val="0"/>
        <w:autoSpaceDN w:val="0"/>
        <w:adjustRightInd w:val="0"/>
        <w:spacing w:line="240" w:lineRule="auto"/>
        <w:ind w:firstLine="709"/>
        <w:jc w:val="center"/>
        <w:rPr>
          <w:rFonts w:ascii="timesnewromanpsmt" w:hAnsi="timesnewromanpsmt" w:cs="timesnewromanpsmt"/>
          <w:b/>
          <w:sz w:val="28"/>
          <w:szCs w:val="28"/>
        </w:rPr>
      </w:pPr>
    </w:p>
    <w:p w:rsidR="001A227D" w:rsidRPr="00945F4B" w:rsidRDefault="001A227D" w:rsidP="00492179">
      <w:pPr>
        <w:autoSpaceDE w:val="0"/>
        <w:autoSpaceDN w:val="0"/>
        <w:adjustRightInd w:val="0"/>
        <w:spacing w:after="0" w:line="240" w:lineRule="auto"/>
        <w:ind w:firstLine="709"/>
        <w:jc w:val="both"/>
        <w:rPr>
          <w:rFonts w:ascii="Times New Roman" w:hAnsi="Times New Roman"/>
          <w:color w:val="000000"/>
          <w:sz w:val="26"/>
          <w:szCs w:val="26"/>
        </w:rPr>
      </w:pPr>
      <w:r w:rsidRPr="00945F4B">
        <w:rPr>
          <w:rFonts w:ascii="Times New Roman" w:hAnsi="Times New Roman"/>
          <w:color w:val="000000"/>
          <w:sz w:val="26"/>
          <w:szCs w:val="26"/>
        </w:rPr>
        <w:t>3.</w:t>
      </w:r>
      <w:r>
        <w:rPr>
          <w:rFonts w:ascii="Times New Roman" w:hAnsi="Times New Roman"/>
          <w:color w:val="000000"/>
          <w:sz w:val="26"/>
          <w:szCs w:val="26"/>
        </w:rPr>
        <w:t>7</w:t>
      </w:r>
      <w:r w:rsidRPr="00945F4B">
        <w:rPr>
          <w:rFonts w:ascii="Times New Roman" w:hAnsi="Times New Roman"/>
          <w:color w:val="000000"/>
          <w:sz w:val="26"/>
          <w:szCs w:val="26"/>
        </w:rPr>
        <w:t>.1. Исправление допущенных опечаток и (или) ошибок в выданных</w:t>
      </w:r>
      <w:r w:rsidRPr="00945F4B">
        <w:rPr>
          <w:rFonts w:ascii="Times New Roman" w:hAnsi="Times New Roman"/>
          <w:color w:val="000000"/>
          <w:sz w:val="26"/>
          <w:szCs w:val="26"/>
        </w:rPr>
        <w:br/>
        <w:t>в результате предоставления Услуги документах включает в себя следующие административные процедуры:</w:t>
      </w:r>
    </w:p>
    <w:p w:rsidR="001A227D" w:rsidRPr="00945F4B" w:rsidRDefault="001A227D" w:rsidP="00492179">
      <w:pPr>
        <w:autoSpaceDE w:val="0"/>
        <w:autoSpaceDN w:val="0"/>
        <w:adjustRightInd w:val="0"/>
        <w:spacing w:after="0" w:line="240" w:lineRule="auto"/>
        <w:ind w:firstLine="539"/>
        <w:jc w:val="both"/>
        <w:rPr>
          <w:rFonts w:ascii="Times New Roman" w:hAnsi="Times New Roman"/>
          <w:color w:val="000000"/>
          <w:sz w:val="26"/>
          <w:szCs w:val="26"/>
        </w:rPr>
      </w:pPr>
      <w:r w:rsidRPr="00945F4B">
        <w:rPr>
          <w:rFonts w:ascii="Times New Roman" w:hAnsi="Times New Roman"/>
          <w:color w:val="000000"/>
          <w:sz w:val="26"/>
          <w:szCs w:val="26"/>
        </w:rPr>
        <w:t>1) прием и регистрация заявления об исправлении допущенных опечаток</w:t>
      </w:r>
      <w:r w:rsidRPr="00945F4B">
        <w:rPr>
          <w:rFonts w:ascii="Times New Roman" w:hAnsi="Times New Roman"/>
          <w:color w:val="000000"/>
          <w:sz w:val="26"/>
          <w:szCs w:val="26"/>
        </w:rPr>
        <w:br/>
        <w:t>и (или) ошибок в выданных в результате предоставления Услуги документах</w:t>
      </w:r>
      <w:r w:rsidRPr="00945F4B">
        <w:rPr>
          <w:rFonts w:ascii="Times New Roman" w:hAnsi="Times New Roman"/>
          <w:color w:val="000000"/>
          <w:sz w:val="26"/>
          <w:szCs w:val="26"/>
        </w:rPr>
        <w:br/>
        <w:t>и созданных реестровых записях;</w:t>
      </w:r>
    </w:p>
    <w:p w:rsidR="001A227D" w:rsidRPr="00945F4B" w:rsidRDefault="001A227D" w:rsidP="00492179">
      <w:pPr>
        <w:autoSpaceDE w:val="0"/>
        <w:autoSpaceDN w:val="0"/>
        <w:adjustRightInd w:val="0"/>
        <w:spacing w:after="0" w:line="240" w:lineRule="auto"/>
        <w:ind w:firstLine="539"/>
        <w:jc w:val="both"/>
        <w:rPr>
          <w:rFonts w:ascii="Times New Roman" w:hAnsi="Times New Roman"/>
          <w:color w:val="000000"/>
          <w:sz w:val="26"/>
          <w:szCs w:val="26"/>
        </w:rPr>
      </w:pPr>
      <w:r w:rsidRPr="00945F4B">
        <w:rPr>
          <w:rFonts w:ascii="Times New Roman" w:hAnsi="Times New Roman"/>
          <w:color w:val="000000"/>
          <w:sz w:val="26"/>
          <w:szCs w:val="26"/>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1A227D" w:rsidRPr="00945F4B" w:rsidRDefault="001A227D" w:rsidP="00492179">
      <w:pPr>
        <w:autoSpaceDE w:val="0"/>
        <w:autoSpaceDN w:val="0"/>
        <w:adjustRightInd w:val="0"/>
        <w:spacing w:after="0" w:line="240" w:lineRule="auto"/>
        <w:ind w:firstLine="539"/>
        <w:jc w:val="both"/>
        <w:rPr>
          <w:rFonts w:ascii="Times New Roman" w:hAnsi="Times New Roman"/>
          <w:color w:val="000000"/>
          <w:sz w:val="26"/>
          <w:szCs w:val="26"/>
        </w:rPr>
      </w:pPr>
      <w:r w:rsidRPr="00945F4B">
        <w:rPr>
          <w:rFonts w:ascii="Times New Roman" w:hAnsi="Times New Roman"/>
          <w:color w:val="000000"/>
          <w:sz w:val="26"/>
          <w:szCs w:val="26"/>
        </w:rPr>
        <w:t xml:space="preserve">3) предоставление (направление) </w:t>
      </w:r>
      <w:r>
        <w:rPr>
          <w:rFonts w:ascii="Times New Roman" w:hAnsi="Times New Roman"/>
          <w:color w:val="000000"/>
          <w:sz w:val="26"/>
          <w:szCs w:val="26"/>
        </w:rPr>
        <w:t>З</w:t>
      </w:r>
      <w:r w:rsidRPr="00945F4B">
        <w:rPr>
          <w:rFonts w:ascii="Times New Roman" w:hAnsi="Times New Roman"/>
          <w:color w:val="000000"/>
          <w:sz w:val="26"/>
          <w:szCs w:val="26"/>
        </w:rPr>
        <w:t>аявителю результата Услуги.</w:t>
      </w:r>
    </w:p>
    <w:p w:rsidR="001A227D" w:rsidRPr="00945F4B" w:rsidRDefault="001A227D" w:rsidP="00492179">
      <w:pPr>
        <w:autoSpaceDE w:val="0"/>
        <w:autoSpaceDN w:val="0"/>
        <w:adjustRightInd w:val="0"/>
        <w:spacing w:after="0" w:line="240" w:lineRule="auto"/>
        <w:ind w:firstLine="539"/>
        <w:jc w:val="both"/>
        <w:rPr>
          <w:rFonts w:ascii="Times New Roman" w:hAnsi="Times New Roman"/>
          <w:color w:val="000000"/>
          <w:sz w:val="26"/>
          <w:szCs w:val="26"/>
        </w:rPr>
      </w:pPr>
    </w:p>
    <w:p w:rsidR="001A227D" w:rsidRDefault="001A227D" w:rsidP="001C6FF5">
      <w:pPr>
        <w:autoSpaceDE w:val="0"/>
        <w:autoSpaceDN w:val="0"/>
        <w:adjustRightInd w:val="0"/>
        <w:spacing w:after="0" w:line="240" w:lineRule="auto"/>
        <w:ind w:firstLine="539"/>
        <w:jc w:val="center"/>
        <w:rPr>
          <w:rFonts w:ascii="Times New Roman" w:hAnsi="Times New Roman"/>
          <w:b/>
          <w:color w:val="000000"/>
          <w:sz w:val="26"/>
          <w:szCs w:val="26"/>
        </w:rPr>
      </w:pPr>
      <w:r w:rsidRPr="00945F4B">
        <w:rPr>
          <w:rFonts w:ascii="Times New Roman" w:hAnsi="Times New Roman"/>
          <w:b/>
          <w:color w:val="000000"/>
          <w:sz w:val="26"/>
          <w:szCs w:val="26"/>
        </w:rPr>
        <w:t>3.</w:t>
      </w:r>
      <w:r>
        <w:rPr>
          <w:rFonts w:ascii="Times New Roman" w:hAnsi="Times New Roman"/>
          <w:b/>
          <w:color w:val="000000"/>
          <w:sz w:val="26"/>
          <w:szCs w:val="26"/>
        </w:rPr>
        <w:t>7</w:t>
      </w:r>
      <w:r w:rsidRPr="00945F4B">
        <w:rPr>
          <w:rFonts w:ascii="Times New Roman" w:hAnsi="Times New Roman"/>
          <w:b/>
          <w:color w:val="000000"/>
          <w:sz w:val="26"/>
          <w:szCs w:val="26"/>
        </w:rPr>
        <w:t xml:space="preserve">.2. Прием и регистрация заявления об исправлении </w:t>
      </w:r>
      <w:r w:rsidRPr="00945F4B">
        <w:rPr>
          <w:rFonts w:ascii="Times New Roman" w:hAnsi="Times New Roman"/>
          <w:b/>
          <w:color w:val="000000"/>
          <w:sz w:val="26"/>
          <w:szCs w:val="26"/>
        </w:rPr>
        <w:br/>
        <w:t>допущенных опечаток и (или) ошибок в выданных в результате</w:t>
      </w:r>
      <w:r w:rsidRPr="00945F4B">
        <w:rPr>
          <w:rFonts w:ascii="Times New Roman" w:hAnsi="Times New Roman"/>
          <w:b/>
          <w:color w:val="000000"/>
          <w:sz w:val="26"/>
          <w:szCs w:val="26"/>
        </w:rPr>
        <w:br/>
        <w:t xml:space="preserve"> предоставления Услуги документах</w:t>
      </w:r>
    </w:p>
    <w:p w:rsidR="001A227D" w:rsidRPr="00945F4B" w:rsidRDefault="001A227D" w:rsidP="001C6FF5">
      <w:pPr>
        <w:autoSpaceDE w:val="0"/>
        <w:autoSpaceDN w:val="0"/>
        <w:adjustRightInd w:val="0"/>
        <w:spacing w:after="0" w:line="240" w:lineRule="auto"/>
        <w:ind w:firstLine="539"/>
        <w:jc w:val="center"/>
        <w:rPr>
          <w:rFonts w:ascii="Times New Roman" w:hAnsi="Times New Roman"/>
          <w:b/>
          <w:color w:val="000000"/>
          <w:sz w:val="26"/>
          <w:szCs w:val="26"/>
        </w:rPr>
      </w:pPr>
    </w:p>
    <w:p w:rsidR="001A227D" w:rsidRPr="00945F4B" w:rsidRDefault="001A227D" w:rsidP="00945F4B">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945F4B">
        <w:rPr>
          <w:rFonts w:ascii="Times New Roman" w:hAnsi="Times New Roman"/>
          <w:sz w:val="26"/>
          <w:szCs w:val="26"/>
          <w:lang w:eastAsia="ru-RU"/>
        </w:rPr>
        <w:t>3.</w:t>
      </w:r>
      <w:r>
        <w:rPr>
          <w:rFonts w:ascii="Times New Roman" w:hAnsi="Times New Roman"/>
          <w:sz w:val="26"/>
          <w:szCs w:val="26"/>
          <w:lang w:eastAsia="ru-RU"/>
        </w:rPr>
        <w:t>7</w:t>
      </w:r>
      <w:r w:rsidRPr="00945F4B">
        <w:rPr>
          <w:rFonts w:ascii="Times New Roman" w:hAnsi="Times New Roman"/>
          <w:sz w:val="26"/>
          <w:szCs w:val="26"/>
          <w:lang w:eastAsia="ru-RU"/>
        </w:rPr>
        <w:t>.2.1.</w:t>
      </w:r>
      <w:r w:rsidRPr="00945F4B">
        <w:rPr>
          <w:rFonts w:ascii="Times New Roman" w:hAnsi="Times New Roman"/>
          <w:b/>
          <w:sz w:val="26"/>
          <w:szCs w:val="26"/>
          <w:lang w:eastAsia="ru-RU"/>
        </w:rPr>
        <w:t> </w:t>
      </w:r>
      <w:r w:rsidRPr="00945F4B">
        <w:rPr>
          <w:rFonts w:ascii="Times New Roman" w:hAnsi="Times New Roman"/>
          <w:sz w:val="26"/>
          <w:szCs w:val="26"/>
          <w:lang w:eastAsia="ru-RU"/>
        </w:rPr>
        <w:t xml:space="preserve">Для получения Услуги заявитель представляет в орган, предоставляющий Услугу заявление по форме согласно </w:t>
      </w:r>
      <w:hyperlink w:anchor="sub_12000" w:history="1">
        <w:r w:rsidRPr="00945F4B">
          <w:rPr>
            <w:rFonts w:ascii="Times New Roman" w:hAnsi="Times New Roman"/>
            <w:sz w:val="26"/>
            <w:szCs w:val="26"/>
            <w:lang w:eastAsia="ru-RU"/>
          </w:rPr>
          <w:t>приложению №</w:t>
        </w:r>
        <w:r>
          <w:rPr>
            <w:rFonts w:ascii="Times New Roman" w:hAnsi="Times New Roman"/>
            <w:sz w:val="26"/>
            <w:szCs w:val="26"/>
            <w:lang w:eastAsia="ru-RU"/>
          </w:rPr>
          <w:t xml:space="preserve"> </w:t>
        </w:r>
      </w:hyperlink>
      <w:r w:rsidRPr="009F1594">
        <w:rPr>
          <w:sz w:val="26"/>
          <w:szCs w:val="26"/>
        </w:rPr>
        <w:t>8</w:t>
      </w:r>
      <w:r w:rsidRPr="00945F4B">
        <w:rPr>
          <w:rFonts w:ascii="Times New Roman" w:hAnsi="Times New Roman"/>
          <w:sz w:val="26"/>
          <w:szCs w:val="26"/>
          <w:lang w:eastAsia="ru-RU"/>
        </w:rPr>
        <w:br/>
        <w:t xml:space="preserve"> к </w:t>
      </w:r>
      <w:r>
        <w:rPr>
          <w:rFonts w:ascii="Times New Roman" w:hAnsi="Times New Roman"/>
          <w:sz w:val="26"/>
          <w:szCs w:val="26"/>
          <w:lang w:eastAsia="ru-RU"/>
        </w:rPr>
        <w:t>Регламенту.</w:t>
      </w:r>
    </w:p>
    <w:p w:rsidR="001A227D" w:rsidRPr="00945F4B" w:rsidRDefault="001A227D" w:rsidP="00945F4B">
      <w:pPr>
        <w:autoSpaceDE w:val="0"/>
        <w:autoSpaceDN w:val="0"/>
        <w:adjustRightInd w:val="0"/>
        <w:spacing w:after="0" w:line="240" w:lineRule="auto"/>
        <w:ind w:firstLine="709"/>
        <w:jc w:val="both"/>
        <w:rPr>
          <w:rFonts w:ascii="Times New Roman" w:hAnsi="Times New Roman"/>
          <w:sz w:val="26"/>
          <w:szCs w:val="26"/>
        </w:rPr>
      </w:pPr>
      <w:r w:rsidRPr="00945F4B">
        <w:rPr>
          <w:rFonts w:ascii="Times New Roman" w:hAnsi="Times New Roman"/>
          <w:sz w:val="26"/>
          <w:szCs w:val="26"/>
        </w:rPr>
        <w:t>3.</w:t>
      </w:r>
      <w:r>
        <w:rPr>
          <w:rFonts w:ascii="Times New Roman" w:hAnsi="Times New Roman"/>
          <w:sz w:val="26"/>
          <w:szCs w:val="26"/>
        </w:rPr>
        <w:t>7</w:t>
      </w:r>
      <w:r w:rsidRPr="00945F4B">
        <w:rPr>
          <w:rFonts w:ascii="Times New Roman" w:hAnsi="Times New Roman"/>
          <w:sz w:val="26"/>
          <w:szCs w:val="26"/>
        </w:rPr>
        <w:t>.2.2. Способами установления личности (идентификации) заявителя (представителя заявителя) являются:</w:t>
      </w:r>
    </w:p>
    <w:p w:rsidR="001A227D" w:rsidRPr="00945F4B" w:rsidRDefault="001A227D" w:rsidP="00945F4B">
      <w:pPr>
        <w:autoSpaceDE w:val="0"/>
        <w:autoSpaceDN w:val="0"/>
        <w:adjustRightInd w:val="0"/>
        <w:spacing w:after="0" w:line="240" w:lineRule="auto"/>
        <w:ind w:firstLine="709"/>
        <w:jc w:val="both"/>
        <w:rPr>
          <w:rFonts w:ascii="Times New Roman" w:hAnsi="Times New Roman"/>
          <w:sz w:val="26"/>
          <w:szCs w:val="26"/>
        </w:rPr>
      </w:pPr>
      <w:r w:rsidRPr="00945F4B">
        <w:rPr>
          <w:rFonts w:ascii="Times New Roman" w:hAnsi="Times New Roman"/>
          <w:sz w:val="26"/>
          <w:szCs w:val="26"/>
        </w:rPr>
        <w:t>-</w:t>
      </w:r>
      <w:r w:rsidRPr="00945F4B">
        <w:rPr>
          <w:rFonts w:ascii="Times New Roman" w:hAnsi="Times New Roman"/>
          <w:b/>
          <w:bCs/>
          <w:sz w:val="26"/>
          <w:szCs w:val="26"/>
        </w:rPr>
        <w:t xml:space="preserve"> </w:t>
      </w:r>
      <w:r w:rsidRPr="00945F4B">
        <w:rPr>
          <w:rFonts w:ascii="Times New Roman" w:hAnsi="Times New Roman"/>
          <w:bCs/>
          <w:sz w:val="26"/>
          <w:szCs w:val="26"/>
        </w:rPr>
        <w:t>предъявление</w:t>
      </w:r>
      <w:r w:rsidRPr="00945F4B">
        <w:rPr>
          <w:rFonts w:ascii="Times New Roman" w:hAnsi="Times New Roman"/>
          <w:b/>
          <w:bCs/>
          <w:sz w:val="26"/>
          <w:szCs w:val="26"/>
        </w:rPr>
        <w:t xml:space="preserve"> </w:t>
      </w:r>
      <w:r w:rsidRPr="00945F4B">
        <w:rPr>
          <w:rFonts w:ascii="Times New Roman" w:hAnsi="Times New Roman"/>
          <w:sz w:val="26"/>
          <w:szCs w:val="26"/>
        </w:rPr>
        <w:t>заявителем</w:t>
      </w:r>
      <w:r w:rsidRPr="00945F4B">
        <w:rPr>
          <w:rFonts w:ascii="Times New Roman" w:hAnsi="Times New Roman"/>
          <w:b/>
          <w:bCs/>
          <w:sz w:val="26"/>
          <w:szCs w:val="26"/>
        </w:rPr>
        <w:t xml:space="preserve"> </w:t>
      </w:r>
      <w:r w:rsidRPr="00945F4B">
        <w:rPr>
          <w:rFonts w:ascii="Times New Roman" w:hAnsi="Times New Roman"/>
          <w:sz w:val="26"/>
          <w:szCs w:val="26"/>
        </w:rPr>
        <w:t>документа, удостоверяющего личность;</w:t>
      </w:r>
    </w:p>
    <w:p w:rsidR="001A227D" w:rsidRPr="00945F4B" w:rsidRDefault="001A227D" w:rsidP="00945F4B">
      <w:pPr>
        <w:autoSpaceDE w:val="0"/>
        <w:autoSpaceDN w:val="0"/>
        <w:adjustRightInd w:val="0"/>
        <w:spacing w:after="0" w:line="240" w:lineRule="auto"/>
        <w:ind w:firstLine="709"/>
        <w:jc w:val="both"/>
        <w:rPr>
          <w:rFonts w:ascii="Times New Roman" w:hAnsi="Times New Roman"/>
          <w:sz w:val="26"/>
          <w:szCs w:val="26"/>
        </w:rPr>
      </w:pPr>
      <w:r w:rsidRPr="00945F4B">
        <w:rPr>
          <w:rFonts w:ascii="Times New Roman" w:hAnsi="Times New Roman"/>
          <w:sz w:val="26"/>
          <w:szCs w:val="26"/>
        </w:rPr>
        <w:t>- при подаче заявления (запроса) посредством ЕПГУ электронная подпись, вид которой предусмотрен законодательством Российской Федерации.</w:t>
      </w:r>
    </w:p>
    <w:p w:rsidR="001A227D" w:rsidRDefault="001A227D" w:rsidP="00492179">
      <w:pPr>
        <w:autoSpaceDE w:val="0"/>
        <w:autoSpaceDN w:val="0"/>
        <w:adjustRightInd w:val="0"/>
        <w:spacing w:after="0" w:line="240" w:lineRule="auto"/>
        <w:ind w:firstLine="709"/>
        <w:jc w:val="both"/>
        <w:rPr>
          <w:rFonts w:ascii="Times New Roman" w:hAnsi="Times New Roman"/>
          <w:sz w:val="26"/>
          <w:szCs w:val="26"/>
        </w:rPr>
      </w:pPr>
      <w:r w:rsidRPr="00945F4B">
        <w:rPr>
          <w:rFonts w:ascii="Times New Roman" w:hAnsi="Times New Roman"/>
          <w:sz w:val="26"/>
          <w:szCs w:val="26"/>
        </w:rPr>
        <w:t>3.</w:t>
      </w:r>
      <w:r>
        <w:rPr>
          <w:rFonts w:ascii="Times New Roman" w:hAnsi="Times New Roman"/>
          <w:sz w:val="26"/>
          <w:szCs w:val="26"/>
        </w:rPr>
        <w:t>7</w:t>
      </w:r>
      <w:r w:rsidRPr="00945F4B">
        <w:rPr>
          <w:rFonts w:ascii="Times New Roman" w:hAnsi="Times New Roman"/>
          <w:sz w:val="26"/>
          <w:szCs w:val="26"/>
        </w:rPr>
        <w:t>.2.3. Основани</w:t>
      </w:r>
      <w:r>
        <w:rPr>
          <w:rFonts w:ascii="Times New Roman" w:hAnsi="Times New Roman"/>
          <w:sz w:val="26"/>
          <w:szCs w:val="26"/>
        </w:rPr>
        <w:t>я</w:t>
      </w:r>
      <w:r w:rsidRPr="00945F4B">
        <w:rPr>
          <w:rFonts w:ascii="Times New Roman" w:hAnsi="Times New Roman"/>
          <w:sz w:val="26"/>
          <w:szCs w:val="26"/>
        </w:rPr>
        <w:t xml:space="preserve"> для отказа в приеме документов у заявителя </w:t>
      </w:r>
      <w:r>
        <w:rPr>
          <w:rFonts w:ascii="Times New Roman" w:hAnsi="Times New Roman"/>
          <w:sz w:val="26"/>
          <w:szCs w:val="26"/>
        </w:rPr>
        <w:t>отсутствуют.</w:t>
      </w:r>
    </w:p>
    <w:p w:rsidR="001A227D" w:rsidRPr="00945F4B" w:rsidRDefault="001A227D" w:rsidP="00492179">
      <w:pPr>
        <w:autoSpaceDE w:val="0"/>
        <w:autoSpaceDN w:val="0"/>
        <w:adjustRightInd w:val="0"/>
        <w:spacing w:after="0" w:line="240" w:lineRule="auto"/>
        <w:ind w:firstLine="709"/>
        <w:jc w:val="both"/>
        <w:rPr>
          <w:rFonts w:ascii="Times New Roman" w:hAnsi="Times New Roman"/>
          <w:sz w:val="26"/>
          <w:szCs w:val="26"/>
        </w:rPr>
      </w:pPr>
      <w:r w:rsidRPr="00945F4B">
        <w:rPr>
          <w:rFonts w:ascii="Times New Roman" w:hAnsi="Times New Roman"/>
          <w:sz w:val="26"/>
          <w:szCs w:val="26"/>
        </w:rPr>
        <w:t>3.</w:t>
      </w:r>
      <w:r>
        <w:rPr>
          <w:rFonts w:ascii="Times New Roman" w:hAnsi="Times New Roman"/>
          <w:sz w:val="26"/>
          <w:szCs w:val="26"/>
        </w:rPr>
        <w:t>7</w:t>
      </w:r>
      <w:r w:rsidRPr="00945F4B">
        <w:rPr>
          <w:rFonts w:ascii="Times New Roman" w:hAnsi="Times New Roman"/>
          <w:sz w:val="26"/>
          <w:szCs w:val="26"/>
        </w:rPr>
        <w:t>.2.4. Орган, предоставляющий Услугу, и органы</w:t>
      </w:r>
      <w:r>
        <w:rPr>
          <w:rFonts w:ascii="Times New Roman" w:hAnsi="Times New Roman"/>
          <w:sz w:val="26"/>
          <w:szCs w:val="26"/>
        </w:rPr>
        <w:t>,</w:t>
      </w:r>
      <w:r w:rsidRPr="00945F4B">
        <w:rPr>
          <w:rFonts w:ascii="Times New Roman" w:hAnsi="Times New Roman"/>
          <w:sz w:val="26"/>
          <w:szCs w:val="26"/>
        </w:rPr>
        <w:t xml:space="preserve"> участвующие в приеме запроса о предоставлении Услуги:</w:t>
      </w:r>
      <w:r w:rsidRPr="00945F4B">
        <w:rPr>
          <w:rFonts w:ascii="Times New Roman" w:hAnsi="Times New Roman"/>
          <w:color w:val="000000"/>
          <w:sz w:val="26"/>
          <w:szCs w:val="26"/>
        </w:rPr>
        <w:t xml:space="preserve"> </w:t>
      </w:r>
      <w:r>
        <w:rPr>
          <w:rFonts w:ascii="Times New Roman" w:hAnsi="Times New Roman"/>
          <w:color w:val="000000"/>
          <w:sz w:val="26"/>
          <w:szCs w:val="26"/>
        </w:rPr>
        <w:t xml:space="preserve">Министерство имущественных и земельных отношений Белгородской области и </w:t>
      </w:r>
      <w:r w:rsidRPr="00773A6E">
        <w:rPr>
          <w:rFonts w:ascii="Times New Roman" w:hAnsi="Times New Roman"/>
          <w:color w:val="000000"/>
          <w:sz w:val="26"/>
          <w:szCs w:val="26"/>
          <w:lang w:eastAsia="ru-RU"/>
        </w:rPr>
        <w:t>М</w:t>
      </w:r>
      <w:r>
        <w:rPr>
          <w:rFonts w:ascii="Times New Roman" w:hAnsi="Times New Roman"/>
          <w:color w:val="000000"/>
          <w:sz w:val="26"/>
          <w:szCs w:val="26"/>
          <w:lang w:eastAsia="ru-RU"/>
        </w:rPr>
        <w:t>ФЦ</w:t>
      </w:r>
      <w:r>
        <w:rPr>
          <w:rFonts w:ascii="Times New Roman" w:hAnsi="Times New Roman"/>
          <w:color w:val="000000"/>
          <w:sz w:val="26"/>
          <w:szCs w:val="26"/>
        </w:rPr>
        <w:t>.</w:t>
      </w:r>
      <w:r w:rsidRPr="00492179">
        <w:rPr>
          <w:rFonts w:ascii="Times New Roman" w:hAnsi="Times New Roman"/>
          <w:color w:val="000000"/>
          <w:sz w:val="26"/>
          <w:szCs w:val="26"/>
        </w:rPr>
        <w:t xml:space="preserve"> </w:t>
      </w:r>
    </w:p>
    <w:p w:rsidR="001A227D" w:rsidRPr="00945F4B" w:rsidRDefault="001A227D" w:rsidP="00492179">
      <w:pPr>
        <w:spacing w:after="0" w:line="240" w:lineRule="auto"/>
        <w:ind w:firstLine="709"/>
        <w:jc w:val="both"/>
        <w:rPr>
          <w:rFonts w:ascii="Times New Roman" w:hAnsi="Times New Roman"/>
          <w:sz w:val="26"/>
          <w:szCs w:val="26"/>
        </w:rPr>
      </w:pPr>
      <w:r w:rsidRPr="00945F4B">
        <w:rPr>
          <w:rFonts w:ascii="Times New Roman" w:hAnsi="Times New Roman"/>
          <w:sz w:val="26"/>
          <w:szCs w:val="26"/>
        </w:rPr>
        <w:t>3.</w:t>
      </w:r>
      <w:r>
        <w:rPr>
          <w:rFonts w:ascii="Times New Roman" w:hAnsi="Times New Roman"/>
          <w:sz w:val="26"/>
          <w:szCs w:val="26"/>
        </w:rPr>
        <w:t>7</w:t>
      </w:r>
      <w:r w:rsidRPr="00945F4B">
        <w:rPr>
          <w:rFonts w:ascii="Times New Roman" w:hAnsi="Times New Roman"/>
          <w:sz w:val="26"/>
          <w:szCs w:val="26"/>
        </w:rPr>
        <w:t>.2.5. 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Pr>
          <w:rFonts w:ascii="Times New Roman" w:hAnsi="Times New Roman"/>
          <w:sz w:val="26"/>
          <w:szCs w:val="26"/>
        </w:rPr>
        <w:t xml:space="preserve"> возможен через Уполномоченный орган либо через ЕПГУ</w:t>
      </w:r>
      <w:r w:rsidRPr="00945F4B">
        <w:rPr>
          <w:rFonts w:ascii="Times New Roman" w:hAnsi="Times New Roman"/>
          <w:sz w:val="26"/>
          <w:szCs w:val="26"/>
        </w:rPr>
        <w:t>.</w:t>
      </w:r>
    </w:p>
    <w:p w:rsidR="001A227D" w:rsidRPr="00945F4B" w:rsidRDefault="001A227D" w:rsidP="00492179">
      <w:pPr>
        <w:spacing w:after="0" w:line="240" w:lineRule="auto"/>
        <w:ind w:firstLine="709"/>
        <w:jc w:val="both"/>
        <w:rPr>
          <w:rFonts w:ascii="Times New Roman" w:hAnsi="Times New Roman"/>
          <w:sz w:val="26"/>
          <w:szCs w:val="26"/>
        </w:rPr>
      </w:pPr>
      <w:r w:rsidRPr="00945F4B">
        <w:rPr>
          <w:rFonts w:ascii="Times New Roman" w:hAnsi="Times New Roman"/>
          <w:sz w:val="26"/>
          <w:szCs w:val="26"/>
        </w:rPr>
        <w:t>3.</w:t>
      </w:r>
      <w:r>
        <w:rPr>
          <w:rFonts w:ascii="Times New Roman" w:hAnsi="Times New Roman"/>
          <w:sz w:val="26"/>
          <w:szCs w:val="26"/>
        </w:rPr>
        <w:t>7</w:t>
      </w:r>
      <w:r w:rsidRPr="00945F4B">
        <w:rPr>
          <w:rFonts w:ascii="Times New Roman" w:hAnsi="Times New Roman"/>
          <w:sz w:val="26"/>
          <w:szCs w:val="26"/>
        </w:rPr>
        <w:t>.2.6. Срок регистрации запроса и документов, необходимых</w:t>
      </w:r>
      <w:r w:rsidRPr="00945F4B">
        <w:rPr>
          <w:rFonts w:ascii="Times New Roman" w:hAnsi="Times New Roman"/>
          <w:sz w:val="26"/>
          <w:szCs w:val="26"/>
        </w:rPr>
        <w:br/>
        <w:t xml:space="preserve">для предоставления Услуги, в органе, предоставляющем </w:t>
      </w:r>
      <w:r>
        <w:rPr>
          <w:rFonts w:ascii="Times New Roman" w:hAnsi="Times New Roman"/>
          <w:sz w:val="26"/>
          <w:szCs w:val="26"/>
        </w:rPr>
        <w:t>муниципальную</w:t>
      </w:r>
      <w:r w:rsidRPr="00945F4B">
        <w:rPr>
          <w:rFonts w:ascii="Times New Roman" w:hAnsi="Times New Roman"/>
          <w:sz w:val="26"/>
          <w:szCs w:val="26"/>
        </w:rPr>
        <w:t xml:space="preserve"> услугу, или в многофункциональном центре составляет </w:t>
      </w:r>
      <w:r>
        <w:rPr>
          <w:rFonts w:ascii="Times New Roman" w:hAnsi="Times New Roman"/>
          <w:sz w:val="26"/>
          <w:szCs w:val="26"/>
        </w:rPr>
        <w:t>1 рабочий день</w:t>
      </w:r>
      <w:r w:rsidRPr="00945F4B">
        <w:rPr>
          <w:rFonts w:ascii="Times New Roman" w:hAnsi="Times New Roman"/>
          <w:sz w:val="26"/>
          <w:szCs w:val="26"/>
        </w:rPr>
        <w:t>.</w:t>
      </w:r>
    </w:p>
    <w:p w:rsidR="001A227D" w:rsidRPr="00945F4B" w:rsidRDefault="001A227D" w:rsidP="00492179">
      <w:pPr>
        <w:spacing w:after="0" w:line="240" w:lineRule="auto"/>
        <w:ind w:firstLine="709"/>
        <w:jc w:val="both"/>
        <w:rPr>
          <w:rFonts w:ascii="Times New Roman" w:hAnsi="Times New Roman"/>
          <w:sz w:val="26"/>
          <w:szCs w:val="26"/>
        </w:rPr>
      </w:pPr>
    </w:p>
    <w:p w:rsidR="001A227D" w:rsidRDefault="001A227D" w:rsidP="00492179">
      <w:pPr>
        <w:autoSpaceDE w:val="0"/>
        <w:autoSpaceDN w:val="0"/>
        <w:adjustRightInd w:val="0"/>
        <w:spacing w:after="0" w:line="240" w:lineRule="auto"/>
        <w:ind w:firstLine="539"/>
        <w:jc w:val="center"/>
        <w:rPr>
          <w:rFonts w:ascii="Times New Roman" w:hAnsi="Times New Roman"/>
          <w:b/>
          <w:color w:val="000000"/>
          <w:sz w:val="26"/>
          <w:szCs w:val="26"/>
        </w:rPr>
      </w:pPr>
      <w:r w:rsidRPr="00945F4B">
        <w:rPr>
          <w:rFonts w:ascii="Times New Roman" w:hAnsi="Times New Roman"/>
          <w:b/>
          <w:color w:val="000000"/>
          <w:sz w:val="26"/>
          <w:szCs w:val="26"/>
        </w:rPr>
        <w:t>3.</w:t>
      </w:r>
      <w:r>
        <w:rPr>
          <w:rFonts w:ascii="Times New Roman" w:hAnsi="Times New Roman"/>
          <w:b/>
          <w:color w:val="000000"/>
          <w:sz w:val="26"/>
          <w:szCs w:val="26"/>
        </w:rPr>
        <w:t>7</w:t>
      </w:r>
      <w:r w:rsidRPr="00945F4B">
        <w:rPr>
          <w:rFonts w:ascii="Times New Roman" w:hAnsi="Times New Roman"/>
          <w:b/>
          <w:color w:val="000000"/>
          <w:sz w:val="26"/>
          <w:szCs w:val="26"/>
        </w:rPr>
        <w:t xml:space="preserve">.3.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p>
    <w:p w:rsidR="001A227D" w:rsidRPr="00945F4B" w:rsidRDefault="001A227D" w:rsidP="00492179">
      <w:pPr>
        <w:autoSpaceDE w:val="0"/>
        <w:autoSpaceDN w:val="0"/>
        <w:adjustRightInd w:val="0"/>
        <w:spacing w:after="0" w:line="240" w:lineRule="auto"/>
        <w:ind w:firstLine="539"/>
        <w:jc w:val="center"/>
        <w:rPr>
          <w:rFonts w:ascii="Times New Roman" w:hAnsi="Times New Roman"/>
          <w:b/>
          <w:color w:val="000000"/>
          <w:sz w:val="26"/>
          <w:szCs w:val="26"/>
        </w:rPr>
      </w:pPr>
    </w:p>
    <w:p w:rsidR="001A227D" w:rsidRPr="00945F4B" w:rsidRDefault="001A227D" w:rsidP="00492179">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945F4B">
        <w:rPr>
          <w:rFonts w:ascii="Times New Roman" w:hAnsi="Times New Roman"/>
          <w:sz w:val="26"/>
          <w:szCs w:val="26"/>
          <w:lang w:eastAsia="ru-RU"/>
        </w:rPr>
        <w:t>3.</w:t>
      </w:r>
      <w:r>
        <w:rPr>
          <w:rFonts w:ascii="Times New Roman" w:hAnsi="Times New Roman"/>
          <w:sz w:val="26"/>
          <w:szCs w:val="26"/>
          <w:lang w:eastAsia="ru-RU"/>
        </w:rPr>
        <w:t>7</w:t>
      </w:r>
      <w:r w:rsidRPr="00945F4B">
        <w:rPr>
          <w:rFonts w:ascii="Times New Roman" w:hAnsi="Times New Roman"/>
          <w:sz w:val="26"/>
          <w:szCs w:val="26"/>
          <w:lang w:eastAsia="ru-RU"/>
        </w:rPr>
        <w:t>.3.1.  Основанием начала выполнения административной процедуры являе</w:t>
      </w:r>
      <w:r>
        <w:rPr>
          <w:rFonts w:ascii="Times New Roman" w:hAnsi="Times New Roman"/>
          <w:sz w:val="26"/>
          <w:szCs w:val="26"/>
          <w:lang w:eastAsia="ru-RU"/>
        </w:rPr>
        <w:t>тся получение должностным лицом</w:t>
      </w:r>
      <w:r w:rsidRPr="00945F4B">
        <w:rPr>
          <w:rFonts w:ascii="Times New Roman" w:hAnsi="Times New Roman"/>
          <w:sz w:val="26"/>
          <w:szCs w:val="26"/>
          <w:lang w:eastAsia="ru-RU"/>
        </w:rPr>
        <w:t xml:space="preserve">, уполномоченным </w:t>
      </w:r>
      <w:r w:rsidRPr="00945F4B">
        <w:rPr>
          <w:rFonts w:ascii="Times New Roman" w:hAnsi="Times New Roman"/>
          <w:sz w:val="26"/>
          <w:szCs w:val="26"/>
          <w:lang w:eastAsia="ru-RU"/>
        </w:rPr>
        <w:br/>
        <w:t>на выполнение административной процедуры</w:t>
      </w:r>
      <w:r>
        <w:rPr>
          <w:rFonts w:ascii="Times New Roman" w:hAnsi="Times New Roman"/>
          <w:sz w:val="26"/>
          <w:szCs w:val="26"/>
          <w:lang w:eastAsia="ru-RU"/>
        </w:rPr>
        <w:t>,  заявления  на предоставление Услуги.</w:t>
      </w:r>
    </w:p>
    <w:p w:rsidR="001A227D" w:rsidRDefault="001A227D" w:rsidP="00492179">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945F4B">
        <w:rPr>
          <w:rFonts w:ascii="Times New Roman" w:hAnsi="Times New Roman"/>
          <w:sz w:val="26"/>
          <w:szCs w:val="26"/>
          <w:lang w:eastAsia="ru-RU"/>
        </w:rPr>
        <w:t>3.</w:t>
      </w:r>
      <w:r>
        <w:rPr>
          <w:rFonts w:ascii="Times New Roman" w:hAnsi="Times New Roman"/>
          <w:sz w:val="26"/>
          <w:szCs w:val="26"/>
          <w:lang w:eastAsia="ru-RU"/>
        </w:rPr>
        <w:t>7</w:t>
      </w:r>
      <w:r w:rsidRPr="00945F4B">
        <w:rPr>
          <w:rFonts w:ascii="Times New Roman" w:hAnsi="Times New Roman"/>
          <w:sz w:val="26"/>
          <w:szCs w:val="26"/>
          <w:lang w:eastAsia="ru-RU"/>
        </w:rPr>
        <w:t>.3.2. Основания</w:t>
      </w:r>
      <w:r>
        <w:rPr>
          <w:rFonts w:ascii="Times New Roman" w:hAnsi="Times New Roman"/>
          <w:sz w:val="26"/>
          <w:szCs w:val="26"/>
          <w:lang w:eastAsia="ru-RU"/>
        </w:rPr>
        <w:t xml:space="preserve"> </w:t>
      </w:r>
      <w:r w:rsidRPr="00945F4B">
        <w:rPr>
          <w:rFonts w:ascii="Times New Roman" w:hAnsi="Times New Roman"/>
          <w:sz w:val="26"/>
          <w:szCs w:val="26"/>
          <w:lang w:eastAsia="ru-RU"/>
        </w:rPr>
        <w:t>для отказа в предоставлении Услуги</w:t>
      </w:r>
      <w:r>
        <w:rPr>
          <w:rFonts w:ascii="Times New Roman" w:hAnsi="Times New Roman"/>
          <w:sz w:val="26"/>
          <w:szCs w:val="26"/>
          <w:lang w:eastAsia="ru-RU"/>
        </w:rPr>
        <w:t>:</w:t>
      </w:r>
    </w:p>
    <w:p w:rsidR="001A227D" w:rsidRDefault="001A227D" w:rsidP="00492179">
      <w:pPr>
        <w:widowControl w:val="0"/>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не соответствие Заявителя кругу лиц, указанных в п. 1.2. настоящего Регламента;</w:t>
      </w:r>
    </w:p>
    <w:p w:rsidR="001A227D" w:rsidRPr="00945F4B" w:rsidRDefault="001A227D" w:rsidP="00492179">
      <w:pPr>
        <w:widowControl w:val="0"/>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отсутствие опечаток и (или) ошибок выданных в результате предоставления Услуги документов.</w:t>
      </w:r>
    </w:p>
    <w:p w:rsidR="001A227D" w:rsidRPr="00945F4B" w:rsidRDefault="001A227D" w:rsidP="00492179">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945F4B">
        <w:rPr>
          <w:rFonts w:ascii="Times New Roman" w:hAnsi="Times New Roman"/>
          <w:sz w:val="26"/>
          <w:szCs w:val="26"/>
          <w:lang w:eastAsia="ru-RU"/>
        </w:rPr>
        <w:t>3.</w:t>
      </w:r>
      <w:r>
        <w:rPr>
          <w:rFonts w:ascii="Times New Roman" w:hAnsi="Times New Roman"/>
          <w:sz w:val="26"/>
          <w:szCs w:val="26"/>
          <w:lang w:eastAsia="ru-RU"/>
        </w:rPr>
        <w:t>7</w:t>
      </w:r>
      <w:r w:rsidRPr="00945F4B">
        <w:rPr>
          <w:rFonts w:ascii="Times New Roman" w:hAnsi="Times New Roman"/>
          <w:sz w:val="26"/>
          <w:szCs w:val="26"/>
          <w:lang w:eastAsia="ru-RU"/>
        </w:rPr>
        <w:t>.3.3.  Решение о предоставлении Услуги принимается при одновременном соблюдении следующих критериев:</w:t>
      </w:r>
    </w:p>
    <w:p w:rsidR="001A227D" w:rsidRPr="00945F4B" w:rsidRDefault="001A227D" w:rsidP="00492179">
      <w:pPr>
        <w:widowControl w:val="0"/>
        <w:autoSpaceDE w:val="0"/>
        <w:autoSpaceDN w:val="0"/>
        <w:adjustRightInd w:val="0"/>
        <w:spacing w:after="0" w:line="240" w:lineRule="auto"/>
        <w:ind w:firstLine="540"/>
        <w:jc w:val="both"/>
        <w:rPr>
          <w:rFonts w:ascii="Times New Roman" w:hAnsi="Times New Roman"/>
          <w:sz w:val="26"/>
          <w:szCs w:val="26"/>
          <w:lang w:eastAsia="ru-RU"/>
        </w:rPr>
      </w:pPr>
      <w:r w:rsidRPr="00945F4B">
        <w:rPr>
          <w:rFonts w:ascii="Times New Roman" w:hAnsi="Times New Roman" w:cs="Arial"/>
          <w:color w:val="000000"/>
          <w:sz w:val="26"/>
          <w:szCs w:val="26"/>
          <w:lang w:eastAsia="ru-RU"/>
        </w:rPr>
        <w:t>– </w:t>
      </w:r>
      <w:r w:rsidRPr="00945F4B">
        <w:rPr>
          <w:rFonts w:ascii="Times New Roman" w:hAnsi="Times New Roman"/>
          <w:sz w:val="26"/>
          <w:szCs w:val="26"/>
          <w:lang w:eastAsia="ru-RU"/>
        </w:rPr>
        <w:t xml:space="preserve">соответствие заявителя </w:t>
      </w:r>
      <w:r>
        <w:rPr>
          <w:rFonts w:ascii="Times New Roman" w:hAnsi="Times New Roman"/>
          <w:sz w:val="26"/>
          <w:szCs w:val="26"/>
          <w:lang w:eastAsia="ru-RU"/>
        </w:rPr>
        <w:t xml:space="preserve">кругу лиц, указанных </w:t>
      </w:r>
      <w:hyperlink w:anchor="P52" w:tooltip="1.2. Круг заявителей">
        <w:r>
          <w:rPr>
            <w:rFonts w:ascii="Times New Roman" w:hAnsi="Times New Roman"/>
            <w:sz w:val="26"/>
            <w:szCs w:val="26"/>
            <w:lang w:eastAsia="ru-RU"/>
          </w:rPr>
          <w:t>пункте</w:t>
        </w:r>
        <w:r w:rsidRPr="00945F4B">
          <w:rPr>
            <w:rFonts w:ascii="Times New Roman" w:hAnsi="Times New Roman"/>
            <w:sz w:val="26"/>
            <w:szCs w:val="26"/>
            <w:lang w:eastAsia="ru-RU"/>
          </w:rPr>
          <w:t xml:space="preserve"> 1.2 </w:t>
        </w:r>
      </w:hyperlink>
      <w:r w:rsidRPr="00945F4B">
        <w:rPr>
          <w:rFonts w:ascii="Times New Roman" w:hAnsi="Times New Roman"/>
          <w:sz w:val="26"/>
          <w:szCs w:val="26"/>
          <w:lang w:eastAsia="ru-RU"/>
        </w:rPr>
        <w:t xml:space="preserve">настоящего </w:t>
      </w:r>
      <w:r>
        <w:rPr>
          <w:rFonts w:ascii="Times New Roman" w:hAnsi="Times New Roman"/>
          <w:sz w:val="26"/>
          <w:szCs w:val="26"/>
          <w:lang w:eastAsia="ru-RU"/>
        </w:rPr>
        <w:t>Р</w:t>
      </w:r>
      <w:r w:rsidRPr="00945F4B">
        <w:rPr>
          <w:rFonts w:ascii="Times New Roman" w:hAnsi="Times New Roman"/>
          <w:sz w:val="26"/>
          <w:szCs w:val="26"/>
          <w:lang w:eastAsia="ru-RU"/>
        </w:rPr>
        <w:t>егламента;</w:t>
      </w:r>
    </w:p>
    <w:p w:rsidR="001A227D" w:rsidRPr="00945F4B"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945F4B">
        <w:rPr>
          <w:rFonts w:ascii="Times New Roman" w:hAnsi="Times New Roman" w:cs="Arial"/>
          <w:color w:val="000000"/>
          <w:sz w:val="26"/>
          <w:szCs w:val="26"/>
          <w:lang w:eastAsia="ru-RU"/>
        </w:rPr>
        <w:t>– </w:t>
      </w:r>
      <w:r>
        <w:rPr>
          <w:rFonts w:ascii="Times New Roman" w:hAnsi="Times New Roman"/>
          <w:color w:val="000000"/>
          <w:sz w:val="26"/>
          <w:szCs w:val="26"/>
          <w:lang w:eastAsia="ru-RU"/>
        </w:rPr>
        <w:t>наличие опечаток и (или) ошибок выданных в результате предоставления Услуги документах</w:t>
      </w:r>
      <w:r w:rsidRPr="00945F4B">
        <w:rPr>
          <w:rFonts w:ascii="Times New Roman" w:hAnsi="Times New Roman"/>
          <w:color w:val="000000"/>
          <w:sz w:val="26"/>
          <w:szCs w:val="26"/>
          <w:lang w:eastAsia="ru-RU"/>
        </w:rPr>
        <w:t>.</w:t>
      </w:r>
    </w:p>
    <w:p w:rsidR="001A227D" w:rsidRPr="00945F4B"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945F4B">
        <w:rPr>
          <w:rFonts w:ascii="Times New Roman" w:hAnsi="Times New Roman"/>
          <w:color w:val="000000"/>
          <w:sz w:val="26"/>
          <w:szCs w:val="26"/>
          <w:lang w:eastAsia="ru-RU"/>
        </w:rPr>
        <w:t>3.</w:t>
      </w:r>
      <w:r>
        <w:rPr>
          <w:rFonts w:ascii="Times New Roman" w:hAnsi="Times New Roman"/>
          <w:color w:val="000000"/>
          <w:sz w:val="26"/>
          <w:szCs w:val="26"/>
          <w:lang w:eastAsia="ru-RU"/>
        </w:rPr>
        <w:t>7</w:t>
      </w:r>
      <w:r w:rsidRPr="00945F4B">
        <w:rPr>
          <w:rFonts w:ascii="Times New Roman" w:hAnsi="Times New Roman"/>
          <w:color w:val="000000"/>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945F4B">
          <w:rPr>
            <w:rFonts w:ascii="Times New Roman" w:hAnsi="Times New Roman"/>
            <w:color w:val="000000"/>
            <w:sz w:val="26"/>
            <w:szCs w:val="26"/>
            <w:lang w:eastAsia="ru-RU"/>
          </w:rPr>
          <w:t>пунктом 3.</w:t>
        </w:r>
        <w:r>
          <w:rPr>
            <w:rFonts w:ascii="Times New Roman" w:hAnsi="Times New Roman"/>
            <w:color w:val="000000"/>
            <w:sz w:val="26"/>
            <w:szCs w:val="26"/>
            <w:lang w:eastAsia="ru-RU"/>
          </w:rPr>
          <w:t>7</w:t>
        </w:r>
        <w:r w:rsidRPr="00945F4B">
          <w:rPr>
            <w:rFonts w:ascii="Times New Roman" w:hAnsi="Times New Roman"/>
            <w:color w:val="000000"/>
            <w:sz w:val="26"/>
            <w:szCs w:val="26"/>
            <w:lang w:eastAsia="ru-RU"/>
          </w:rPr>
          <w:t xml:space="preserve">.3.2 </w:t>
        </w:r>
      </w:hyperlink>
      <w:r w:rsidRPr="00945F4B">
        <w:rPr>
          <w:rFonts w:ascii="Times New Roman" w:hAnsi="Times New Roman"/>
          <w:color w:val="000000"/>
          <w:sz w:val="26"/>
          <w:szCs w:val="26"/>
          <w:lang w:eastAsia="ru-RU"/>
        </w:rPr>
        <w:t xml:space="preserve">настоящего </w:t>
      </w:r>
      <w:r>
        <w:rPr>
          <w:rFonts w:ascii="Times New Roman" w:hAnsi="Times New Roman"/>
          <w:color w:val="000000"/>
          <w:sz w:val="26"/>
          <w:szCs w:val="26"/>
          <w:lang w:eastAsia="ru-RU"/>
        </w:rPr>
        <w:t>Р</w:t>
      </w:r>
      <w:r w:rsidRPr="00945F4B">
        <w:rPr>
          <w:rFonts w:ascii="Times New Roman" w:hAnsi="Times New Roman"/>
          <w:color w:val="000000"/>
          <w:sz w:val="26"/>
          <w:szCs w:val="26"/>
          <w:lang w:eastAsia="ru-RU"/>
        </w:rPr>
        <w:t>егламента.</w:t>
      </w:r>
    </w:p>
    <w:p w:rsidR="001A227D"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r w:rsidRPr="00945F4B">
        <w:rPr>
          <w:rFonts w:ascii="Times New Roman" w:hAnsi="Times New Roman"/>
          <w:color w:val="000000"/>
          <w:sz w:val="26"/>
          <w:szCs w:val="26"/>
          <w:lang w:eastAsia="ru-RU"/>
        </w:rPr>
        <w:t>3</w:t>
      </w:r>
      <w:r>
        <w:rPr>
          <w:rFonts w:ascii="Times New Roman" w:hAnsi="Times New Roman"/>
          <w:color w:val="000000"/>
          <w:sz w:val="26"/>
          <w:szCs w:val="26"/>
          <w:lang w:eastAsia="ru-RU"/>
        </w:rPr>
        <w:t>.7.</w:t>
      </w:r>
      <w:r w:rsidRPr="00945F4B">
        <w:rPr>
          <w:rFonts w:ascii="Times New Roman" w:hAnsi="Times New Roman"/>
          <w:color w:val="000000"/>
          <w:sz w:val="26"/>
          <w:szCs w:val="26"/>
          <w:lang w:eastAsia="ru-RU"/>
        </w:rPr>
        <w:t xml:space="preserve">3.5. Срок принятия решения о предоставлении (об отказе в предоставлении) Услуги составляет </w:t>
      </w:r>
      <w:r>
        <w:rPr>
          <w:rFonts w:ascii="Times New Roman" w:hAnsi="Times New Roman"/>
          <w:color w:val="000000"/>
          <w:sz w:val="26"/>
          <w:szCs w:val="26"/>
          <w:lang w:eastAsia="ru-RU"/>
        </w:rPr>
        <w:t>3 рабочих дня</w:t>
      </w:r>
      <w:r w:rsidRPr="00945F4B">
        <w:rPr>
          <w:rFonts w:ascii="Times New Roman" w:hAnsi="Times New Roman"/>
          <w:color w:val="000000"/>
          <w:sz w:val="26"/>
          <w:szCs w:val="26"/>
          <w:lang w:eastAsia="ru-RU"/>
        </w:rPr>
        <w:t>.</w:t>
      </w:r>
    </w:p>
    <w:p w:rsidR="001A227D" w:rsidRPr="00945F4B" w:rsidRDefault="001A227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p>
    <w:p w:rsidR="001A227D" w:rsidRPr="00945F4B" w:rsidRDefault="001A227D" w:rsidP="00492179">
      <w:pPr>
        <w:autoSpaceDE w:val="0"/>
        <w:autoSpaceDN w:val="0"/>
        <w:adjustRightInd w:val="0"/>
        <w:spacing w:after="0" w:line="240" w:lineRule="auto"/>
        <w:ind w:firstLine="539"/>
        <w:jc w:val="center"/>
        <w:rPr>
          <w:rFonts w:ascii="Times New Roman" w:hAnsi="Times New Roman"/>
          <w:b/>
          <w:color w:val="000000"/>
          <w:sz w:val="26"/>
          <w:szCs w:val="26"/>
        </w:rPr>
      </w:pPr>
      <w:r w:rsidRPr="00945F4B">
        <w:rPr>
          <w:rFonts w:ascii="Times New Roman" w:hAnsi="Times New Roman"/>
          <w:b/>
          <w:color w:val="000000"/>
          <w:sz w:val="26"/>
          <w:szCs w:val="26"/>
        </w:rPr>
        <w:t>3.</w:t>
      </w:r>
      <w:r>
        <w:rPr>
          <w:rFonts w:ascii="Times New Roman" w:hAnsi="Times New Roman"/>
          <w:b/>
          <w:color w:val="000000"/>
          <w:sz w:val="26"/>
          <w:szCs w:val="26"/>
        </w:rPr>
        <w:t>7</w:t>
      </w:r>
      <w:r w:rsidRPr="00945F4B">
        <w:rPr>
          <w:rFonts w:ascii="Times New Roman" w:hAnsi="Times New Roman"/>
          <w:b/>
          <w:color w:val="000000"/>
          <w:sz w:val="26"/>
          <w:szCs w:val="26"/>
        </w:rPr>
        <w:t>.4.</w:t>
      </w:r>
      <w:r w:rsidRPr="00945F4B">
        <w:rPr>
          <w:rFonts w:ascii="Times New Roman" w:hAnsi="Times New Roman"/>
          <w:color w:val="000000"/>
          <w:sz w:val="26"/>
          <w:szCs w:val="26"/>
        </w:rPr>
        <w:t> </w:t>
      </w:r>
      <w:r w:rsidRPr="00945F4B">
        <w:rPr>
          <w:rFonts w:ascii="Times New Roman" w:hAnsi="Times New Roman"/>
          <w:b/>
          <w:color w:val="000000"/>
          <w:sz w:val="26"/>
          <w:szCs w:val="26"/>
        </w:rPr>
        <w:t>Предоставление результата Услуги</w:t>
      </w:r>
    </w:p>
    <w:p w:rsidR="001A227D" w:rsidRPr="00945F4B" w:rsidRDefault="001A227D" w:rsidP="00492179">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rsidR="001A227D" w:rsidRPr="00C4523C" w:rsidRDefault="001A227D" w:rsidP="00492179">
      <w:pPr>
        <w:autoSpaceDE w:val="0"/>
        <w:autoSpaceDN w:val="0"/>
        <w:adjustRightInd w:val="0"/>
        <w:spacing w:after="0" w:line="240" w:lineRule="auto"/>
        <w:ind w:firstLine="539"/>
        <w:jc w:val="both"/>
        <w:rPr>
          <w:rFonts w:ascii="Times New Roman" w:hAnsi="Times New Roman"/>
          <w:bCs/>
          <w:color w:val="000000"/>
          <w:sz w:val="26"/>
          <w:szCs w:val="26"/>
        </w:rPr>
      </w:pPr>
      <w:r w:rsidRPr="00C4523C">
        <w:rPr>
          <w:rFonts w:ascii="Times New Roman" w:hAnsi="Times New Roman"/>
          <w:color w:val="000000"/>
          <w:sz w:val="26"/>
          <w:szCs w:val="26"/>
        </w:rPr>
        <w:t>3.</w:t>
      </w:r>
      <w:r>
        <w:rPr>
          <w:rFonts w:ascii="Times New Roman" w:hAnsi="Times New Roman"/>
          <w:color w:val="000000"/>
          <w:sz w:val="26"/>
          <w:szCs w:val="26"/>
        </w:rPr>
        <w:t>7</w:t>
      </w:r>
      <w:r w:rsidRPr="00C4523C">
        <w:rPr>
          <w:rFonts w:ascii="Times New Roman" w:hAnsi="Times New Roman"/>
          <w:color w:val="000000"/>
          <w:sz w:val="26"/>
          <w:szCs w:val="26"/>
        </w:rPr>
        <w:t>.4.1</w:t>
      </w:r>
      <w:r w:rsidRPr="00C4523C">
        <w:rPr>
          <w:rFonts w:ascii="Times New Roman" w:hAnsi="Times New Roman"/>
          <w:bCs/>
          <w:color w:val="000000"/>
          <w:sz w:val="26"/>
          <w:szCs w:val="26"/>
        </w:rPr>
        <w:t xml:space="preserve">. Результат оказания Услуги предоставляется заявителю </w:t>
      </w:r>
    </w:p>
    <w:p w:rsidR="001A227D" w:rsidRPr="00C4523C" w:rsidRDefault="001A227D" w:rsidP="00C4523C">
      <w:pPr>
        <w:autoSpaceDE w:val="0"/>
        <w:autoSpaceDN w:val="0"/>
        <w:adjustRightInd w:val="0"/>
        <w:spacing w:after="0" w:line="240" w:lineRule="auto"/>
        <w:ind w:firstLine="539"/>
        <w:jc w:val="both"/>
        <w:rPr>
          <w:rFonts w:ascii="Times New Roman" w:hAnsi="Times New Roman"/>
          <w:bCs/>
          <w:color w:val="000000"/>
          <w:sz w:val="26"/>
          <w:szCs w:val="26"/>
        </w:rPr>
      </w:pPr>
      <w:r w:rsidRPr="00C4523C">
        <w:rPr>
          <w:rFonts w:ascii="Times New Roman" w:hAnsi="Times New Roman"/>
          <w:bCs/>
          <w:color w:val="000000"/>
          <w:sz w:val="26"/>
          <w:szCs w:val="26"/>
        </w:rPr>
        <w:t xml:space="preserve">- в форме электронного документа в личном кабинете на ЕПГУ либо на адрес электронной почты, указанный Заявителем. </w:t>
      </w:r>
    </w:p>
    <w:p w:rsidR="001A227D" w:rsidRPr="00C4523C" w:rsidRDefault="001A227D" w:rsidP="00C4523C">
      <w:pPr>
        <w:autoSpaceDE w:val="0"/>
        <w:autoSpaceDN w:val="0"/>
        <w:adjustRightInd w:val="0"/>
        <w:spacing w:after="0" w:line="240" w:lineRule="auto"/>
        <w:ind w:firstLine="539"/>
        <w:jc w:val="both"/>
        <w:rPr>
          <w:rFonts w:ascii="Times New Roman" w:hAnsi="Times New Roman"/>
          <w:bCs/>
          <w:color w:val="000000"/>
          <w:sz w:val="26"/>
          <w:szCs w:val="26"/>
        </w:rPr>
      </w:pPr>
      <w:r w:rsidRPr="00C4523C">
        <w:rPr>
          <w:rFonts w:ascii="Times New Roman" w:hAnsi="Times New Roman"/>
          <w:bCs/>
          <w:color w:val="000000"/>
          <w:sz w:val="26"/>
          <w:szCs w:val="26"/>
        </w:rPr>
        <w:t xml:space="preserve">- на бумажном носителе при личном обращении в Уполномоченный орган либо в </w:t>
      </w:r>
      <w:r>
        <w:rPr>
          <w:rFonts w:ascii="Times New Roman" w:hAnsi="Times New Roman"/>
          <w:bCs/>
          <w:color w:val="000000"/>
          <w:sz w:val="26"/>
          <w:szCs w:val="26"/>
        </w:rPr>
        <w:t>МФЦ</w:t>
      </w:r>
      <w:r w:rsidRPr="00C4523C">
        <w:rPr>
          <w:rFonts w:ascii="Times New Roman" w:hAnsi="Times New Roman"/>
          <w:bCs/>
          <w:color w:val="000000"/>
          <w:sz w:val="26"/>
          <w:szCs w:val="26"/>
        </w:rPr>
        <w:t>.</w:t>
      </w:r>
    </w:p>
    <w:p w:rsidR="001A227D" w:rsidRPr="00C4523C" w:rsidRDefault="001A227D" w:rsidP="00C4523C">
      <w:pPr>
        <w:autoSpaceDE w:val="0"/>
        <w:autoSpaceDN w:val="0"/>
        <w:adjustRightInd w:val="0"/>
        <w:spacing w:after="0" w:line="240" w:lineRule="auto"/>
        <w:ind w:firstLine="539"/>
        <w:jc w:val="both"/>
        <w:rPr>
          <w:rFonts w:ascii="Times New Roman" w:hAnsi="Times New Roman"/>
          <w:bCs/>
          <w:color w:val="000000"/>
          <w:sz w:val="26"/>
          <w:szCs w:val="26"/>
        </w:rPr>
      </w:pPr>
      <w:r w:rsidRPr="00C4523C">
        <w:rPr>
          <w:rFonts w:ascii="Times New Roman" w:hAnsi="Times New Roman"/>
          <w:bCs/>
          <w:color w:val="000000"/>
          <w:sz w:val="26"/>
          <w:szCs w:val="26"/>
        </w:rPr>
        <w:t>- на бумажном носителе на почтовый адрес, указанный Заявителем.</w:t>
      </w:r>
    </w:p>
    <w:p w:rsidR="001A227D" w:rsidRPr="00945F4B" w:rsidRDefault="001A227D" w:rsidP="00492179">
      <w:pPr>
        <w:autoSpaceDE w:val="0"/>
        <w:autoSpaceDN w:val="0"/>
        <w:adjustRightInd w:val="0"/>
        <w:spacing w:after="0" w:line="240" w:lineRule="auto"/>
        <w:ind w:firstLine="539"/>
        <w:jc w:val="both"/>
        <w:rPr>
          <w:rFonts w:ascii="Times New Roman" w:hAnsi="Times New Roman"/>
          <w:bCs/>
          <w:color w:val="000000"/>
          <w:sz w:val="26"/>
          <w:szCs w:val="26"/>
        </w:rPr>
      </w:pPr>
      <w:r w:rsidRPr="00945F4B">
        <w:rPr>
          <w:rFonts w:ascii="Times New Roman" w:hAnsi="Times New Roman"/>
          <w:color w:val="000000"/>
          <w:sz w:val="26"/>
          <w:szCs w:val="26"/>
        </w:rPr>
        <w:t>3.</w:t>
      </w:r>
      <w:r>
        <w:rPr>
          <w:rFonts w:ascii="Times New Roman" w:hAnsi="Times New Roman"/>
          <w:color w:val="000000"/>
          <w:sz w:val="26"/>
          <w:szCs w:val="26"/>
        </w:rPr>
        <w:t>7</w:t>
      </w:r>
      <w:r w:rsidRPr="00945F4B">
        <w:rPr>
          <w:rFonts w:ascii="Times New Roman" w:hAnsi="Times New Roman"/>
          <w:color w:val="000000"/>
          <w:sz w:val="26"/>
          <w:szCs w:val="26"/>
        </w:rPr>
        <w:t>.4.2</w:t>
      </w:r>
      <w:r w:rsidRPr="00945F4B">
        <w:rPr>
          <w:rFonts w:ascii="Times New Roman" w:hAnsi="Times New Roman"/>
          <w:bCs/>
          <w:color w:val="000000"/>
          <w:sz w:val="26"/>
          <w:szCs w:val="26"/>
        </w:rPr>
        <w:t>. Должностное лицо, ответственное за предоставление Услуги, выдает результат Услуги заявителю под подпись.</w:t>
      </w:r>
    </w:p>
    <w:p w:rsidR="001A227D" w:rsidRPr="00945F4B" w:rsidRDefault="001A227D" w:rsidP="00492179">
      <w:pPr>
        <w:autoSpaceDE w:val="0"/>
        <w:autoSpaceDN w:val="0"/>
        <w:adjustRightInd w:val="0"/>
        <w:spacing w:after="0" w:line="240" w:lineRule="auto"/>
        <w:ind w:firstLine="539"/>
        <w:jc w:val="both"/>
        <w:rPr>
          <w:rFonts w:ascii="Times New Roman" w:hAnsi="Times New Roman"/>
          <w:bCs/>
          <w:color w:val="000000"/>
          <w:sz w:val="26"/>
          <w:szCs w:val="26"/>
        </w:rPr>
      </w:pPr>
      <w:r w:rsidRPr="00945F4B">
        <w:rPr>
          <w:rFonts w:ascii="Times New Roman" w:hAnsi="Times New Roman"/>
          <w:color w:val="000000"/>
          <w:sz w:val="26"/>
          <w:szCs w:val="26"/>
        </w:rPr>
        <w:t>3.</w:t>
      </w:r>
      <w:r>
        <w:rPr>
          <w:rFonts w:ascii="Times New Roman" w:hAnsi="Times New Roman"/>
          <w:color w:val="000000"/>
          <w:sz w:val="26"/>
          <w:szCs w:val="26"/>
        </w:rPr>
        <w:t>7</w:t>
      </w:r>
      <w:r w:rsidRPr="00945F4B">
        <w:rPr>
          <w:rFonts w:ascii="Times New Roman" w:hAnsi="Times New Roman"/>
          <w:color w:val="000000"/>
          <w:sz w:val="26"/>
          <w:szCs w:val="26"/>
        </w:rPr>
        <w:t>.4.3</w:t>
      </w:r>
      <w:r w:rsidRPr="00945F4B">
        <w:rPr>
          <w:rFonts w:ascii="Times New Roman" w:hAnsi="Times New Roman"/>
          <w:bCs/>
          <w:color w:val="000000"/>
          <w:sz w:val="26"/>
          <w:szCs w:val="26"/>
        </w:rPr>
        <w:t xml:space="preserve">.  Предоставление результата предоставления оказания Услуги осуществляется в срок, не превышающий </w:t>
      </w:r>
      <w:r>
        <w:rPr>
          <w:rFonts w:ascii="Times New Roman" w:hAnsi="Times New Roman"/>
          <w:bCs/>
          <w:color w:val="000000"/>
          <w:sz w:val="26"/>
          <w:szCs w:val="26"/>
        </w:rPr>
        <w:t>1</w:t>
      </w:r>
      <w:r w:rsidRPr="00945F4B">
        <w:rPr>
          <w:rFonts w:ascii="Times New Roman" w:hAnsi="Times New Roman"/>
          <w:bCs/>
          <w:color w:val="000000"/>
          <w:sz w:val="26"/>
          <w:szCs w:val="26"/>
        </w:rPr>
        <w:t xml:space="preserve"> рабочи</w:t>
      </w:r>
      <w:r>
        <w:rPr>
          <w:rFonts w:ascii="Times New Roman" w:hAnsi="Times New Roman"/>
          <w:bCs/>
          <w:color w:val="000000"/>
          <w:sz w:val="26"/>
          <w:szCs w:val="26"/>
        </w:rPr>
        <w:t>й</w:t>
      </w:r>
      <w:r w:rsidRPr="00945F4B">
        <w:rPr>
          <w:rFonts w:ascii="Times New Roman" w:hAnsi="Times New Roman"/>
          <w:bCs/>
          <w:color w:val="000000"/>
          <w:sz w:val="26"/>
          <w:szCs w:val="26"/>
        </w:rPr>
        <w:t xml:space="preserve"> д</w:t>
      </w:r>
      <w:r>
        <w:rPr>
          <w:rFonts w:ascii="Times New Roman" w:hAnsi="Times New Roman"/>
          <w:bCs/>
          <w:color w:val="000000"/>
          <w:sz w:val="26"/>
          <w:szCs w:val="26"/>
        </w:rPr>
        <w:t>ень</w:t>
      </w:r>
      <w:r w:rsidRPr="00945F4B">
        <w:rPr>
          <w:rFonts w:ascii="Times New Roman" w:hAnsi="Times New Roman"/>
          <w:bCs/>
          <w:color w:val="000000"/>
          <w:sz w:val="26"/>
          <w:szCs w:val="26"/>
        </w:rPr>
        <w:t>, и исчисляется со дня принятия решения о предоставлении Услуги.</w:t>
      </w:r>
    </w:p>
    <w:p w:rsidR="001A227D" w:rsidRDefault="001A227D" w:rsidP="00984E1F">
      <w:pPr>
        <w:autoSpaceDE w:val="0"/>
        <w:autoSpaceDN w:val="0"/>
        <w:adjustRightInd w:val="0"/>
        <w:spacing w:after="0" w:line="240" w:lineRule="auto"/>
        <w:ind w:firstLine="539"/>
        <w:jc w:val="both"/>
        <w:rPr>
          <w:rFonts w:ascii="Times New Roman" w:hAnsi="Times New Roman"/>
          <w:bCs/>
          <w:sz w:val="26"/>
          <w:szCs w:val="26"/>
        </w:rPr>
      </w:pPr>
      <w:r>
        <w:rPr>
          <w:rFonts w:ascii="Times New Roman" w:hAnsi="Times New Roman"/>
          <w:color w:val="000000"/>
          <w:sz w:val="26"/>
          <w:szCs w:val="26"/>
        </w:rPr>
        <w:t>3.7.</w:t>
      </w:r>
      <w:r w:rsidRPr="00945F4B">
        <w:rPr>
          <w:rFonts w:ascii="Times New Roman" w:hAnsi="Times New Roman"/>
          <w:color w:val="000000"/>
          <w:sz w:val="26"/>
          <w:szCs w:val="26"/>
        </w:rPr>
        <w:t>4.4</w:t>
      </w:r>
      <w:r w:rsidRPr="00945F4B">
        <w:rPr>
          <w:rFonts w:ascii="Times New Roman" w:hAnsi="Times New Roman"/>
          <w:bCs/>
          <w:color w:val="000000"/>
          <w:sz w:val="26"/>
          <w:szCs w:val="26"/>
        </w:rPr>
        <w:t xml:space="preserve">.  </w:t>
      </w:r>
      <w:bookmarkStart w:id="11" w:name="Par721"/>
      <w:bookmarkEnd w:id="11"/>
      <w:r w:rsidRPr="00053E9C">
        <w:rPr>
          <w:rFonts w:ascii="Times New Roman" w:hAnsi="Times New Roman"/>
          <w:bCs/>
          <w:sz w:val="26"/>
          <w:szCs w:val="26"/>
        </w:rPr>
        <w:t>Предоставление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возможно.</w:t>
      </w:r>
    </w:p>
    <w:p w:rsidR="001A227D" w:rsidRPr="00945F4B" w:rsidRDefault="001A227D" w:rsidP="00984E1F">
      <w:pPr>
        <w:autoSpaceDE w:val="0"/>
        <w:autoSpaceDN w:val="0"/>
        <w:adjustRightInd w:val="0"/>
        <w:spacing w:after="0" w:line="240" w:lineRule="auto"/>
        <w:ind w:firstLine="539"/>
        <w:jc w:val="both"/>
        <w:rPr>
          <w:rFonts w:ascii="Times New Roman" w:hAnsi="Times New Roman"/>
          <w:b/>
          <w:color w:val="000000"/>
          <w:sz w:val="26"/>
          <w:szCs w:val="26"/>
        </w:rPr>
      </w:pPr>
    </w:p>
    <w:p w:rsidR="001A227D" w:rsidRPr="003028A4" w:rsidRDefault="001A227D" w:rsidP="003028A4">
      <w:pPr>
        <w:pStyle w:val="ac"/>
        <w:widowControl w:val="0"/>
        <w:autoSpaceDE w:val="0"/>
        <w:autoSpaceDN w:val="0"/>
        <w:adjustRightInd w:val="0"/>
        <w:spacing w:line="264" w:lineRule="auto"/>
        <w:ind w:left="0"/>
        <w:jc w:val="center"/>
        <w:rPr>
          <w:rFonts w:ascii="Times New Roman" w:hAnsi="Times New Roman"/>
          <w:b/>
          <w:sz w:val="26"/>
          <w:szCs w:val="26"/>
        </w:rPr>
      </w:pPr>
      <w:r w:rsidRPr="003028A4">
        <w:rPr>
          <w:rFonts w:ascii="Times New Roman" w:hAnsi="Times New Roman"/>
          <w:b/>
          <w:sz w:val="26"/>
          <w:szCs w:val="26"/>
        </w:rPr>
        <w:t>4. Формы контроля за исполнением административного регламента</w:t>
      </w:r>
    </w:p>
    <w:p w:rsidR="001A227D" w:rsidRPr="003028A4" w:rsidRDefault="001A227D" w:rsidP="00DB665D">
      <w:pPr>
        <w:autoSpaceDE w:val="0"/>
        <w:autoSpaceDN w:val="0"/>
        <w:adjustRightInd w:val="0"/>
        <w:spacing w:after="0" w:line="264" w:lineRule="auto"/>
        <w:jc w:val="center"/>
        <w:outlineLvl w:val="0"/>
        <w:rPr>
          <w:rFonts w:ascii="Times New Roman" w:hAnsi="Times New Roman"/>
          <w:b/>
          <w:sz w:val="26"/>
          <w:szCs w:val="26"/>
        </w:rPr>
      </w:pPr>
      <w:r w:rsidRPr="003028A4">
        <w:rPr>
          <w:rFonts w:ascii="Times New Roman" w:hAnsi="Times New Roman"/>
          <w:b/>
          <w:sz w:val="26"/>
          <w:szCs w:val="26"/>
        </w:rPr>
        <w:t>4.1. Порядок осуществления текущего контроля за соблюдением</w:t>
      </w:r>
    </w:p>
    <w:p w:rsidR="001A227D" w:rsidRPr="003028A4" w:rsidRDefault="001A227D" w:rsidP="00DB665D">
      <w:pPr>
        <w:autoSpaceDE w:val="0"/>
        <w:autoSpaceDN w:val="0"/>
        <w:adjustRightInd w:val="0"/>
        <w:spacing w:after="0" w:line="264" w:lineRule="auto"/>
        <w:jc w:val="center"/>
        <w:rPr>
          <w:rFonts w:ascii="Times New Roman" w:hAnsi="Times New Roman"/>
          <w:b/>
          <w:sz w:val="26"/>
          <w:szCs w:val="26"/>
        </w:rPr>
      </w:pPr>
      <w:r w:rsidRPr="003028A4">
        <w:rPr>
          <w:rFonts w:ascii="Times New Roman" w:hAnsi="Times New Roman"/>
          <w:b/>
          <w:sz w:val="26"/>
          <w:szCs w:val="26"/>
        </w:rPr>
        <w:t>и исполнением ответственными должностными лицами положений</w:t>
      </w:r>
    </w:p>
    <w:p w:rsidR="001A227D" w:rsidRPr="003028A4" w:rsidRDefault="001A227D" w:rsidP="00DB665D">
      <w:pPr>
        <w:autoSpaceDE w:val="0"/>
        <w:autoSpaceDN w:val="0"/>
        <w:adjustRightInd w:val="0"/>
        <w:spacing w:after="0" w:line="264" w:lineRule="auto"/>
        <w:jc w:val="center"/>
        <w:rPr>
          <w:rFonts w:ascii="Times New Roman" w:hAnsi="Times New Roman"/>
          <w:b/>
          <w:sz w:val="26"/>
          <w:szCs w:val="26"/>
        </w:rPr>
      </w:pPr>
      <w:r w:rsidRPr="003028A4">
        <w:rPr>
          <w:rFonts w:ascii="Times New Roman" w:hAnsi="Times New Roman"/>
          <w:b/>
          <w:sz w:val="26"/>
          <w:szCs w:val="26"/>
        </w:rPr>
        <w:t>регламента и иных нормативных правовых актов,</w:t>
      </w:r>
    </w:p>
    <w:p w:rsidR="001A227D" w:rsidRPr="003028A4" w:rsidRDefault="001A227D" w:rsidP="00DB665D">
      <w:pPr>
        <w:autoSpaceDE w:val="0"/>
        <w:autoSpaceDN w:val="0"/>
        <w:adjustRightInd w:val="0"/>
        <w:spacing w:after="0" w:line="264" w:lineRule="auto"/>
        <w:jc w:val="center"/>
        <w:rPr>
          <w:rFonts w:ascii="Times New Roman" w:hAnsi="Times New Roman"/>
          <w:b/>
          <w:sz w:val="26"/>
          <w:szCs w:val="26"/>
        </w:rPr>
      </w:pPr>
      <w:r w:rsidRPr="003028A4">
        <w:rPr>
          <w:rFonts w:ascii="Times New Roman" w:hAnsi="Times New Roman"/>
          <w:b/>
          <w:sz w:val="26"/>
          <w:szCs w:val="26"/>
        </w:rPr>
        <w:t xml:space="preserve">устанавливающих требования к предоставлению муниципальной услуги, </w:t>
      </w:r>
      <w:r w:rsidRPr="003028A4">
        <w:rPr>
          <w:rFonts w:ascii="Times New Roman" w:hAnsi="Times New Roman"/>
          <w:b/>
          <w:sz w:val="26"/>
          <w:szCs w:val="26"/>
        </w:rPr>
        <w:br/>
        <w:t>а также принятием ими решений</w:t>
      </w:r>
    </w:p>
    <w:p w:rsidR="001A227D" w:rsidRDefault="001A227D" w:rsidP="008340DD">
      <w:pPr>
        <w:autoSpaceDE w:val="0"/>
        <w:autoSpaceDN w:val="0"/>
        <w:adjustRightInd w:val="0"/>
        <w:spacing w:after="0" w:line="257" w:lineRule="auto"/>
        <w:ind w:firstLine="709"/>
        <w:jc w:val="both"/>
        <w:rPr>
          <w:rFonts w:ascii="Times New Roman" w:hAnsi="Times New Roman"/>
          <w:sz w:val="26"/>
          <w:szCs w:val="26"/>
        </w:rPr>
      </w:pPr>
    </w:p>
    <w:p w:rsidR="001A227D" w:rsidRPr="003028A4" w:rsidRDefault="001A227D" w:rsidP="008340DD">
      <w:pPr>
        <w:autoSpaceDE w:val="0"/>
        <w:autoSpaceDN w:val="0"/>
        <w:adjustRightInd w:val="0"/>
        <w:spacing w:after="0" w:line="257" w:lineRule="auto"/>
        <w:ind w:firstLine="709"/>
        <w:jc w:val="both"/>
        <w:rPr>
          <w:rFonts w:ascii="Times New Roman" w:hAnsi="Times New Roman"/>
          <w:sz w:val="26"/>
          <w:szCs w:val="26"/>
        </w:rPr>
      </w:pPr>
      <w:r w:rsidRPr="003028A4">
        <w:rPr>
          <w:rFonts w:ascii="Times New Roman" w:hAnsi="Times New Roman"/>
          <w:sz w:val="26"/>
          <w:szCs w:val="26"/>
        </w:rPr>
        <w:t xml:space="preserve">4.1.1. Текущий контроль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 постоянной основе начальником управления </w:t>
      </w:r>
      <w:r>
        <w:rPr>
          <w:rFonts w:ascii="Times New Roman" w:hAnsi="Times New Roman"/>
          <w:sz w:val="26"/>
          <w:szCs w:val="26"/>
        </w:rPr>
        <w:t>по использованию муниципальных земель,</w:t>
      </w:r>
      <w:r w:rsidRPr="003028A4">
        <w:rPr>
          <w:rFonts w:ascii="Times New Roman" w:hAnsi="Times New Roman"/>
          <w:sz w:val="26"/>
          <w:szCs w:val="26"/>
        </w:rPr>
        <w:t xml:space="preserve"> ответственным за организацию работы по предоставлению муниципальной услуги.</w:t>
      </w:r>
    </w:p>
    <w:p w:rsidR="001A227D" w:rsidRPr="003028A4" w:rsidRDefault="001A227D" w:rsidP="008340DD">
      <w:pPr>
        <w:autoSpaceDE w:val="0"/>
        <w:autoSpaceDN w:val="0"/>
        <w:adjustRightInd w:val="0"/>
        <w:spacing w:after="0" w:line="257" w:lineRule="auto"/>
        <w:ind w:firstLine="709"/>
        <w:jc w:val="both"/>
        <w:rPr>
          <w:rFonts w:ascii="Times New Roman" w:hAnsi="Times New Roman"/>
          <w:sz w:val="26"/>
          <w:szCs w:val="26"/>
        </w:rPr>
      </w:pPr>
      <w:r w:rsidRPr="003028A4">
        <w:rPr>
          <w:rFonts w:ascii="Times New Roman" w:hAnsi="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органа, уполномоченного на предоставление муниципальной услуги.</w:t>
      </w:r>
    </w:p>
    <w:p w:rsidR="001A227D" w:rsidRPr="003028A4" w:rsidRDefault="001A227D" w:rsidP="008340DD">
      <w:pPr>
        <w:autoSpaceDE w:val="0"/>
        <w:autoSpaceDN w:val="0"/>
        <w:adjustRightInd w:val="0"/>
        <w:spacing w:after="0" w:line="257" w:lineRule="auto"/>
        <w:ind w:firstLine="709"/>
        <w:jc w:val="both"/>
        <w:rPr>
          <w:rFonts w:ascii="Times New Roman" w:hAnsi="Times New Roman"/>
          <w:sz w:val="26"/>
          <w:szCs w:val="26"/>
        </w:rPr>
      </w:pPr>
      <w:r w:rsidRPr="003028A4">
        <w:rPr>
          <w:rFonts w:ascii="Times New Roman" w:hAnsi="Times New Roman"/>
          <w:sz w:val="26"/>
          <w:szCs w:val="26"/>
        </w:rPr>
        <w:t>Текущий контроль осуществляется путем наблюдения за соблюдением специалистами органа, предоставляющего муниципальную услугу, порядка рассмотрения заявлений, уведомлений, обоснованности и законности предлагаемых для принятия решений.</w:t>
      </w:r>
    </w:p>
    <w:p w:rsidR="001A227D" w:rsidRPr="003028A4" w:rsidRDefault="001A227D" w:rsidP="008340DD">
      <w:pPr>
        <w:autoSpaceDE w:val="0"/>
        <w:autoSpaceDN w:val="0"/>
        <w:adjustRightInd w:val="0"/>
        <w:spacing w:after="0" w:line="257" w:lineRule="auto"/>
        <w:ind w:firstLine="709"/>
        <w:jc w:val="both"/>
        <w:rPr>
          <w:rFonts w:ascii="Times New Roman" w:hAnsi="Times New Roman"/>
          <w:sz w:val="26"/>
          <w:szCs w:val="26"/>
        </w:rPr>
      </w:pPr>
      <w:r w:rsidRPr="003028A4">
        <w:rPr>
          <w:rFonts w:ascii="Times New Roman" w:hAnsi="Times New Roman"/>
          <w:sz w:val="26"/>
          <w:szCs w:val="26"/>
        </w:rPr>
        <w:t xml:space="preserve">По результатам текущего контроля в случае выявления нарушений начальник управления </w:t>
      </w:r>
      <w:r>
        <w:rPr>
          <w:rFonts w:ascii="Times New Roman" w:hAnsi="Times New Roman"/>
          <w:sz w:val="26"/>
          <w:szCs w:val="26"/>
        </w:rPr>
        <w:t>по использованию муниципальных земель</w:t>
      </w:r>
      <w:r w:rsidRPr="003028A4">
        <w:rPr>
          <w:rFonts w:ascii="Times New Roman" w:hAnsi="Times New Roman"/>
          <w:sz w:val="26"/>
          <w:szCs w:val="26"/>
        </w:rPr>
        <w:t xml:space="preserve"> дает указания по устранению выявленных нарушений и контролирует их устранение.</w:t>
      </w:r>
    </w:p>
    <w:p w:rsidR="001A227D" w:rsidRDefault="001A227D" w:rsidP="00520FA1">
      <w:pPr>
        <w:autoSpaceDE w:val="0"/>
        <w:autoSpaceDN w:val="0"/>
        <w:adjustRightInd w:val="0"/>
        <w:spacing w:after="0" w:line="257" w:lineRule="auto"/>
        <w:jc w:val="center"/>
        <w:outlineLvl w:val="0"/>
        <w:rPr>
          <w:rFonts w:ascii="Times New Roman" w:hAnsi="Times New Roman"/>
          <w:b/>
          <w:sz w:val="26"/>
          <w:szCs w:val="26"/>
        </w:rPr>
      </w:pPr>
    </w:p>
    <w:p w:rsidR="001A227D" w:rsidRPr="003028A4" w:rsidRDefault="001A227D" w:rsidP="00520FA1">
      <w:pPr>
        <w:autoSpaceDE w:val="0"/>
        <w:autoSpaceDN w:val="0"/>
        <w:adjustRightInd w:val="0"/>
        <w:spacing w:after="0" w:line="257" w:lineRule="auto"/>
        <w:jc w:val="center"/>
        <w:outlineLvl w:val="0"/>
        <w:rPr>
          <w:rFonts w:ascii="Times New Roman" w:hAnsi="Times New Roman"/>
          <w:b/>
          <w:sz w:val="26"/>
          <w:szCs w:val="26"/>
        </w:rPr>
      </w:pPr>
      <w:r w:rsidRPr="003028A4">
        <w:rPr>
          <w:rFonts w:ascii="Times New Roman" w:hAnsi="Times New Roman"/>
          <w:b/>
          <w:sz w:val="26"/>
          <w:szCs w:val="26"/>
        </w:rPr>
        <w:t>4.2. Порядок и периодичность осуществления плановых и внеплановых</w:t>
      </w:r>
    </w:p>
    <w:p w:rsidR="001A227D" w:rsidRPr="003028A4" w:rsidRDefault="001A227D" w:rsidP="00520FA1">
      <w:pPr>
        <w:autoSpaceDE w:val="0"/>
        <w:autoSpaceDN w:val="0"/>
        <w:adjustRightInd w:val="0"/>
        <w:spacing w:after="0" w:line="257" w:lineRule="auto"/>
        <w:jc w:val="center"/>
        <w:rPr>
          <w:rFonts w:ascii="Times New Roman" w:hAnsi="Times New Roman"/>
          <w:b/>
          <w:sz w:val="26"/>
          <w:szCs w:val="26"/>
        </w:rPr>
      </w:pPr>
      <w:r w:rsidRPr="003028A4">
        <w:rPr>
          <w:rFonts w:ascii="Times New Roman" w:hAnsi="Times New Roman"/>
          <w:b/>
          <w:sz w:val="26"/>
          <w:szCs w:val="26"/>
        </w:rPr>
        <w:t xml:space="preserve">проверок полноты и качества предоставления муниципальной услуги, </w:t>
      </w:r>
      <w:r w:rsidRPr="003028A4">
        <w:rPr>
          <w:rFonts w:ascii="Times New Roman" w:hAnsi="Times New Roman"/>
          <w:b/>
          <w:sz w:val="26"/>
          <w:szCs w:val="26"/>
        </w:rPr>
        <w:br/>
        <w:t>в том числе порядок и формы контроля за полнотой и качеством предоставления муниципальной услуги</w:t>
      </w:r>
    </w:p>
    <w:p w:rsidR="001A227D" w:rsidRPr="003028A4" w:rsidRDefault="001A227D" w:rsidP="003028A4">
      <w:pPr>
        <w:autoSpaceDE w:val="0"/>
        <w:autoSpaceDN w:val="0"/>
        <w:adjustRightInd w:val="0"/>
        <w:spacing w:line="257" w:lineRule="auto"/>
        <w:ind w:firstLine="540"/>
        <w:jc w:val="both"/>
        <w:rPr>
          <w:rFonts w:ascii="Times New Roman" w:hAnsi="Times New Roman"/>
          <w:sz w:val="26"/>
          <w:szCs w:val="26"/>
        </w:rPr>
      </w:pPr>
    </w:p>
    <w:p w:rsidR="001A227D" w:rsidRPr="003028A4" w:rsidRDefault="001A227D" w:rsidP="008340DD">
      <w:pPr>
        <w:autoSpaceDE w:val="0"/>
        <w:autoSpaceDN w:val="0"/>
        <w:adjustRightInd w:val="0"/>
        <w:spacing w:after="0" w:line="257" w:lineRule="auto"/>
        <w:ind w:firstLine="709"/>
        <w:jc w:val="both"/>
        <w:rPr>
          <w:rFonts w:ascii="Times New Roman" w:hAnsi="Times New Roman"/>
          <w:sz w:val="26"/>
          <w:szCs w:val="26"/>
        </w:rPr>
      </w:pPr>
      <w:r w:rsidRPr="003028A4">
        <w:rPr>
          <w:rFonts w:ascii="Times New Roman" w:hAnsi="Times New Roman"/>
          <w:sz w:val="26"/>
          <w:szCs w:val="26"/>
        </w:rPr>
        <w:t>4.2.1. Контроль за полнотой и качеством предоставления муниципальной услуги включает в себя проведение плановых и внеплановых проверок.</w:t>
      </w:r>
    </w:p>
    <w:p w:rsidR="001A227D" w:rsidRPr="003028A4" w:rsidRDefault="001A227D" w:rsidP="00381E84">
      <w:pPr>
        <w:autoSpaceDE w:val="0"/>
        <w:autoSpaceDN w:val="0"/>
        <w:adjustRightInd w:val="0"/>
        <w:spacing w:after="0" w:line="228" w:lineRule="auto"/>
        <w:ind w:firstLine="709"/>
        <w:jc w:val="both"/>
        <w:rPr>
          <w:rFonts w:ascii="Times New Roman" w:hAnsi="Times New Roman"/>
          <w:sz w:val="26"/>
          <w:szCs w:val="26"/>
        </w:rPr>
      </w:pPr>
      <w:r w:rsidRPr="003028A4">
        <w:rPr>
          <w:rFonts w:ascii="Times New Roman" w:hAnsi="Times New Roman"/>
          <w:sz w:val="26"/>
          <w:szCs w:val="26"/>
        </w:rPr>
        <w:t>4.2.2. Плановые проверки осуществляются на основании годовых планов работы,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rsidR="001A227D" w:rsidRPr="003028A4" w:rsidRDefault="001A227D" w:rsidP="00785389">
      <w:pPr>
        <w:autoSpaceDE w:val="0"/>
        <w:autoSpaceDN w:val="0"/>
        <w:adjustRightInd w:val="0"/>
        <w:spacing w:after="0" w:line="228" w:lineRule="auto"/>
        <w:ind w:firstLine="709"/>
        <w:jc w:val="both"/>
        <w:rPr>
          <w:rFonts w:ascii="Times New Roman" w:hAnsi="Times New Roman"/>
          <w:sz w:val="26"/>
          <w:szCs w:val="26"/>
        </w:rPr>
      </w:pPr>
      <w:r>
        <w:rPr>
          <w:rFonts w:ascii="Times New Roman" w:hAnsi="Times New Roman"/>
          <w:sz w:val="26"/>
          <w:szCs w:val="26"/>
        </w:rPr>
        <w:t xml:space="preserve">- </w:t>
      </w:r>
      <w:r w:rsidRPr="003028A4">
        <w:rPr>
          <w:rFonts w:ascii="Times New Roman" w:hAnsi="Times New Roman"/>
          <w:sz w:val="26"/>
          <w:szCs w:val="26"/>
        </w:rPr>
        <w:t>соблюдение сроков предоставления муниципальной услуги;</w:t>
      </w:r>
    </w:p>
    <w:p w:rsidR="001A227D" w:rsidRPr="003028A4" w:rsidRDefault="001A227D" w:rsidP="00785389">
      <w:pPr>
        <w:autoSpaceDE w:val="0"/>
        <w:autoSpaceDN w:val="0"/>
        <w:adjustRightInd w:val="0"/>
        <w:spacing w:after="0" w:line="228" w:lineRule="auto"/>
        <w:ind w:firstLine="709"/>
        <w:jc w:val="both"/>
        <w:rPr>
          <w:rFonts w:ascii="Times New Roman" w:hAnsi="Times New Roman"/>
          <w:sz w:val="26"/>
          <w:szCs w:val="26"/>
        </w:rPr>
      </w:pPr>
      <w:r>
        <w:rPr>
          <w:rFonts w:ascii="Times New Roman" w:hAnsi="Times New Roman"/>
          <w:sz w:val="26"/>
          <w:szCs w:val="26"/>
        </w:rPr>
        <w:t xml:space="preserve">- </w:t>
      </w:r>
      <w:r w:rsidRPr="003028A4">
        <w:rPr>
          <w:rFonts w:ascii="Times New Roman" w:hAnsi="Times New Roman"/>
          <w:sz w:val="26"/>
          <w:szCs w:val="26"/>
        </w:rPr>
        <w:t>соблюдение положений настоящего Регламента;</w:t>
      </w:r>
    </w:p>
    <w:p w:rsidR="001A227D" w:rsidRPr="003028A4" w:rsidRDefault="001A227D" w:rsidP="00785389">
      <w:pPr>
        <w:autoSpaceDE w:val="0"/>
        <w:autoSpaceDN w:val="0"/>
        <w:adjustRightInd w:val="0"/>
        <w:spacing w:after="0" w:line="228" w:lineRule="auto"/>
        <w:ind w:firstLine="709"/>
        <w:jc w:val="both"/>
        <w:rPr>
          <w:rFonts w:ascii="Times New Roman" w:hAnsi="Times New Roman"/>
          <w:sz w:val="26"/>
          <w:szCs w:val="26"/>
        </w:rPr>
      </w:pPr>
      <w:r>
        <w:rPr>
          <w:rFonts w:ascii="Times New Roman" w:hAnsi="Times New Roman"/>
          <w:sz w:val="26"/>
          <w:szCs w:val="26"/>
        </w:rPr>
        <w:t>-</w:t>
      </w:r>
      <w:r w:rsidRPr="003028A4">
        <w:rPr>
          <w:rFonts w:ascii="Times New Roman" w:hAnsi="Times New Roman"/>
          <w:sz w:val="26"/>
          <w:szCs w:val="26"/>
        </w:rPr>
        <w:t xml:space="preserve">правильность и обоснованность принятого решения об отказе </w:t>
      </w:r>
      <w:r w:rsidRPr="003028A4">
        <w:rPr>
          <w:rFonts w:ascii="Times New Roman" w:hAnsi="Times New Roman"/>
          <w:sz w:val="26"/>
          <w:szCs w:val="26"/>
        </w:rPr>
        <w:br/>
        <w:t>в предоставлении муниципальной услуги.</w:t>
      </w:r>
    </w:p>
    <w:p w:rsidR="001A227D" w:rsidRPr="003028A4" w:rsidRDefault="001A227D" w:rsidP="00785389">
      <w:pPr>
        <w:autoSpaceDE w:val="0"/>
        <w:autoSpaceDN w:val="0"/>
        <w:adjustRightInd w:val="0"/>
        <w:spacing w:after="0" w:line="228" w:lineRule="auto"/>
        <w:ind w:firstLine="709"/>
        <w:jc w:val="both"/>
        <w:rPr>
          <w:rFonts w:ascii="Times New Roman" w:hAnsi="Times New Roman"/>
          <w:sz w:val="26"/>
          <w:szCs w:val="26"/>
        </w:rPr>
      </w:pPr>
      <w:r w:rsidRPr="003028A4">
        <w:rPr>
          <w:rFonts w:ascii="Times New Roman" w:hAnsi="Times New Roman"/>
          <w:sz w:val="26"/>
          <w:szCs w:val="26"/>
        </w:rPr>
        <w:t>Основанием для проведения внеплановых проверок являются:</w:t>
      </w:r>
    </w:p>
    <w:p w:rsidR="001A227D" w:rsidRPr="003028A4" w:rsidRDefault="001A227D" w:rsidP="00785389">
      <w:pPr>
        <w:autoSpaceDE w:val="0"/>
        <w:autoSpaceDN w:val="0"/>
        <w:adjustRightInd w:val="0"/>
        <w:spacing w:after="0" w:line="228" w:lineRule="auto"/>
        <w:ind w:firstLine="709"/>
        <w:jc w:val="both"/>
        <w:rPr>
          <w:rFonts w:ascii="Times New Roman" w:hAnsi="Times New Roman"/>
          <w:i/>
          <w:iCs/>
          <w:sz w:val="26"/>
          <w:szCs w:val="26"/>
        </w:rPr>
      </w:pPr>
      <w:r>
        <w:rPr>
          <w:rFonts w:ascii="Times New Roman" w:hAnsi="Times New Roman"/>
          <w:sz w:val="26"/>
          <w:szCs w:val="26"/>
        </w:rPr>
        <w:t>-</w:t>
      </w:r>
      <w:r w:rsidRPr="003028A4">
        <w:rPr>
          <w:rFonts w:ascii="Times New Roman" w:hAnsi="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Белгородской области и нормативных правовых актов органов местного самоуправления </w:t>
      </w:r>
      <w:r w:rsidRPr="003028A4">
        <w:rPr>
          <w:rFonts w:ascii="Times New Roman" w:hAnsi="Times New Roman"/>
          <w:iCs/>
          <w:sz w:val="26"/>
          <w:szCs w:val="26"/>
        </w:rPr>
        <w:t>Губкинского городского округа;</w:t>
      </w:r>
    </w:p>
    <w:p w:rsidR="001A227D" w:rsidRPr="003028A4" w:rsidRDefault="001A227D" w:rsidP="00785389">
      <w:pPr>
        <w:autoSpaceDE w:val="0"/>
        <w:autoSpaceDN w:val="0"/>
        <w:adjustRightInd w:val="0"/>
        <w:spacing w:after="0" w:line="228" w:lineRule="auto"/>
        <w:ind w:firstLine="709"/>
        <w:jc w:val="both"/>
        <w:rPr>
          <w:rFonts w:ascii="Times New Roman" w:hAnsi="Times New Roman"/>
          <w:sz w:val="26"/>
          <w:szCs w:val="26"/>
        </w:rPr>
      </w:pPr>
      <w:r>
        <w:rPr>
          <w:rFonts w:ascii="Times New Roman" w:hAnsi="Times New Roman"/>
          <w:sz w:val="26"/>
          <w:szCs w:val="26"/>
        </w:rPr>
        <w:t>-</w:t>
      </w:r>
      <w:r w:rsidRPr="003028A4">
        <w:rPr>
          <w:rFonts w:ascii="Times New Roman" w:hAnsi="Times New Roman"/>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1A227D" w:rsidRPr="003028A4" w:rsidRDefault="001A227D" w:rsidP="00785389">
      <w:pPr>
        <w:autoSpaceDE w:val="0"/>
        <w:autoSpaceDN w:val="0"/>
        <w:adjustRightInd w:val="0"/>
        <w:spacing w:after="0" w:line="228" w:lineRule="auto"/>
        <w:ind w:firstLine="540"/>
        <w:jc w:val="both"/>
        <w:rPr>
          <w:rFonts w:ascii="Times New Roman" w:hAnsi="Times New Roman"/>
          <w:sz w:val="26"/>
          <w:szCs w:val="26"/>
        </w:rPr>
      </w:pPr>
    </w:p>
    <w:p w:rsidR="001A227D" w:rsidRPr="003028A4" w:rsidRDefault="001A227D" w:rsidP="003028A4">
      <w:pPr>
        <w:autoSpaceDE w:val="0"/>
        <w:autoSpaceDN w:val="0"/>
        <w:adjustRightInd w:val="0"/>
        <w:spacing w:line="235" w:lineRule="auto"/>
        <w:jc w:val="center"/>
        <w:rPr>
          <w:rFonts w:ascii="Times New Roman" w:hAnsi="Times New Roman"/>
          <w:b/>
          <w:sz w:val="26"/>
          <w:szCs w:val="26"/>
        </w:rPr>
      </w:pPr>
      <w:r w:rsidRPr="003028A4">
        <w:rPr>
          <w:rFonts w:ascii="Times New Roman" w:hAnsi="Times New Roman"/>
          <w:b/>
          <w:sz w:val="26"/>
          <w:szCs w:val="26"/>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A227D" w:rsidRPr="003028A4" w:rsidRDefault="001A227D" w:rsidP="008340DD">
      <w:pPr>
        <w:autoSpaceDE w:val="0"/>
        <w:autoSpaceDN w:val="0"/>
        <w:adjustRightInd w:val="0"/>
        <w:spacing w:after="0" w:line="235" w:lineRule="auto"/>
        <w:ind w:firstLine="709"/>
        <w:jc w:val="both"/>
        <w:rPr>
          <w:rFonts w:ascii="Times New Roman" w:hAnsi="Times New Roman"/>
          <w:i/>
          <w:iCs/>
          <w:sz w:val="26"/>
          <w:szCs w:val="26"/>
        </w:rPr>
      </w:pPr>
      <w:r w:rsidRPr="003028A4">
        <w:rPr>
          <w:rFonts w:ascii="Times New Roman" w:hAnsi="Times New Roman"/>
          <w:sz w:val="26"/>
          <w:szCs w:val="26"/>
        </w:rPr>
        <w:t xml:space="preserve">4.3.1. По результатам проведенных проверок в случае выявления нарушений положений настоящего Регламента, нормативных правовых актов Российской Федерации, Белгородской области, органов местного самоуправления </w:t>
      </w:r>
      <w:r w:rsidRPr="003028A4">
        <w:rPr>
          <w:rFonts w:ascii="Times New Roman" w:hAnsi="Times New Roman"/>
          <w:iCs/>
          <w:sz w:val="26"/>
          <w:szCs w:val="26"/>
        </w:rPr>
        <w:t>Губкинского городского округа</w:t>
      </w:r>
      <w:r w:rsidRPr="003028A4">
        <w:rPr>
          <w:rFonts w:ascii="Times New Roman" w:hAnsi="Times New Roman"/>
          <w:i/>
          <w:iCs/>
          <w:sz w:val="26"/>
          <w:szCs w:val="26"/>
        </w:rPr>
        <w:t xml:space="preserve"> </w:t>
      </w:r>
      <w:r w:rsidRPr="003028A4">
        <w:rPr>
          <w:rFonts w:ascii="Times New Roman" w:hAnsi="Times New Roman"/>
          <w:sz w:val="26"/>
          <w:szCs w:val="26"/>
        </w:rPr>
        <w:t>осуществляется привлечение</w:t>
      </w:r>
      <w:r>
        <w:rPr>
          <w:rFonts w:ascii="Times New Roman" w:hAnsi="Times New Roman"/>
          <w:sz w:val="26"/>
          <w:szCs w:val="26"/>
        </w:rPr>
        <w:t>м</w:t>
      </w:r>
      <w:r w:rsidRPr="003028A4">
        <w:rPr>
          <w:rFonts w:ascii="Times New Roman" w:hAnsi="Times New Roman"/>
          <w:sz w:val="26"/>
          <w:szCs w:val="26"/>
        </w:rPr>
        <w:t xml:space="preserve"> виновных лиц к ответственности в соответствии с законодательством Российской Федерации.</w:t>
      </w:r>
    </w:p>
    <w:p w:rsidR="001A227D" w:rsidRPr="003028A4" w:rsidRDefault="001A227D" w:rsidP="008340DD">
      <w:pPr>
        <w:autoSpaceDE w:val="0"/>
        <w:autoSpaceDN w:val="0"/>
        <w:adjustRightInd w:val="0"/>
        <w:spacing w:after="0" w:line="235" w:lineRule="auto"/>
        <w:ind w:firstLine="709"/>
        <w:jc w:val="both"/>
        <w:rPr>
          <w:rFonts w:ascii="Times New Roman" w:hAnsi="Times New Roman"/>
          <w:sz w:val="26"/>
          <w:szCs w:val="26"/>
        </w:rPr>
      </w:pPr>
      <w:r w:rsidRPr="003028A4">
        <w:rPr>
          <w:rFonts w:ascii="Times New Roman" w:hAnsi="Times New Roman"/>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 Российской Федерации.</w:t>
      </w:r>
    </w:p>
    <w:p w:rsidR="001A227D" w:rsidRPr="003028A4" w:rsidRDefault="001A227D" w:rsidP="003028A4">
      <w:pPr>
        <w:autoSpaceDE w:val="0"/>
        <w:autoSpaceDN w:val="0"/>
        <w:adjustRightInd w:val="0"/>
        <w:spacing w:line="235" w:lineRule="auto"/>
        <w:ind w:firstLine="540"/>
        <w:jc w:val="both"/>
        <w:rPr>
          <w:rFonts w:ascii="Times New Roman" w:hAnsi="Times New Roman"/>
          <w:sz w:val="26"/>
          <w:szCs w:val="26"/>
        </w:rPr>
      </w:pPr>
    </w:p>
    <w:p w:rsidR="001A227D" w:rsidRPr="003028A4" w:rsidRDefault="001A227D" w:rsidP="005B1ADB">
      <w:pPr>
        <w:autoSpaceDE w:val="0"/>
        <w:autoSpaceDN w:val="0"/>
        <w:adjustRightInd w:val="0"/>
        <w:spacing w:after="0" w:line="235" w:lineRule="auto"/>
        <w:jc w:val="center"/>
        <w:outlineLvl w:val="0"/>
        <w:rPr>
          <w:rFonts w:ascii="Times New Roman" w:hAnsi="Times New Roman"/>
          <w:b/>
          <w:sz w:val="26"/>
          <w:szCs w:val="26"/>
        </w:rPr>
      </w:pPr>
      <w:r w:rsidRPr="003028A4">
        <w:rPr>
          <w:rFonts w:ascii="Times New Roman" w:hAnsi="Times New Roman"/>
          <w:b/>
          <w:sz w:val="26"/>
          <w:szCs w:val="26"/>
        </w:rPr>
        <w:t>4.4. Требования к порядку и формам контроля за предоставлением</w:t>
      </w:r>
    </w:p>
    <w:p w:rsidR="001A227D" w:rsidRPr="003028A4" w:rsidRDefault="001A227D" w:rsidP="005B1ADB">
      <w:pPr>
        <w:autoSpaceDE w:val="0"/>
        <w:autoSpaceDN w:val="0"/>
        <w:adjustRightInd w:val="0"/>
        <w:spacing w:after="0" w:line="235" w:lineRule="auto"/>
        <w:jc w:val="center"/>
        <w:rPr>
          <w:rFonts w:ascii="Times New Roman" w:hAnsi="Times New Roman"/>
          <w:b/>
          <w:sz w:val="26"/>
          <w:szCs w:val="26"/>
        </w:rPr>
      </w:pPr>
      <w:r w:rsidRPr="003028A4">
        <w:rPr>
          <w:rFonts w:ascii="Times New Roman" w:hAnsi="Times New Roman"/>
          <w:b/>
          <w:sz w:val="26"/>
          <w:szCs w:val="26"/>
        </w:rPr>
        <w:t>муниципальной услуги, в том числе со стороны граждан,</w:t>
      </w:r>
    </w:p>
    <w:p w:rsidR="001A227D" w:rsidRPr="003028A4" w:rsidRDefault="001A227D" w:rsidP="005B1ADB">
      <w:pPr>
        <w:autoSpaceDE w:val="0"/>
        <w:autoSpaceDN w:val="0"/>
        <w:adjustRightInd w:val="0"/>
        <w:spacing w:after="0" w:line="235" w:lineRule="auto"/>
        <w:jc w:val="center"/>
        <w:rPr>
          <w:rFonts w:ascii="Times New Roman" w:hAnsi="Times New Roman"/>
          <w:b/>
          <w:sz w:val="26"/>
          <w:szCs w:val="26"/>
        </w:rPr>
      </w:pPr>
      <w:r w:rsidRPr="003028A4">
        <w:rPr>
          <w:rFonts w:ascii="Times New Roman" w:hAnsi="Times New Roman"/>
          <w:b/>
          <w:sz w:val="26"/>
          <w:szCs w:val="26"/>
        </w:rPr>
        <w:t>их объединений и организаций</w:t>
      </w:r>
    </w:p>
    <w:p w:rsidR="001A227D" w:rsidRPr="003028A4" w:rsidRDefault="001A227D" w:rsidP="003028A4">
      <w:pPr>
        <w:autoSpaceDE w:val="0"/>
        <w:autoSpaceDN w:val="0"/>
        <w:adjustRightInd w:val="0"/>
        <w:spacing w:line="235" w:lineRule="auto"/>
        <w:jc w:val="center"/>
        <w:rPr>
          <w:rFonts w:ascii="Times New Roman" w:hAnsi="Times New Roman"/>
          <w:b/>
          <w:sz w:val="26"/>
          <w:szCs w:val="26"/>
        </w:rPr>
      </w:pPr>
    </w:p>
    <w:p w:rsidR="001A227D" w:rsidRPr="003028A4" w:rsidRDefault="001A227D" w:rsidP="005B1ADB">
      <w:pPr>
        <w:autoSpaceDE w:val="0"/>
        <w:autoSpaceDN w:val="0"/>
        <w:adjustRightInd w:val="0"/>
        <w:spacing w:after="0" w:line="235" w:lineRule="auto"/>
        <w:ind w:firstLine="709"/>
        <w:jc w:val="both"/>
        <w:rPr>
          <w:rFonts w:ascii="Times New Roman" w:hAnsi="Times New Roman"/>
          <w:sz w:val="26"/>
          <w:szCs w:val="26"/>
        </w:rPr>
      </w:pPr>
      <w:r w:rsidRPr="003028A4">
        <w:rPr>
          <w:rFonts w:ascii="Times New Roman" w:hAnsi="Times New Roman"/>
          <w:sz w:val="26"/>
          <w:szCs w:val="26"/>
        </w:rPr>
        <w:t>4.4.1.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услуги, в том числе о сроках завершения административных процедур (действий).</w:t>
      </w:r>
    </w:p>
    <w:p w:rsidR="001A227D" w:rsidRPr="003028A4" w:rsidRDefault="001A227D" w:rsidP="005B1ADB">
      <w:pPr>
        <w:autoSpaceDE w:val="0"/>
        <w:autoSpaceDN w:val="0"/>
        <w:adjustRightInd w:val="0"/>
        <w:spacing w:after="0" w:line="235" w:lineRule="auto"/>
        <w:ind w:firstLine="709"/>
        <w:jc w:val="both"/>
        <w:rPr>
          <w:rFonts w:ascii="Times New Roman" w:hAnsi="Times New Roman"/>
          <w:sz w:val="26"/>
          <w:szCs w:val="26"/>
        </w:rPr>
      </w:pPr>
      <w:r w:rsidRPr="003028A4">
        <w:rPr>
          <w:rFonts w:ascii="Times New Roman" w:hAnsi="Times New Roman"/>
          <w:sz w:val="26"/>
          <w:szCs w:val="26"/>
        </w:rPr>
        <w:t>Граждане, их объединения и организации также имеют право:</w:t>
      </w:r>
    </w:p>
    <w:p w:rsidR="001A227D" w:rsidRPr="003028A4" w:rsidRDefault="001A227D" w:rsidP="005B1ADB">
      <w:pPr>
        <w:autoSpaceDE w:val="0"/>
        <w:autoSpaceDN w:val="0"/>
        <w:adjustRightInd w:val="0"/>
        <w:spacing w:after="0" w:line="235" w:lineRule="auto"/>
        <w:ind w:firstLine="709"/>
        <w:jc w:val="both"/>
        <w:rPr>
          <w:rFonts w:ascii="Times New Roman" w:hAnsi="Times New Roman"/>
          <w:sz w:val="26"/>
          <w:szCs w:val="26"/>
        </w:rPr>
      </w:pPr>
      <w:r w:rsidRPr="003028A4">
        <w:rPr>
          <w:rFonts w:ascii="Times New Roman" w:hAnsi="Times New Roman"/>
          <w:sz w:val="26"/>
          <w:szCs w:val="26"/>
        </w:rPr>
        <w:t>- направлять замечания и предложения по улучшению доступности и качества предоставления муниципальной услуги;</w:t>
      </w:r>
    </w:p>
    <w:p w:rsidR="001A227D" w:rsidRPr="003028A4" w:rsidRDefault="001A227D" w:rsidP="005B1ADB">
      <w:pPr>
        <w:autoSpaceDE w:val="0"/>
        <w:autoSpaceDN w:val="0"/>
        <w:adjustRightInd w:val="0"/>
        <w:spacing w:after="0" w:line="230" w:lineRule="auto"/>
        <w:ind w:firstLine="709"/>
        <w:jc w:val="both"/>
        <w:rPr>
          <w:rFonts w:ascii="Times New Roman" w:hAnsi="Times New Roman"/>
          <w:sz w:val="26"/>
          <w:szCs w:val="26"/>
        </w:rPr>
      </w:pPr>
      <w:r w:rsidRPr="003028A4">
        <w:rPr>
          <w:rFonts w:ascii="Times New Roman" w:hAnsi="Times New Roman"/>
          <w:sz w:val="26"/>
          <w:szCs w:val="26"/>
        </w:rPr>
        <w:t>- вносить предложения о мерах по устранению нарушений настоящего Регламента.</w:t>
      </w:r>
    </w:p>
    <w:p w:rsidR="001A227D" w:rsidRPr="003028A4" w:rsidRDefault="001A227D" w:rsidP="005B1ADB">
      <w:pPr>
        <w:autoSpaceDE w:val="0"/>
        <w:autoSpaceDN w:val="0"/>
        <w:adjustRightInd w:val="0"/>
        <w:spacing w:after="0" w:line="230" w:lineRule="auto"/>
        <w:ind w:firstLine="709"/>
        <w:jc w:val="both"/>
        <w:rPr>
          <w:rFonts w:ascii="Times New Roman" w:hAnsi="Times New Roman"/>
          <w:sz w:val="26"/>
          <w:szCs w:val="26"/>
        </w:rPr>
      </w:pPr>
      <w:r w:rsidRPr="003028A4">
        <w:rPr>
          <w:rFonts w:ascii="Times New Roman" w:hAnsi="Times New Roman"/>
          <w:sz w:val="26"/>
          <w:szCs w:val="26"/>
        </w:rPr>
        <w:t>4.4.2.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rsidR="001A227D" w:rsidRPr="003028A4" w:rsidRDefault="001A227D" w:rsidP="005B1ADB">
      <w:pPr>
        <w:autoSpaceDE w:val="0"/>
        <w:autoSpaceDN w:val="0"/>
        <w:adjustRightInd w:val="0"/>
        <w:spacing w:after="0" w:line="230" w:lineRule="auto"/>
        <w:ind w:firstLine="709"/>
        <w:jc w:val="both"/>
        <w:rPr>
          <w:rFonts w:ascii="Times New Roman" w:hAnsi="Times New Roman"/>
          <w:sz w:val="26"/>
          <w:szCs w:val="26"/>
        </w:rPr>
      </w:pPr>
      <w:r w:rsidRPr="003028A4">
        <w:rPr>
          <w:rFonts w:ascii="Times New Roman" w:hAnsi="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A227D" w:rsidRPr="003028A4" w:rsidRDefault="001A227D" w:rsidP="003028A4">
      <w:pPr>
        <w:spacing w:line="230" w:lineRule="auto"/>
        <w:rPr>
          <w:rFonts w:ascii="Times New Roman" w:hAnsi="Times New Roman"/>
          <w:b/>
          <w:sz w:val="26"/>
          <w:szCs w:val="26"/>
        </w:rPr>
      </w:pPr>
    </w:p>
    <w:p w:rsidR="001A227D" w:rsidRPr="003028A4" w:rsidRDefault="001A227D" w:rsidP="003028A4">
      <w:pPr>
        <w:spacing w:line="230" w:lineRule="auto"/>
        <w:jc w:val="center"/>
        <w:rPr>
          <w:rFonts w:ascii="Times New Roman" w:hAnsi="Times New Roman"/>
          <w:b/>
          <w:sz w:val="26"/>
          <w:szCs w:val="26"/>
        </w:rPr>
      </w:pPr>
      <w:r w:rsidRPr="003028A4">
        <w:rPr>
          <w:rFonts w:ascii="Times New Roman" w:hAnsi="Times New Roman"/>
          <w:b/>
          <w:sz w:val="26"/>
          <w:szCs w:val="26"/>
        </w:rPr>
        <w:t xml:space="preserve">5. Досудебный (внесудебный) порядок обжалования решений и действий (бездействия) органа, предоставляющего муниципальную услугу, </w:t>
      </w:r>
      <w:r>
        <w:rPr>
          <w:rFonts w:ascii="Times New Roman" w:hAnsi="Times New Roman"/>
          <w:b/>
          <w:sz w:val="26"/>
          <w:szCs w:val="26"/>
        </w:rPr>
        <w:t xml:space="preserve">многофункционального центра, </w:t>
      </w:r>
      <w:r w:rsidRPr="003028A4">
        <w:rPr>
          <w:rFonts w:ascii="Times New Roman" w:hAnsi="Times New Roman"/>
          <w:b/>
          <w:sz w:val="26"/>
          <w:szCs w:val="26"/>
        </w:rPr>
        <w:t>организаций, указанных в части 1</w:t>
      </w:r>
      <w:r w:rsidRPr="003028A4">
        <w:rPr>
          <w:rFonts w:ascii="Times New Roman" w:hAnsi="Times New Roman"/>
          <w:b/>
          <w:sz w:val="26"/>
          <w:szCs w:val="26"/>
          <w:vertAlign w:val="superscript"/>
        </w:rPr>
        <w:t>1</w:t>
      </w:r>
      <w:r w:rsidRPr="003028A4">
        <w:rPr>
          <w:rFonts w:ascii="Times New Roman" w:hAnsi="Times New Roman"/>
          <w:b/>
          <w:sz w:val="26"/>
          <w:szCs w:val="26"/>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1A227D" w:rsidRPr="000D7B08" w:rsidRDefault="001A227D" w:rsidP="004C415C">
      <w:pPr>
        <w:spacing w:after="0" w:line="228" w:lineRule="auto"/>
        <w:ind w:firstLine="709"/>
        <w:jc w:val="both"/>
        <w:rPr>
          <w:rFonts w:ascii="Times New Roman" w:hAnsi="Times New Roman"/>
          <w:spacing w:val="1"/>
          <w:sz w:val="26"/>
          <w:szCs w:val="26"/>
        </w:rPr>
      </w:pPr>
      <w:r w:rsidRPr="000D7B08">
        <w:rPr>
          <w:rFonts w:ascii="Times New Roman" w:hAnsi="Times New Roman"/>
          <w:spacing w:val="1"/>
          <w:sz w:val="26"/>
          <w:szCs w:val="26"/>
        </w:rPr>
        <w:t>5</w:t>
      </w:r>
      <w:r w:rsidRPr="000D7B08">
        <w:rPr>
          <w:rFonts w:ascii="Times New Roman" w:hAnsi="Times New Roman"/>
          <w:sz w:val="26"/>
          <w:szCs w:val="26"/>
        </w:rPr>
        <w:t>.</w:t>
      </w:r>
      <w:r w:rsidRPr="000D7B08">
        <w:rPr>
          <w:rFonts w:ascii="Times New Roman" w:hAnsi="Times New Roman"/>
          <w:spacing w:val="1"/>
          <w:sz w:val="26"/>
          <w:szCs w:val="26"/>
        </w:rPr>
        <w:t>1</w:t>
      </w:r>
      <w:r w:rsidRPr="000D7B08">
        <w:rPr>
          <w:rFonts w:ascii="Times New Roman" w:hAnsi="Times New Roman"/>
          <w:sz w:val="26"/>
          <w:szCs w:val="26"/>
        </w:rPr>
        <w:t>.</w:t>
      </w:r>
      <w:r w:rsidRPr="000D7B08">
        <w:rPr>
          <w:rFonts w:ascii="Times New Roman" w:hAnsi="Times New Roman"/>
          <w:spacing w:val="23"/>
          <w:sz w:val="26"/>
          <w:szCs w:val="26"/>
        </w:rPr>
        <w:t xml:space="preserve"> </w:t>
      </w:r>
      <w:r w:rsidRPr="000D7B08">
        <w:rPr>
          <w:rFonts w:ascii="Times New Roman" w:hAnsi="Times New Roman"/>
          <w:spacing w:val="1"/>
          <w:sz w:val="26"/>
          <w:szCs w:val="26"/>
        </w:rPr>
        <w:t>З</w:t>
      </w:r>
      <w:r w:rsidRPr="000D7B08">
        <w:rPr>
          <w:rFonts w:ascii="Times New Roman" w:hAnsi="Times New Roman"/>
          <w:spacing w:val="-1"/>
          <w:w w:val="101"/>
          <w:sz w:val="26"/>
          <w:szCs w:val="26"/>
        </w:rPr>
        <w:t>а</w:t>
      </w:r>
      <w:r w:rsidRPr="000D7B08">
        <w:rPr>
          <w:rFonts w:ascii="Times New Roman" w:hAnsi="Times New Roman"/>
          <w:w w:val="101"/>
          <w:sz w:val="26"/>
          <w:szCs w:val="26"/>
        </w:rPr>
        <w:t>я</w:t>
      </w:r>
      <w:r w:rsidRPr="000D7B08">
        <w:rPr>
          <w:rFonts w:ascii="Times New Roman" w:hAnsi="Times New Roman"/>
          <w:spacing w:val="-1"/>
          <w:sz w:val="26"/>
          <w:szCs w:val="26"/>
        </w:rPr>
        <w:t>в</w:t>
      </w:r>
      <w:r w:rsidRPr="000D7B08">
        <w:rPr>
          <w:rFonts w:ascii="Times New Roman" w:hAnsi="Times New Roman"/>
          <w:spacing w:val="1"/>
          <w:sz w:val="26"/>
          <w:szCs w:val="26"/>
        </w:rPr>
        <w:t>и</w:t>
      </w:r>
      <w:r w:rsidRPr="000D7B08">
        <w:rPr>
          <w:rFonts w:ascii="Times New Roman" w:hAnsi="Times New Roman"/>
          <w:sz w:val="26"/>
          <w:szCs w:val="26"/>
        </w:rPr>
        <w:t>т</w:t>
      </w:r>
      <w:r w:rsidRPr="000D7B08">
        <w:rPr>
          <w:rFonts w:ascii="Times New Roman" w:hAnsi="Times New Roman"/>
          <w:w w:val="101"/>
          <w:sz w:val="26"/>
          <w:szCs w:val="26"/>
        </w:rPr>
        <w:t>е</w:t>
      </w:r>
      <w:r w:rsidRPr="000D7B08">
        <w:rPr>
          <w:rFonts w:ascii="Times New Roman" w:hAnsi="Times New Roman"/>
          <w:spacing w:val="-3"/>
          <w:sz w:val="26"/>
          <w:szCs w:val="26"/>
        </w:rPr>
        <w:t>л</w:t>
      </w:r>
      <w:r w:rsidRPr="000D7B08">
        <w:rPr>
          <w:rFonts w:ascii="Times New Roman" w:hAnsi="Times New Roman"/>
          <w:sz w:val="26"/>
          <w:szCs w:val="26"/>
        </w:rPr>
        <w:t>и</w:t>
      </w:r>
      <w:r w:rsidRPr="000D7B08">
        <w:rPr>
          <w:rFonts w:ascii="Times New Roman" w:hAnsi="Times New Roman"/>
          <w:spacing w:val="25"/>
          <w:sz w:val="26"/>
          <w:szCs w:val="26"/>
        </w:rPr>
        <w:t xml:space="preserve"> </w:t>
      </w:r>
      <w:r w:rsidRPr="000D7B08">
        <w:rPr>
          <w:rFonts w:ascii="Times New Roman" w:hAnsi="Times New Roman"/>
          <w:spacing w:val="1"/>
          <w:sz w:val="26"/>
          <w:szCs w:val="26"/>
        </w:rPr>
        <w:t>и</w:t>
      </w:r>
      <w:r w:rsidRPr="000D7B08">
        <w:rPr>
          <w:rFonts w:ascii="Times New Roman" w:hAnsi="Times New Roman"/>
          <w:sz w:val="26"/>
          <w:szCs w:val="26"/>
        </w:rPr>
        <w:t>м</w:t>
      </w:r>
      <w:r w:rsidRPr="000D7B08">
        <w:rPr>
          <w:rFonts w:ascii="Times New Roman" w:hAnsi="Times New Roman"/>
          <w:spacing w:val="-1"/>
          <w:w w:val="101"/>
          <w:sz w:val="26"/>
          <w:szCs w:val="26"/>
        </w:rPr>
        <w:t>е</w:t>
      </w:r>
      <w:r w:rsidRPr="000D7B08">
        <w:rPr>
          <w:rFonts w:ascii="Times New Roman" w:hAnsi="Times New Roman"/>
          <w:spacing w:val="-1"/>
          <w:sz w:val="26"/>
          <w:szCs w:val="26"/>
        </w:rPr>
        <w:t>ю</w:t>
      </w:r>
      <w:r w:rsidRPr="000D7B08">
        <w:rPr>
          <w:rFonts w:ascii="Times New Roman" w:hAnsi="Times New Roman"/>
          <w:sz w:val="26"/>
          <w:szCs w:val="26"/>
        </w:rPr>
        <w:t>т</w:t>
      </w:r>
      <w:r w:rsidRPr="000D7B08">
        <w:rPr>
          <w:rFonts w:ascii="Times New Roman" w:hAnsi="Times New Roman"/>
          <w:spacing w:val="23"/>
          <w:sz w:val="26"/>
          <w:szCs w:val="26"/>
        </w:rPr>
        <w:t xml:space="preserve"> </w:t>
      </w:r>
      <w:r w:rsidRPr="000D7B08">
        <w:rPr>
          <w:rFonts w:ascii="Times New Roman" w:hAnsi="Times New Roman"/>
          <w:spacing w:val="1"/>
          <w:sz w:val="26"/>
          <w:szCs w:val="26"/>
        </w:rPr>
        <w:t>пр</w:t>
      </w:r>
      <w:r w:rsidRPr="000D7B08">
        <w:rPr>
          <w:rFonts w:ascii="Times New Roman" w:hAnsi="Times New Roman"/>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о</w:t>
      </w:r>
      <w:r w:rsidRPr="000D7B08">
        <w:rPr>
          <w:rFonts w:ascii="Times New Roman" w:hAnsi="Times New Roman"/>
          <w:spacing w:val="24"/>
          <w:sz w:val="26"/>
          <w:szCs w:val="26"/>
        </w:rPr>
        <w:t xml:space="preserve"> </w:t>
      </w:r>
      <w:r w:rsidRPr="000D7B08">
        <w:rPr>
          <w:rFonts w:ascii="Times New Roman" w:hAnsi="Times New Roman"/>
          <w:spacing w:val="1"/>
          <w:sz w:val="26"/>
          <w:szCs w:val="26"/>
        </w:rPr>
        <w:t>н</w:t>
      </w:r>
      <w:r w:rsidRPr="000D7B08">
        <w:rPr>
          <w:rFonts w:ascii="Times New Roman" w:hAnsi="Times New Roman"/>
          <w:spacing w:val="1"/>
          <w:w w:val="101"/>
          <w:sz w:val="26"/>
          <w:szCs w:val="26"/>
        </w:rPr>
        <w:t>а</w:t>
      </w:r>
      <w:r w:rsidRPr="000D7B08">
        <w:rPr>
          <w:rFonts w:ascii="Times New Roman" w:hAnsi="Times New Roman"/>
          <w:spacing w:val="23"/>
          <w:sz w:val="26"/>
          <w:szCs w:val="26"/>
        </w:rPr>
        <w:t xml:space="preserve"> </w:t>
      </w:r>
      <w:r w:rsidRPr="000D7B08">
        <w:rPr>
          <w:rFonts w:ascii="Times New Roman" w:hAnsi="Times New Roman"/>
          <w:sz w:val="26"/>
          <w:szCs w:val="26"/>
        </w:rPr>
        <w:t>до</w:t>
      </w:r>
      <w:r w:rsidRPr="000D7B08">
        <w:rPr>
          <w:rFonts w:ascii="Times New Roman" w:hAnsi="Times New Roman"/>
          <w:w w:val="101"/>
          <w:sz w:val="26"/>
          <w:szCs w:val="26"/>
        </w:rPr>
        <w:t>с</w:t>
      </w:r>
      <w:r w:rsidRPr="000D7B08">
        <w:rPr>
          <w:rFonts w:ascii="Times New Roman" w:hAnsi="Times New Roman"/>
          <w:spacing w:val="-1"/>
          <w:sz w:val="26"/>
          <w:szCs w:val="26"/>
        </w:rPr>
        <w:t>у</w:t>
      </w:r>
      <w:r w:rsidRPr="000D7B08">
        <w:rPr>
          <w:rFonts w:ascii="Times New Roman" w:hAnsi="Times New Roman"/>
          <w:sz w:val="26"/>
          <w:szCs w:val="26"/>
        </w:rPr>
        <w:t>д</w:t>
      </w:r>
      <w:r w:rsidRPr="000D7B08">
        <w:rPr>
          <w:rFonts w:ascii="Times New Roman" w:hAnsi="Times New Roman"/>
          <w:spacing w:val="-2"/>
          <w:w w:val="101"/>
          <w:sz w:val="26"/>
          <w:szCs w:val="26"/>
        </w:rPr>
        <w:t>е</w:t>
      </w:r>
      <w:r w:rsidRPr="000D7B08">
        <w:rPr>
          <w:rFonts w:ascii="Times New Roman" w:hAnsi="Times New Roman"/>
          <w:sz w:val="26"/>
          <w:szCs w:val="26"/>
        </w:rPr>
        <w:t>бно</w:t>
      </w:r>
      <w:r w:rsidRPr="000D7B08">
        <w:rPr>
          <w:rFonts w:ascii="Times New Roman" w:hAnsi="Times New Roman"/>
          <w:spacing w:val="1"/>
          <w:w w:val="101"/>
          <w:sz w:val="26"/>
          <w:szCs w:val="26"/>
        </w:rPr>
        <w:t>е</w:t>
      </w:r>
      <w:r w:rsidRPr="000D7B08">
        <w:rPr>
          <w:rFonts w:ascii="Times New Roman" w:hAnsi="Times New Roman"/>
          <w:spacing w:val="23"/>
          <w:sz w:val="26"/>
          <w:szCs w:val="26"/>
        </w:rPr>
        <w:t xml:space="preserve"> </w:t>
      </w:r>
      <w:r w:rsidRPr="000D7B08">
        <w:rPr>
          <w:rFonts w:ascii="Times New Roman" w:hAnsi="Times New Roman"/>
          <w:sz w:val="26"/>
          <w:szCs w:val="26"/>
        </w:rPr>
        <w:t>(вн</w:t>
      </w:r>
      <w:r w:rsidRPr="000D7B08">
        <w:rPr>
          <w:rFonts w:ascii="Times New Roman" w:hAnsi="Times New Roman"/>
          <w:w w:val="101"/>
          <w:sz w:val="26"/>
          <w:szCs w:val="26"/>
        </w:rPr>
        <w:t>ес</w:t>
      </w:r>
      <w:r w:rsidRPr="000D7B08">
        <w:rPr>
          <w:rFonts w:ascii="Times New Roman" w:hAnsi="Times New Roman"/>
          <w:spacing w:val="-4"/>
          <w:sz w:val="26"/>
          <w:szCs w:val="26"/>
        </w:rPr>
        <w:t>у</w:t>
      </w:r>
      <w:r w:rsidRPr="000D7B08">
        <w:rPr>
          <w:rFonts w:ascii="Times New Roman" w:hAnsi="Times New Roman"/>
          <w:sz w:val="26"/>
          <w:szCs w:val="26"/>
        </w:rPr>
        <w:t>д</w:t>
      </w:r>
      <w:r w:rsidRPr="000D7B08">
        <w:rPr>
          <w:rFonts w:ascii="Times New Roman" w:hAnsi="Times New Roman"/>
          <w:w w:val="101"/>
          <w:sz w:val="26"/>
          <w:szCs w:val="26"/>
        </w:rPr>
        <w:t>е</w:t>
      </w:r>
      <w:r w:rsidRPr="000D7B08">
        <w:rPr>
          <w:rFonts w:ascii="Times New Roman" w:hAnsi="Times New Roman"/>
          <w:spacing w:val="-1"/>
          <w:sz w:val="26"/>
          <w:szCs w:val="26"/>
        </w:rPr>
        <w:t>б</w:t>
      </w:r>
      <w:r w:rsidRPr="000D7B08">
        <w:rPr>
          <w:rFonts w:ascii="Times New Roman" w:hAnsi="Times New Roman"/>
          <w:sz w:val="26"/>
          <w:szCs w:val="26"/>
        </w:rPr>
        <w:t>н</w:t>
      </w:r>
      <w:r w:rsidRPr="000D7B08">
        <w:rPr>
          <w:rFonts w:ascii="Times New Roman" w:hAnsi="Times New Roman"/>
          <w:spacing w:val="2"/>
          <w:sz w:val="26"/>
          <w:szCs w:val="26"/>
        </w:rPr>
        <w:t>о</w:t>
      </w:r>
      <w:r w:rsidRPr="000D7B08">
        <w:rPr>
          <w:rFonts w:ascii="Times New Roman" w:hAnsi="Times New Roman"/>
          <w:w w:val="101"/>
          <w:sz w:val="26"/>
          <w:szCs w:val="26"/>
        </w:rPr>
        <w:t>е</w:t>
      </w:r>
      <w:r w:rsidRPr="000D7B08">
        <w:rPr>
          <w:rFonts w:ascii="Times New Roman" w:hAnsi="Times New Roman"/>
          <w:sz w:val="26"/>
          <w:szCs w:val="26"/>
        </w:rPr>
        <w:t>)</w:t>
      </w:r>
      <w:r w:rsidRPr="000D7B08">
        <w:rPr>
          <w:rFonts w:ascii="Times New Roman" w:hAnsi="Times New Roman"/>
          <w:spacing w:val="23"/>
          <w:sz w:val="26"/>
          <w:szCs w:val="26"/>
        </w:rPr>
        <w:t xml:space="preserve"> </w:t>
      </w:r>
      <w:r w:rsidRPr="000D7B08">
        <w:rPr>
          <w:rFonts w:ascii="Times New Roman" w:hAnsi="Times New Roman"/>
          <w:spacing w:val="1"/>
          <w:sz w:val="26"/>
          <w:szCs w:val="26"/>
        </w:rPr>
        <w:t>о</w:t>
      </w:r>
      <w:r w:rsidRPr="000D7B08">
        <w:rPr>
          <w:rFonts w:ascii="Times New Roman" w:hAnsi="Times New Roman"/>
          <w:sz w:val="26"/>
          <w:szCs w:val="26"/>
        </w:rPr>
        <w:t>бж</w:t>
      </w:r>
      <w:r w:rsidRPr="000D7B08">
        <w:rPr>
          <w:rFonts w:ascii="Times New Roman" w:hAnsi="Times New Roman"/>
          <w:w w:val="101"/>
          <w:sz w:val="26"/>
          <w:szCs w:val="26"/>
        </w:rPr>
        <w:t>а</w:t>
      </w:r>
      <w:r w:rsidRPr="000D7B08">
        <w:rPr>
          <w:rFonts w:ascii="Times New Roman" w:hAnsi="Times New Roman"/>
          <w:sz w:val="26"/>
          <w:szCs w:val="26"/>
        </w:rPr>
        <w:t>лов</w:t>
      </w:r>
      <w:r w:rsidRPr="000D7B08">
        <w:rPr>
          <w:rFonts w:ascii="Times New Roman" w:hAnsi="Times New Roman"/>
          <w:spacing w:val="-1"/>
          <w:w w:val="101"/>
          <w:sz w:val="26"/>
          <w:szCs w:val="26"/>
        </w:rPr>
        <w:t>а</w:t>
      </w:r>
      <w:r w:rsidRPr="000D7B08">
        <w:rPr>
          <w:rFonts w:ascii="Times New Roman" w:hAnsi="Times New Roman"/>
          <w:spacing w:val="-2"/>
          <w:sz w:val="26"/>
          <w:szCs w:val="26"/>
        </w:rPr>
        <w:t>н</w:t>
      </w:r>
      <w:r w:rsidRPr="000D7B08">
        <w:rPr>
          <w:rFonts w:ascii="Times New Roman" w:hAnsi="Times New Roman"/>
          <w:sz w:val="26"/>
          <w:szCs w:val="26"/>
        </w:rPr>
        <w:t>и</w:t>
      </w:r>
      <w:r w:rsidRPr="000D7B08">
        <w:rPr>
          <w:rFonts w:ascii="Times New Roman" w:hAnsi="Times New Roman"/>
          <w:w w:val="101"/>
          <w:sz w:val="26"/>
          <w:szCs w:val="26"/>
        </w:rPr>
        <w:t>е</w:t>
      </w:r>
      <w:r w:rsidRPr="000D7B08">
        <w:rPr>
          <w:rFonts w:ascii="Times New Roman" w:hAnsi="Times New Roman"/>
          <w:sz w:val="26"/>
          <w:szCs w:val="26"/>
        </w:rPr>
        <w:t xml:space="preserve"> р</w:t>
      </w:r>
      <w:r w:rsidRPr="000D7B08">
        <w:rPr>
          <w:rFonts w:ascii="Times New Roman" w:hAnsi="Times New Roman"/>
          <w:w w:val="101"/>
          <w:sz w:val="26"/>
          <w:szCs w:val="26"/>
        </w:rPr>
        <w:t>е</w:t>
      </w:r>
      <w:r w:rsidRPr="000D7B08">
        <w:rPr>
          <w:rFonts w:ascii="Times New Roman" w:hAnsi="Times New Roman"/>
          <w:sz w:val="26"/>
          <w:szCs w:val="26"/>
        </w:rPr>
        <w:t>ш</w:t>
      </w:r>
      <w:r w:rsidRPr="000D7B08">
        <w:rPr>
          <w:rFonts w:ascii="Times New Roman" w:hAnsi="Times New Roman"/>
          <w:w w:val="101"/>
          <w:sz w:val="26"/>
          <w:szCs w:val="26"/>
        </w:rPr>
        <w:t>е</w:t>
      </w:r>
      <w:r w:rsidRPr="000D7B08">
        <w:rPr>
          <w:rFonts w:ascii="Times New Roman" w:hAnsi="Times New Roman"/>
          <w:sz w:val="26"/>
          <w:szCs w:val="26"/>
        </w:rPr>
        <w:t>ний</w:t>
      </w:r>
      <w:r w:rsidRPr="000D7B08">
        <w:rPr>
          <w:rFonts w:ascii="Times New Roman" w:hAnsi="Times New Roman"/>
          <w:spacing w:val="113"/>
          <w:sz w:val="26"/>
          <w:szCs w:val="26"/>
        </w:rPr>
        <w:t xml:space="preserve"> </w:t>
      </w:r>
      <w:r w:rsidRPr="000D7B08">
        <w:rPr>
          <w:rFonts w:ascii="Times New Roman" w:hAnsi="Times New Roman"/>
          <w:sz w:val="26"/>
          <w:szCs w:val="26"/>
        </w:rPr>
        <w:t>и</w:t>
      </w:r>
      <w:r w:rsidRPr="000D7B08">
        <w:rPr>
          <w:rFonts w:ascii="Times New Roman" w:hAnsi="Times New Roman"/>
          <w:spacing w:val="116"/>
          <w:sz w:val="26"/>
          <w:szCs w:val="26"/>
        </w:rPr>
        <w:t xml:space="preserve"> </w:t>
      </w:r>
      <w:r w:rsidRPr="000D7B08">
        <w:rPr>
          <w:rFonts w:ascii="Times New Roman" w:hAnsi="Times New Roman"/>
          <w:sz w:val="26"/>
          <w:szCs w:val="26"/>
        </w:rPr>
        <w:t>д</w:t>
      </w:r>
      <w:r w:rsidRPr="000D7B08">
        <w:rPr>
          <w:rFonts w:ascii="Times New Roman" w:hAnsi="Times New Roman"/>
          <w:w w:val="101"/>
          <w:sz w:val="26"/>
          <w:szCs w:val="26"/>
        </w:rPr>
        <w:t>е</w:t>
      </w:r>
      <w:r w:rsidRPr="000D7B08">
        <w:rPr>
          <w:rFonts w:ascii="Times New Roman" w:hAnsi="Times New Roman"/>
          <w:sz w:val="26"/>
          <w:szCs w:val="26"/>
        </w:rPr>
        <w:t>й</w:t>
      </w:r>
      <w:r w:rsidRPr="000D7B08">
        <w:rPr>
          <w:rFonts w:ascii="Times New Roman" w:hAnsi="Times New Roman"/>
          <w:w w:val="101"/>
          <w:sz w:val="26"/>
          <w:szCs w:val="26"/>
        </w:rPr>
        <w:t>с</w:t>
      </w:r>
      <w:r w:rsidRPr="000D7B08">
        <w:rPr>
          <w:rFonts w:ascii="Times New Roman" w:hAnsi="Times New Roman"/>
          <w:sz w:val="26"/>
          <w:szCs w:val="26"/>
        </w:rPr>
        <w:t>т</w:t>
      </w:r>
      <w:r w:rsidRPr="000D7B08">
        <w:rPr>
          <w:rFonts w:ascii="Times New Roman" w:hAnsi="Times New Roman"/>
          <w:spacing w:val="-1"/>
          <w:sz w:val="26"/>
          <w:szCs w:val="26"/>
        </w:rPr>
        <w:t>в</w:t>
      </w:r>
      <w:r w:rsidRPr="000D7B08">
        <w:rPr>
          <w:rFonts w:ascii="Times New Roman" w:hAnsi="Times New Roman"/>
          <w:sz w:val="26"/>
          <w:szCs w:val="26"/>
        </w:rPr>
        <w:t>ий</w:t>
      </w:r>
      <w:r w:rsidRPr="000D7B08">
        <w:rPr>
          <w:rFonts w:ascii="Times New Roman" w:hAnsi="Times New Roman"/>
          <w:spacing w:val="116"/>
          <w:sz w:val="26"/>
          <w:szCs w:val="26"/>
        </w:rPr>
        <w:t xml:space="preserve"> </w:t>
      </w:r>
      <w:r w:rsidRPr="000D7B08">
        <w:rPr>
          <w:rFonts w:ascii="Times New Roman" w:hAnsi="Times New Roman"/>
          <w:spacing w:val="-2"/>
          <w:sz w:val="26"/>
          <w:szCs w:val="26"/>
        </w:rPr>
        <w:t>(</w:t>
      </w:r>
      <w:r w:rsidRPr="000D7B08">
        <w:rPr>
          <w:rFonts w:ascii="Times New Roman" w:hAnsi="Times New Roman"/>
          <w:spacing w:val="1"/>
          <w:sz w:val="26"/>
          <w:szCs w:val="26"/>
        </w:rPr>
        <w:t>б</w:t>
      </w:r>
      <w:r w:rsidRPr="000D7B08">
        <w:rPr>
          <w:rFonts w:ascii="Times New Roman" w:hAnsi="Times New Roman"/>
          <w:w w:val="101"/>
          <w:sz w:val="26"/>
          <w:szCs w:val="26"/>
        </w:rPr>
        <w:t>е</w:t>
      </w:r>
      <w:r w:rsidRPr="000D7B08">
        <w:rPr>
          <w:rFonts w:ascii="Times New Roman" w:hAnsi="Times New Roman"/>
          <w:spacing w:val="-2"/>
          <w:sz w:val="26"/>
          <w:szCs w:val="26"/>
        </w:rPr>
        <w:t>з</w:t>
      </w:r>
      <w:r w:rsidRPr="000D7B08">
        <w:rPr>
          <w:rFonts w:ascii="Times New Roman" w:hAnsi="Times New Roman"/>
          <w:sz w:val="26"/>
          <w:szCs w:val="26"/>
        </w:rPr>
        <w:t>д</w:t>
      </w:r>
      <w:r w:rsidRPr="000D7B08">
        <w:rPr>
          <w:rFonts w:ascii="Times New Roman" w:hAnsi="Times New Roman"/>
          <w:spacing w:val="-1"/>
          <w:w w:val="101"/>
          <w:sz w:val="26"/>
          <w:szCs w:val="26"/>
        </w:rPr>
        <w:t>е</w:t>
      </w:r>
      <w:r w:rsidRPr="000D7B08">
        <w:rPr>
          <w:rFonts w:ascii="Times New Roman" w:hAnsi="Times New Roman"/>
          <w:sz w:val="26"/>
          <w:szCs w:val="26"/>
        </w:rPr>
        <w:t>й</w:t>
      </w:r>
      <w:r w:rsidRPr="000D7B08">
        <w:rPr>
          <w:rFonts w:ascii="Times New Roman" w:hAnsi="Times New Roman"/>
          <w:spacing w:val="1"/>
          <w:w w:val="101"/>
          <w:sz w:val="26"/>
          <w:szCs w:val="26"/>
        </w:rPr>
        <w:t>с</w:t>
      </w:r>
      <w:r w:rsidRPr="000D7B08">
        <w:rPr>
          <w:rFonts w:ascii="Times New Roman" w:hAnsi="Times New Roman"/>
          <w:sz w:val="26"/>
          <w:szCs w:val="26"/>
        </w:rPr>
        <w:t>т</w:t>
      </w:r>
      <w:r w:rsidRPr="000D7B08">
        <w:rPr>
          <w:rFonts w:ascii="Times New Roman" w:hAnsi="Times New Roman"/>
          <w:spacing w:val="-1"/>
          <w:sz w:val="26"/>
          <w:szCs w:val="26"/>
        </w:rPr>
        <w:t>ви</w:t>
      </w:r>
      <w:r w:rsidRPr="000D7B08">
        <w:rPr>
          <w:rFonts w:ascii="Times New Roman" w:hAnsi="Times New Roman"/>
          <w:w w:val="101"/>
          <w:sz w:val="26"/>
          <w:szCs w:val="26"/>
        </w:rPr>
        <w:t>я</w:t>
      </w:r>
      <w:r w:rsidRPr="000D7B08">
        <w:rPr>
          <w:rFonts w:ascii="Times New Roman" w:hAnsi="Times New Roman"/>
          <w:sz w:val="26"/>
          <w:szCs w:val="26"/>
        </w:rPr>
        <w:t>) органа,</w:t>
      </w:r>
      <w:r w:rsidRPr="000D7B08">
        <w:rPr>
          <w:rFonts w:ascii="Times New Roman" w:hAnsi="Times New Roman"/>
          <w:spacing w:val="112"/>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е</w:t>
      </w:r>
      <w:r w:rsidRPr="000D7B08">
        <w:rPr>
          <w:rFonts w:ascii="Times New Roman" w:hAnsi="Times New Roman"/>
          <w:spacing w:val="-1"/>
          <w:sz w:val="26"/>
          <w:szCs w:val="26"/>
        </w:rPr>
        <w:t>д</w:t>
      </w:r>
      <w:r w:rsidRPr="000D7B08">
        <w:rPr>
          <w:rFonts w:ascii="Times New Roman" w:hAnsi="Times New Roman"/>
          <w:sz w:val="26"/>
          <w:szCs w:val="26"/>
        </w:rPr>
        <w:t>о</w:t>
      </w:r>
      <w:r w:rsidRPr="000D7B08">
        <w:rPr>
          <w:rFonts w:ascii="Times New Roman" w:hAnsi="Times New Roman"/>
          <w:spacing w:val="1"/>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 xml:space="preserve">яющего </w:t>
      </w:r>
      <w:r w:rsidRPr="000D7B08">
        <w:rPr>
          <w:rFonts w:ascii="Times New Roman" w:hAnsi="Times New Roman"/>
          <w:sz w:val="26"/>
          <w:szCs w:val="26"/>
        </w:rPr>
        <w:t>м</w:t>
      </w:r>
      <w:r w:rsidRPr="000D7B08">
        <w:rPr>
          <w:rFonts w:ascii="Times New Roman" w:hAnsi="Times New Roman"/>
          <w:spacing w:val="-1"/>
          <w:sz w:val="26"/>
          <w:szCs w:val="26"/>
        </w:rPr>
        <w:t>у</w:t>
      </w:r>
      <w:r w:rsidRPr="000D7B08">
        <w:rPr>
          <w:rFonts w:ascii="Times New Roman" w:hAnsi="Times New Roman"/>
          <w:sz w:val="26"/>
          <w:szCs w:val="26"/>
        </w:rPr>
        <w:t>ницип</w:t>
      </w:r>
      <w:r w:rsidRPr="000D7B08">
        <w:rPr>
          <w:rFonts w:ascii="Times New Roman" w:hAnsi="Times New Roman"/>
          <w:spacing w:val="1"/>
          <w:w w:val="101"/>
          <w:sz w:val="26"/>
          <w:szCs w:val="26"/>
        </w:rPr>
        <w:t>а</w:t>
      </w:r>
      <w:r w:rsidRPr="000D7B08">
        <w:rPr>
          <w:rFonts w:ascii="Times New Roman" w:hAnsi="Times New Roman"/>
          <w:sz w:val="26"/>
          <w:szCs w:val="26"/>
        </w:rPr>
        <w:t xml:space="preserve">льную </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z w:val="26"/>
          <w:szCs w:val="26"/>
        </w:rPr>
        <w:t>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sidRPr="000D7B08">
        <w:rPr>
          <w:rFonts w:ascii="Times New Roman" w:hAnsi="Times New Roman"/>
          <w:spacing w:val="1"/>
          <w:sz w:val="26"/>
          <w:szCs w:val="26"/>
        </w:rPr>
        <w:t xml:space="preserve">. </w:t>
      </w:r>
    </w:p>
    <w:p w:rsidR="001A227D" w:rsidRPr="000D7B08" w:rsidRDefault="001A227D" w:rsidP="004C415C">
      <w:pPr>
        <w:spacing w:after="0" w:line="228" w:lineRule="auto"/>
        <w:ind w:firstLine="709"/>
        <w:jc w:val="both"/>
        <w:rPr>
          <w:rFonts w:ascii="Times New Roman" w:hAnsi="Times New Roman"/>
          <w:sz w:val="26"/>
          <w:szCs w:val="26"/>
        </w:rPr>
      </w:pPr>
      <w:r w:rsidRPr="000D7B08">
        <w:rPr>
          <w:rFonts w:ascii="Times New Roman" w:hAnsi="Times New Roman"/>
          <w:spacing w:val="1"/>
          <w:sz w:val="26"/>
          <w:szCs w:val="26"/>
        </w:rPr>
        <w:t>До</w:t>
      </w:r>
      <w:r w:rsidRPr="000D7B08">
        <w:rPr>
          <w:rFonts w:ascii="Times New Roman" w:hAnsi="Times New Roman"/>
          <w:w w:val="101"/>
          <w:sz w:val="26"/>
          <w:szCs w:val="26"/>
        </w:rPr>
        <w:t>с</w:t>
      </w:r>
      <w:r w:rsidRPr="000D7B08">
        <w:rPr>
          <w:rFonts w:ascii="Times New Roman" w:hAnsi="Times New Roman"/>
          <w:spacing w:val="-2"/>
          <w:sz w:val="26"/>
          <w:szCs w:val="26"/>
        </w:rPr>
        <w:t>у</w:t>
      </w:r>
      <w:r w:rsidRPr="000D7B08">
        <w:rPr>
          <w:rFonts w:ascii="Times New Roman" w:hAnsi="Times New Roman"/>
          <w:sz w:val="26"/>
          <w:szCs w:val="26"/>
        </w:rPr>
        <w:t>д</w:t>
      </w:r>
      <w:r w:rsidRPr="000D7B08">
        <w:rPr>
          <w:rFonts w:ascii="Times New Roman" w:hAnsi="Times New Roman"/>
          <w:w w:val="101"/>
          <w:sz w:val="26"/>
          <w:szCs w:val="26"/>
        </w:rPr>
        <w:t>е</w:t>
      </w:r>
      <w:r w:rsidRPr="000D7B08">
        <w:rPr>
          <w:rFonts w:ascii="Times New Roman" w:hAnsi="Times New Roman"/>
          <w:sz w:val="26"/>
          <w:szCs w:val="26"/>
        </w:rPr>
        <w:t>бн</w:t>
      </w:r>
      <w:r w:rsidRPr="000D7B08">
        <w:rPr>
          <w:rFonts w:ascii="Times New Roman" w:hAnsi="Times New Roman"/>
          <w:spacing w:val="1"/>
          <w:sz w:val="26"/>
          <w:szCs w:val="26"/>
        </w:rPr>
        <w:t>ы</w:t>
      </w:r>
      <w:r w:rsidRPr="000D7B08">
        <w:rPr>
          <w:rFonts w:ascii="Times New Roman" w:hAnsi="Times New Roman"/>
          <w:sz w:val="26"/>
          <w:szCs w:val="26"/>
        </w:rPr>
        <w:t>й</w:t>
      </w:r>
      <w:r w:rsidRPr="000D7B08">
        <w:rPr>
          <w:rFonts w:ascii="Times New Roman" w:hAnsi="Times New Roman"/>
          <w:spacing w:val="171"/>
          <w:sz w:val="26"/>
          <w:szCs w:val="26"/>
        </w:rPr>
        <w:t xml:space="preserve"> </w:t>
      </w:r>
      <w:r w:rsidRPr="000D7B08">
        <w:rPr>
          <w:rFonts w:ascii="Times New Roman" w:hAnsi="Times New Roman"/>
          <w:sz w:val="26"/>
          <w:szCs w:val="26"/>
        </w:rPr>
        <w:t>(</w:t>
      </w:r>
      <w:r w:rsidRPr="000D7B08">
        <w:rPr>
          <w:rFonts w:ascii="Times New Roman" w:hAnsi="Times New Roman"/>
          <w:spacing w:val="-1"/>
          <w:sz w:val="26"/>
          <w:szCs w:val="26"/>
        </w:rPr>
        <w:t>в</w:t>
      </w:r>
      <w:r w:rsidRPr="000D7B08">
        <w:rPr>
          <w:rFonts w:ascii="Times New Roman" w:hAnsi="Times New Roman"/>
          <w:sz w:val="26"/>
          <w:szCs w:val="26"/>
        </w:rPr>
        <w:t>н</w:t>
      </w:r>
      <w:r w:rsidRPr="000D7B08">
        <w:rPr>
          <w:rFonts w:ascii="Times New Roman" w:hAnsi="Times New Roman"/>
          <w:w w:val="101"/>
          <w:sz w:val="26"/>
          <w:szCs w:val="26"/>
        </w:rPr>
        <w:t>ес</w:t>
      </w:r>
      <w:r w:rsidRPr="000D7B08">
        <w:rPr>
          <w:rFonts w:ascii="Times New Roman" w:hAnsi="Times New Roman"/>
          <w:spacing w:val="-4"/>
          <w:sz w:val="26"/>
          <w:szCs w:val="26"/>
        </w:rPr>
        <w:t>у</w:t>
      </w:r>
      <w:r w:rsidRPr="000D7B08">
        <w:rPr>
          <w:rFonts w:ascii="Times New Roman" w:hAnsi="Times New Roman"/>
          <w:sz w:val="26"/>
          <w:szCs w:val="26"/>
        </w:rPr>
        <w:t>д</w:t>
      </w:r>
      <w:r w:rsidRPr="000D7B08">
        <w:rPr>
          <w:rFonts w:ascii="Times New Roman" w:hAnsi="Times New Roman"/>
          <w:spacing w:val="2"/>
          <w:w w:val="101"/>
          <w:sz w:val="26"/>
          <w:szCs w:val="26"/>
        </w:rPr>
        <w:t>е</w:t>
      </w:r>
      <w:r w:rsidRPr="000D7B08">
        <w:rPr>
          <w:rFonts w:ascii="Times New Roman" w:hAnsi="Times New Roman"/>
          <w:sz w:val="26"/>
          <w:szCs w:val="26"/>
        </w:rPr>
        <w:t>бный) пор</w:t>
      </w:r>
      <w:r w:rsidRPr="000D7B08">
        <w:rPr>
          <w:rFonts w:ascii="Times New Roman" w:hAnsi="Times New Roman"/>
          <w:w w:val="101"/>
          <w:sz w:val="26"/>
          <w:szCs w:val="26"/>
        </w:rPr>
        <w:t>я</w:t>
      </w:r>
      <w:r w:rsidRPr="000D7B08">
        <w:rPr>
          <w:rFonts w:ascii="Times New Roman" w:hAnsi="Times New Roman"/>
          <w:spacing w:val="-1"/>
          <w:sz w:val="26"/>
          <w:szCs w:val="26"/>
        </w:rPr>
        <w:t>д</w:t>
      </w:r>
      <w:r w:rsidRPr="000D7B08">
        <w:rPr>
          <w:rFonts w:ascii="Times New Roman" w:hAnsi="Times New Roman"/>
          <w:spacing w:val="1"/>
          <w:sz w:val="26"/>
          <w:szCs w:val="26"/>
        </w:rPr>
        <w:t>о</w:t>
      </w:r>
      <w:r w:rsidRPr="000D7B08">
        <w:rPr>
          <w:rFonts w:ascii="Times New Roman" w:hAnsi="Times New Roman"/>
          <w:sz w:val="26"/>
          <w:szCs w:val="26"/>
        </w:rPr>
        <w:t>к</w:t>
      </w:r>
      <w:r w:rsidRPr="000D7B08">
        <w:rPr>
          <w:rFonts w:ascii="Times New Roman" w:hAnsi="Times New Roman"/>
          <w:spacing w:val="48"/>
          <w:sz w:val="26"/>
          <w:szCs w:val="26"/>
        </w:rPr>
        <w:t xml:space="preserve"> </w:t>
      </w:r>
      <w:r w:rsidRPr="000D7B08">
        <w:rPr>
          <w:rFonts w:ascii="Times New Roman" w:hAnsi="Times New Roman"/>
          <w:sz w:val="26"/>
          <w:szCs w:val="26"/>
        </w:rPr>
        <w:t>обж</w:t>
      </w:r>
      <w:r w:rsidRPr="000D7B08">
        <w:rPr>
          <w:rFonts w:ascii="Times New Roman" w:hAnsi="Times New Roman"/>
          <w:w w:val="101"/>
          <w:sz w:val="26"/>
          <w:szCs w:val="26"/>
        </w:rPr>
        <w:t>а</w:t>
      </w:r>
      <w:r w:rsidRPr="000D7B08">
        <w:rPr>
          <w:rFonts w:ascii="Times New Roman" w:hAnsi="Times New Roman"/>
          <w:sz w:val="26"/>
          <w:szCs w:val="26"/>
        </w:rPr>
        <w:t>лов</w:t>
      </w:r>
      <w:r w:rsidRPr="000D7B08">
        <w:rPr>
          <w:rFonts w:ascii="Times New Roman" w:hAnsi="Times New Roman"/>
          <w:spacing w:val="-2"/>
          <w:w w:val="101"/>
          <w:sz w:val="26"/>
          <w:szCs w:val="26"/>
        </w:rPr>
        <w:t>а</w:t>
      </w:r>
      <w:r w:rsidRPr="000D7B08">
        <w:rPr>
          <w:rFonts w:ascii="Times New Roman" w:hAnsi="Times New Roman"/>
          <w:spacing w:val="-1"/>
          <w:sz w:val="26"/>
          <w:szCs w:val="26"/>
        </w:rPr>
        <w:t>н</w:t>
      </w:r>
      <w:r w:rsidRPr="000D7B08">
        <w:rPr>
          <w:rFonts w:ascii="Times New Roman" w:hAnsi="Times New Roman"/>
          <w:sz w:val="26"/>
          <w:szCs w:val="26"/>
        </w:rPr>
        <w:t>и</w:t>
      </w:r>
      <w:r w:rsidRPr="000D7B08">
        <w:rPr>
          <w:rFonts w:ascii="Times New Roman" w:hAnsi="Times New Roman"/>
          <w:w w:val="101"/>
          <w:sz w:val="26"/>
          <w:szCs w:val="26"/>
        </w:rPr>
        <w:t>я</w:t>
      </w:r>
      <w:r w:rsidRPr="000D7B08">
        <w:rPr>
          <w:rFonts w:ascii="Times New Roman" w:hAnsi="Times New Roman"/>
          <w:spacing w:val="48"/>
          <w:sz w:val="26"/>
          <w:szCs w:val="26"/>
        </w:rPr>
        <w:t xml:space="preserve"> </w:t>
      </w:r>
      <w:r w:rsidRPr="000D7B08">
        <w:rPr>
          <w:rFonts w:ascii="Times New Roman" w:hAnsi="Times New Roman"/>
          <w:spacing w:val="-1"/>
          <w:sz w:val="26"/>
          <w:szCs w:val="26"/>
        </w:rPr>
        <w:t>н</w:t>
      </w:r>
      <w:r w:rsidRPr="000D7B08">
        <w:rPr>
          <w:rFonts w:ascii="Times New Roman" w:hAnsi="Times New Roman"/>
          <w:w w:val="101"/>
          <w:sz w:val="26"/>
          <w:szCs w:val="26"/>
        </w:rPr>
        <w:t>е</w:t>
      </w:r>
      <w:r w:rsidRPr="000D7B08">
        <w:rPr>
          <w:rFonts w:ascii="Times New Roman" w:hAnsi="Times New Roman"/>
          <w:spacing w:val="47"/>
          <w:sz w:val="26"/>
          <w:szCs w:val="26"/>
        </w:rPr>
        <w:t xml:space="preserve"> </w:t>
      </w:r>
      <w:r w:rsidRPr="000D7B08">
        <w:rPr>
          <w:rFonts w:ascii="Times New Roman" w:hAnsi="Times New Roman"/>
          <w:sz w:val="26"/>
          <w:szCs w:val="26"/>
        </w:rPr>
        <w:t>и</w:t>
      </w:r>
      <w:r w:rsidRPr="000D7B08">
        <w:rPr>
          <w:rFonts w:ascii="Times New Roman" w:hAnsi="Times New Roman"/>
          <w:w w:val="101"/>
          <w:sz w:val="26"/>
          <w:szCs w:val="26"/>
        </w:rPr>
        <w:t>с</w:t>
      </w:r>
      <w:r w:rsidRPr="000D7B08">
        <w:rPr>
          <w:rFonts w:ascii="Times New Roman" w:hAnsi="Times New Roman"/>
          <w:sz w:val="26"/>
          <w:szCs w:val="26"/>
        </w:rPr>
        <w:t>ключ</w:t>
      </w:r>
      <w:r w:rsidRPr="000D7B08">
        <w:rPr>
          <w:rFonts w:ascii="Times New Roman" w:hAnsi="Times New Roman"/>
          <w:w w:val="101"/>
          <w:sz w:val="26"/>
          <w:szCs w:val="26"/>
        </w:rPr>
        <w:t>ае</w:t>
      </w:r>
      <w:r w:rsidRPr="000D7B08">
        <w:rPr>
          <w:rFonts w:ascii="Times New Roman" w:hAnsi="Times New Roman"/>
          <w:sz w:val="26"/>
          <w:szCs w:val="26"/>
        </w:rPr>
        <w:t>т</w:t>
      </w:r>
      <w:r w:rsidRPr="000D7B08">
        <w:rPr>
          <w:rFonts w:ascii="Times New Roman" w:hAnsi="Times New Roman"/>
          <w:spacing w:val="47"/>
          <w:sz w:val="26"/>
          <w:szCs w:val="26"/>
        </w:rPr>
        <w:t xml:space="preserve"> </w:t>
      </w:r>
      <w:r w:rsidRPr="000D7B08">
        <w:rPr>
          <w:rFonts w:ascii="Times New Roman" w:hAnsi="Times New Roman"/>
          <w:spacing w:val="-1"/>
          <w:sz w:val="26"/>
          <w:szCs w:val="26"/>
        </w:rPr>
        <w:t>во</w:t>
      </w:r>
      <w:r w:rsidRPr="000D7B08">
        <w:rPr>
          <w:rFonts w:ascii="Times New Roman" w:hAnsi="Times New Roman"/>
          <w:sz w:val="26"/>
          <w:szCs w:val="26"/>
        </w:rPr>
        <w:t>зможно</w:t>
      </w:r>
      <w:r w:rsidRPr="000D7B08">
        <w:rPr>
          <w:rFonts w:ascii="Times New Roman" w:hAnsi="Times New Roman"/>
          <w:w w:val="101"/>
          <w:sz w:val="26"/>
          <w:szCs w:val="26"/>
        </w:rPr>
        <w:t>с</w:t>
      </w:r>
      <w:r w:rsidRPr="000D7B08">
        <w:rPr>
          <w:rFonts w:ascii="Times New Roman" w:hAnsi="Times New Roman"/>
          <w:sz w:val="26"/>
          <w:szCs w:val="26"/>
        </w:rPr>
        <w:t>ть</w:t>
      </w:r>
      <w:r w:rsidRPr="000D7B08">
        <w:rPr>
          <w:rFonts w:ascii="Times New Roman" w:hAnsi="Times New Roman"/>
          <w:spacing w:val="47"/>
          <w:sz w:val="26"/>
          <w:szCs w:val="26"/>
        </w:rPr>
        <w:t xml:space="preserve"> </w:t>
      </w:r>
      <w:r w:rsidRPr="000D7B08">
        <w:rPr>
          <w:rFonts w:ascii="Times New Roman" w:hAnsi="Times New Roman"/>
          <w:sz w:val="26"/>
          <w:szCs w:val="26"/>
        </w:rPr>
        <w:t>обж</w:t>
      </w:r>
      <w:r w:rsidRPr="000D7B08">
        <w:rPr>
          <w:rFonts w:ascii="Times New Roman" w:hAnsi="Times New Roman"/>
          <w:w w:val="101"/>
          <w:sz w:val="26"/>
          <w:szCs w:val="26"/>
        </w:rPr>
        <w:t>а</w:t>
      </w:r>
      <w:r w:rsidRPr="000D7B08">
        <w:rPr>
          <w:rFonts w:ascii="Times New Roman" w:hAnsi="Times New Roman"/>
          <w:spacing w:val="-2"/>
          <w:sz w:val="26"/>
          <w:szCs w:val="26"/>
        </w:rPr>
        <w:t>л</w:t>
      </w:r>
      <w:r w:rsidRPr="000D7B08">
        <w:rPr>
          <w:rFonts w:ascii="Times New Roman" w:hAnsi="Times New Roman"/>
          <w:spacing w:val="1"/>
          <w:sz w:val="26"/>
          <w:szCs w:val="26"/>
        </w:rPr>
        <w:t>о</w:t>
      </w:r>
      <w:r w:rsidRPr="000D7B08">
        <w:rPr>
          <w:rFonts w:ascii="Times New Roman" w:hAnsi="Times New Roman"/>
          <w:spacing w:val="-1"/>
          <w:sz w:val="26"/>
          <w:szCs w:val="26"/>
        </w:rPr>
        <w:t>в</w:t>
      </w:r>
      <w:r w:rsidRPr="000D7B08">
        <w:rPr>
          <w:rFonts w:ascii="Times New Roman" w:hAnsi="Times New Roman"/>
          <w:w w:val="101"/>
          <w:sz w:val="26"/>
          <w:szCs w:val="26"/>
        </w:rPr>
        <w:t>а</w:t>
      </w:r>
      <w:r w:rsidRPr="000D7B08">
        <w:rPr>
          <w:rFonts w:ascii="Times New Roman" w:hAnsi="Times New Roman"/>
          <w:sz w:val="26"/>
          <w:szCs w:val="26"/>
        </w:rPr>
        <w:t>ни</w:t>
      </w:r>
      <w:r w:rsidRPr="000D7B08">
        <w:rPr>
          <w:rFonts w:ascii="Times New Roman" w:hAnsi="Times New Roman"/>
          <w:w w:val="101"/>
          <w:sz w:val="26"/>
          <w:szCs w:val="26"/>
        </w:rPr>
        <w:t>я</w:t>
      </w:r>
      <w:r w:rsidRPr="000D7B08">
        <w:rPr>
          <w:rFonts w:ascii="Times New Roman" w:hAnsi="Times New Roman"/>
          <w:spacing w:val="164"/>
          <w:sz w:val="26"/>
          <w:szCs w:val="26"/>
        </w:rPr>
        <w:t xml:space="preserve"> </w:t>
      </w:r>
      <w:r w:rsidRPr="000D7B08">
        <w:rPr>
          <w:rFonts w:ascii="Times New Roman" w:hAnsi="Times New Roman"/>
          <w:sz w:val="26"/>
          <w:szCs w:val="26"/>
        </w:rPr>
        <w:t>р</w:t>
      </w:r>
      <w:r w:rsidRPr="000D7B08">
        <w:rPr>
          <w:rFonts w:ascii="Times New Roman" w:hAnsi="Times New Roman"/>
          <w:w w:val="101"/>
          <w:sz w:val="26"/>
          <w:szCs w:val="26"/>
        </w:rPr>
        <w:t>е</w:t>
      </w:r>
      <w:r w:rsidRPr="000D7B08">
        <w:rPr>
          <w:rFonts w:ascii="Times New Roman" w:hAnsi="Times New Roman"/>
          <w:sz w:val="26"/>
          <w:szCs w:val="26"/>
        </w:rPr>
        <w:t>ш</w:t>
      </w:r>
      <w:r w:rsidRPr="000D7B08">
        <w:rPr>
          <w:rFonts w:ascii="Times New Roman" w:hAnsi="Times New Roman"/>
          <w:w w:val="101"/>
          <w:sz w:val="26"/>
          <w:szCs w:val="26"/>
        </w:rPr>
        <w:t>е</w:t>
      </w:r>
      <w:r w:rsidRPr="000D7B08">
        <w:rPr>
          <w:rFonts w:ascii="Times New Roman" w:hAnsi="Times New Roman"/>
          <w:spacing w:val="-2"/>
          <w:sz w:val="26"/>
          <w:szCs w:val="26"/>
        </w:rPr>
        <w:t>н</w:t>
      </w:r>
      <w:r w:rsidRPr="000D7B08">
        <w:rPr>
          <w:rFonts w:ascii="Times New Roman" w:hAnsi="Times New Roman"/>
          <w:spacing w:val="-1"/>
          <w:sz w:val="26"/>
          <w:szCs w:val="26"/>
        </w:rPr>
        <w:t>и</w:t>
      </w:r>
      <w:r w:rsidRPr="000D7B08">
        <w:rPr>
          <w:rFonts w:ascii="Times New Roman" w:hAnsi="Times New Roman"/>
          <w:sz w:val="26"/>
          <w:szCs w:val="26"/>
        </w:rPr>
        <w:t>й</w:t>
      </w:r>
      <w:r w:rsidRPr="000D7B08">
        <w:rPr>
          <w:rFonts w:ascii="Times New Roman" w:hAnsi="Times New Roman"/>
          <w:spacing w:val="49"/>
          <w:sz w:val="26"/>
          <w:szCs w:val="26"/>
        </w:rPr>
        <w:t xml:space="preserve"> </w:t>
      </w:r>
      <w:r w:rsidRPr="000D7B08">
        <w:rPr>
          <w:rFonts w:ascii="Times New Roman" w:hAnsi="Times New Roman"/>
          <w:sz w:val="26"/>
          <w:szCs w:val="26"/>
        </w:rPr>
        <w:t xml:space="preserve">и </w:t>
      </w:r>
      <w:r w:rsidRPr="000D7B08">
        <w:rPr>
          <w:rFonts w:ascii="Times New Roman" w:hAnsi="Times New Roman"/>
          <w:spacing w:val="1"/>
          <w:sz w:val="26"/>
          <w:szCs w:val="26"/>
        </w:rPr>
        <w:t>д</w:t>
      </w:r>
      <w:r w:rsidRPr="000D7B08">
        <w:rPr>
          <w:rFonts w:ascii="Times New Roman" w:hAnsi="Times New Roman"/>
          <w:w w:val="101"/>
          <w:sz w:val="26"/>
          <w:szCs w:val="26"/>
        </w:rPr>
        <w:t>е</w:t>
      </w:r>
      <w:r w:rsidRPr="000D7B08">
        <w:rPr>
          <w:rFonts w:ascii="Times New Roman" w:hAnsi="Times New Roman"/>
          <w:spacing w:val="-1"/>
          <w:sz w:val="26"/>
          <w:szCs w:val="26"/>
        </w:rPr>
        <w:t>й</w:t>
      </w:r>
      <w:r w:rsidRPr="000D7B08">
        <w:rPr>
          <w:rFonts w:ascii="Times New Roman" w:hAnsi="Times New Roman"/>
          <w:w w:val="101"/>
          <w:sz w:val="26"/>
          <w:szCs w:val="26"/>
        </w:rPr>
        <w:t>с</w:t>
      </w:r>
      <w:r w:rsidRPr="000D7B08">
        <w:rPr>
          <w:rFonts w:ascii="Times New Roman" w:hAnsi="Times New Roman"/>
          <w:sz w:val="26"/>
          <w:szCs w:val="26"/>
        </w:rPr>
        <w:t>тв</w:t>
      </w:r>
      <w:r w:rsidRPr="000D7B08">
        <w:rPr>
          <w:rFonts w:ascii="Times New Roman" w:hAnsi="Times New Roman"/>
          <w:spacing w:val="-1"/>
          <w:sz w:val="26"/>
          <w:szCs w:val="26"/>
        </w:rPr>
        <w:t>и</w:t>
      </w:r>
      <w:r w:rsidRPr="000D7B08">
        <w:rPr>
          <w:rFonts w:ascii="Times New Roman" w:hAnsi="Times New Roman"/>
          <w:sz w:val="26"/>
          <w:szCs w:val="26"/>
        </w:rPr>
        <w:t>й</w:t>
      </w:r>
      <w:r w:rsidRPr="000D7B08">
        <w:rPr>
          <w:rFonts w:ascii="Times New Roman" w:hAnsi="Times New Roman"/>
          <w:spacing w:val="79"/>
          <w:sz w:val="26"/>
          <w:szCs w:val="26"/>
        </w:rPr>
        <w:t xml:space="preserve"> </w:t>
      </w:r>
      <w:r w:rsidRPr="000D7B08">
        <w:rPr>
          <w:rFonts w:ascii="Times New Roman" w:hAnsi="Times New Roman"/>
          <w:sz w:val="26"/>
          <w:szCs w:val="26"/>
        </w:rPr>
        <w:t>(</w:t>
      </w:r>
      <w:r w:rsidRPr="000D7B08">
        <w:rPr>
          <w:rFonts w:ascii="Times New Roman" w:hAnsi="Times New Roman"/>
          <w:spacing w:val="1"/>
          <w:sz w:val="26"/>
          <w:szCs w:val="26"/>
        </w:rPr>
        <w:t>б</w:t>
      </w:r>
      <w:r w:rsidRPr="000D7B08">
        <w:rPr>
          <w:rFonts w:ascii="Times New Roman" w:hAnsi="Times New Roman"/>
          <w:spacing w:val="1"/>
          <w:w w:val="101"/>
          <w:sz w:val="26"/>
          <w:szCs w:val="26"/>
        </w:rPr>
        <w:t>е</w:t>
      </w:r>
      <w:r w:rsidRPr="000D7B08">
        <w:rPr>
          <w:rFonts w:ascii="Times New Roman" w:hAnsi="Times New Roman"/>
          <w:sz w:val="26"/>
          <w:szCs w:val="26"/>
        </w:rPr>
        <w:t>зд</w:t>
      </w:r>
      <w:r w:rsidRPr="000D7B08">
        <w:rPr>
          <w:rFonts w:ascii="Times New Roman" w:hAnsi="Times New Roman"/>
          <w:w w:val="101"/>
          <w:sz w:val="26"/>
          <w:szCs w:val="26"/>
        </w:rPr>
        <w:t>е</w:t>
      </w:r>
      <w:r w:rsidRPr="000D7B08">
        <w:rPr>
          <w:rFonts w:ascii="Times New Roman" w:hAnsi="Times New Roman"/>
          <w:sz w:val="26"/>
          <w:szCs w:val="26"/>
        </w:rPr>
        <w:t>й</w:t>
      </w:r>
      <w:r w:rsidRPr="000D7B08">
        <w:rPr>
          <w:rFonts w:ascii="Times New Roman" w:hAnsi="Times New Roman"/>
          <w:w w:val="101"/>
          <w:sz w:val="26"/>
          <w:szCs w:val="26"/>
        </w:rPr>
        <w:t>с</w:t>
      </w:r>
      <w:r w:rsidRPr="000D7B08">
        <w:rPr>
          <w:rFonts w:ascii="Times New Roman" w:hAnsi="Times New Roman"/>
          <w:spacing w:val="-1"/>
          <w:sz w:val="26"/>
          <w:szCs w:val="26"/>
        </w:rPr>
        <w:t>т</w:t>
      </w:r>
      <w:r w:rsidRPr="000D7B08">
        <w:rPr>
          <w:rFonts w:ascii="Times New Roman" w:hAnsi="Times New Roman"/>
          <w:sz w:val="26"/>
          <w:szCs w:val="26"/>
        </w:rPr>
        <w:t>ви</w:t>
      </w:r>
      <w:r w:rsidRPr="000D7B08">
        <w:rPr>
          <w:rFonts w:ascii="Times New Roman" w:hAnsi="Times New Roman"/>
          <w:w w:val="101"/>
          <w:sz w:val="26"/>
          <w:szCs w:val="26"/>
        </w:rPr>
        <w:t>я</w:t>
      </w:r>
      <w:r w:rsidRPr="000D7B08">
        <w:rPr>
          <w:rFonts w:ascii="Times New Roman" w:hAnsi="Times New Roman"/>
          <w:sz w:val="26"/>
          <w:szCs w:val="26"/>
        </w:rPr>
        <w:t>) в</w:t>
      </w:r>
      <w:r w:rsidRPr="000D7B08">
        <w:rPr>
          <w:rFonts w:ascii="Times New Roman" w:hAnsi="Times New Roman"/>
          <w:spacing w:val="76"/>
          <w:sz w:val="26"/>
          <w:szCs w:val="26"/>
        </w:rPr>
        <w:t xml:space="preserve"> </w:t>
      </w:r>
      <w:r w:rsidRPr="000D7B08">
        <w:rPr>
          <w:rFonts w:ascii="Times New Roman" w:hAnsi="Times New Roman"/>
          <w:spacing w:val="3"/>
          <w:w w:val="101"/>
          <w:sz w:val="26"/>
          <w:szCs w:val="26"/>
        </w:rPr>
        <w:t>с</w:t>
      </w:r>
      <w:r w:rsidRPr="000D7B08">
        <w:rPr>
          <w:rFonts w:ascii="Times New Roman" w:hAnsi="Times New Roman"/>
          <w:spacing w:val="-3"/>
          <w:sz w:val="26"/>
          <w:szCs w:val="26"/>
        </w:rPr>
        <w:t>у</w:t>
      </w:r>
      <w:r w:rsidRPr="000D7B08">
        <w:rPr>
          <w:rFonts w:ascii="Times New Roman" w:hAnsi="Times New Roman"/>
          <w:spacing w:val="1"/>
          <w:sz w:val="26"/>
          <w:szCs w:val="26"/>
        </w:rPr>
        <w:t>д</w:t>
      </w:r>
      <w:r w:rsidRPr="000D7B08">
        <w:rPr>
          <w:rFonts w:ascii="Times New Roman" w:hAnsi="Times New Roman"/>
          <w:w w:val="101"/>
          <w:sz w:val="26"/>
          <w:szCs w:val="26"/>
        </w:rPr>
        <w:t>е</w:t>
      </w:r>
      <w:r w:rsidRPr="000D7B08">
        <w:rPr>
          <w:rFonts w:ascii="Times New Roman" w:hAnsi="Times New Roman"/>
          <w:sz w:val="26"/>
          <w:szCs w:val="26"/>
        </w:rPr>
        <w:t>бн</w:t>
      </w:r>
      <w:r w:rsidRPr="000D7B08">
        <w:rPr>
          <w:rFonts w:ascii="Times New Roman" w:hAnsi="Times New Roman"/>
          <w:spacing w:val="1"/>
          <w:sz w:val="26"/>
          <w:szCs w:val="26"/>
        </w:rPr>
        <w:t>ом</w:t>
      </w:r>
      <w:r w:rsidRPr="000D7B08">
        <w:rPr>
          <w:rFonts w:ascii="Times New Roman" w:hAnsi="Times New Roman"/>
          <w:spacing w:val="74"/>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о</w:t>
      </w:r>
      <w:r w:rsidRPr="000D7B08">
        <w:rPr>
          <w:rFonts w:ascii="Times New Roman" w:hAnsi="Times New Roman"/>
          <w:spacing w:val="1"/>
          <w:sz w:val="26"/>
          <w:szCs w:val="26"/>
        </w:rPr>
        <w:t>р</w:t>
      </w:r>
      <w:r w:rsidRPr="000D7B08">
        <w:rPr>
          <w:rFonts w:ascii="Times New Roman" w:hAnsi="Times New Roman"/>
          <w:spacing w:val="-1"/>
          <w:w w:val="101"/>
          <w:sz w:val="26"/>
          <w:szCs w:val="26"/>
        </w:rPr>
        <w:t>я</w:t>
      </w:r>
      <w:r w:rsidRPr="000D7B08">
        <w:rPr>
          <w:rFonts w:ascii="Times New Roman" w:hAnsi="Times New Roman"/>
          <w:sz w:val="26"/>
          <w:szCs w:val="26"/>
        </w:rPr>
        <w:t>д</w:t>
      </w:r>
      <w:r w:rsidRPr="000D7B08">
        <w:rPr>
          <w:rFonts w:ascii="Times New Roman" w:hAnsi="Times New Roman"/>
          <w:spacing w:val="1"/>
          <w:sz w:val="26"/>
          <w:szCs w:val="26"/>
        </w:rPr>
        <w:t>к</w:t>
      </w:r>
      <w:r w:rsidRPr="000D7B08">
        <w:rPr>
          <w:rFonts w:ascii="Times New Roman" w:hAnsi="Times New Roman"/>
          <w:w w:val="101"/>
          <w:sz w:val="26"/>
          <w:szCs w:val="26"/>
        </w:rPr>
        <w:t>е</w:t>
      </w:r>
      <w:r w:rsidRPr="000D7B08">
        <w:rPr>
          <w:rFonts w:ascii="Times New Roman" w:hAnsi="Times New Roman"/>
          <w:sz w:val="26"/>
          <w:szCs w:val="26"/>
        </w:rPr>
        <w:t>.</w:t>
      </w:r>
      <w:r w:rsidRPr="000D7B08">
        <w:rPr>
          <w:rFonts w:ascii="Times New Roman" w:hAnsi="Times New Roman"/>
          <w:spacing w:val="76"/>
          <w:sz w:val="26"/>
          <w:szCs w:val="26"/>
        </w:rPr>
        <w:t xml:space="preserve"> </w:t>
      </w:r>
      <w:r w:rsidRPr="000D7B08">
        <w:rPr>
          <w:rFonts w:ascii="Times New Roman" w:hAnsi="Times New Roman"/>
          <w:sz w:val="26"/>
          <w:szCs w:val="26"/>
        </w:rPr>
        <w:t>До</w:t>
      </w:r>
      <w:r w:rsidRPr="000D7B08">
        <w:rPr>
          <w:rFonts w:ascii="Times New Roman" w:hAnsi="Times New Roman"/>
          <w:w w:val="101"/>
          <w:sz w:val="26"/>
          <w:szCs w:val="26"/>
        </w:rPr>
        <w:t>с</w:t>
      </w:r>
      <w:r w:rsidRPr="000D7B08">
        <w:rPr>
          <w:rFonts w:ascii="Times New Roman" w:hAnsi="Times New Roman"/>
          <w:spacing w:val="-2"/>
          <w:sz w:val="26"/>
          <w:szCs w:val="26"/>
        </w:rPr>
        <w:t>у</w:t>
      </w:r>
      <w:r w:rsidRPr="000D7B08">
        <w:rPr>
          <w:rFonts w:ascii="Times New Roman" w:hAnsi="Times New Roman"/>
          <w:sz w:val="26"/>
          <w:szCs w:val="26"/>
        </w:rPr>
        <w:t>д</w:t>
      </w:r>
      <w:r w:rsidRPr="000D7B08">
        <w:rPr>
          <w:rFonts w:ascii="Times New Roman" w:hAnsi="Times New Roman"/>
          <w:w w:val="101"/>
          <w:sz w:val="26"/>
          <w:szCs w:val="26"/>
        </w:rPr>
        <w:t>е</w:t>
      </w:r>
      <w:r w:rsidRPr="000D7B08">
        <w:rPr>
          <w:rFonts w:ascii="Times New Roman" w:hAnsi="Times New Roman"/>
          <w:sz w:val="26"/>
          <w:szCs w:val="26"/>
        </w:rPr>
        <w:t>бный</w:t>
      </w:r>
      <w:r w:rsidRPr="000D7B08">
        <w:rPr>
          <w:rFonts w:ascii="Times New Roman" w:hAnsi="Times New Roman"/>
          <w:spacing w:val="77"/>
          <w:sz w:val="26"/>
          <w:szCs w:val="26"/>
        </w:rPr>
        <w:t xml:space="preserve"> </w:t>
      </w:r>
      <w:r w:rsidRPr="000D7B08">
        <w:rPr>
          <w:rFonts w:ascii="Times New Roman" w:hAnsi="Times New Roman"/>
          <w:sz w:val="26"/>
          <w:szCs w:val="26"/>
        </w:rPr>
        <w:t>(</w:t>
      </w:r>
      <w:r w:rsidRPr="000D7B08">
        <w:rPr>
          <w:rFonts w:ascii="Times New Roman" w:hAnsi="Times New Roman"/>
          <w:spacing w:val="-1"/>
          <w:sz w:val="26"/>
          <w:szCs w:val="26"/>
        </w:rPr>
        <w:t>в</w:t>
      </w:r>
      <w:r w:rsidRPr="000D7B08">
        <w:rPr>
          <w:rFonts w:ascii="Times New Roman" w:hAnsi="Times New Roman"/>
          <w:sz w:val="26"/>
          <w:szCs w:val="26"/>
        </w:rPr>
        <w:t>н</w:t>
      </w:r>
      <w:r w:rsidRPr="000D7B08">
        <w:rPr>
          <w:rFonts w:ascii="Times New Roman" w:hAnsi="Times New Roman"/>
          <w:w w:val="101"/>
          <w:sz w:val="26"/>
          <w:szCs w:val="26"/>
        </w:rPr>
        <w:t>ес</w:t>
      </w:r>
      <w:r w:rsidRPr="000D7B08">
        <w:rPr>
          <w:rFonts w:ascii="Times New Roman" w:hAnsi="Times New Roman"/>
          <w:spacing w:val="-3"/>
          <w:sz w:val="26"/>
          <w:szCs w:val="26"/>
        </w:rPr>
        <w:t>у</w:t>
      </w:r>
      <w:r w:rsidRPr="000D7B08">
        <w:rPr>
          <w:rFonts w:ascii="Times New Roman" w:hAnsi="Times New Roman"/>
          <w:sz w:val="26"/>
          <w:szCs w:val="26"/>
        </w:rPr>
        <w:t>д</w:t>
      </w:r>
      <w:r w:rsidRPr="000D7B08">
        <w:rPr>
          <w:rFonts w:ascii="Times New Roman" w:hAnsi="Times New Roman"/>
          <w:w w:val="101"/>
          <w:sz w:val="26"/>
          <w:szCs w:val="26"/>
        </w:rPr>
        <w:t>е</w:t>
      </w:r>
      <w:r w:rsidRPr="000D7B08">
        <w:rPr>
          <w:rFonts w:ascii="Times New Roman" w:hAnsi="Times New Roman"/>
          <w:sz w:val="26"/>
          <w:szCs w:val="26"/>
        </w:rPr>
        <w:t>бный) пор</w:t>
      </w:r>
      <w:r w:rsidRPr="000D7B08">
        <w:rPr>
          <w:rFonts w:ascii="Times New Roman" w:hAnsi="Times New Roman"/>
          <w:w w:val="101"/>
          <w:sz w:val="26"/>
          <w:szCs w:val="26"/>
        </w:rPr>
        <w:t>я</w:t>
      </w:r>
      <w:r w:rsidRPr="000D7B08">
        <w:rPr>
          <w:rFonts w:ascii="Times New Roman" w:hAnsi="Times New Roman"/>
          <w:spacing w:val="-1"/>
          <w:sz w:val="26"/>
          <w:szCs w:val="26"/>
        </w:rPr>
        <w:t>д</w:t>
      </w:r>
      <w:r w:rsidRPr="000D7B08">
        <w:rPr>
          <w:rFonts w:ascii="Times New Roman" w:hAnsi="Times New Roman"/>
          <w:spacing w:val="1"/>
          <w:sz w:val="26"/>
          <w:szCs w:val="26"/>
        </w:rPr>
        <w:t>о</w:t>
      </w:r>
      <w:r w:rsidRPr="000D7B08">
        <w:rPr>
          <w:rFonts w:ascii="Times New Roman" w:hAnsi="Times New Roman"/>
          <w:sz w:val="26"/>
          <w:szCs w:val="26"/>
        </w:rPr>
        <w:t xml:space="preserve">к </w:t>
      </w:r>
      <w:r w:rsidRPr="000D7B08">
        <w:rPr>
          <w:rFonts w:ascii="Times New Roman" w:hAnsi="Times New Roman"/>
          <w:spacing w:val="-1"/>
          <w:sz w:val="26"/>
          <w:szCs w:val="26"/>
        </w:rPr>
        <w:t>о</w:t>
      </w:r>
      <w:r w:rsidRPr="000D7B08">
        <w:rPr>
          <w:rFonts w:ascii="Times New Roman" w:hAnsi="Times New Roman"/>
          <w:spacing w:val="1"/>
          <w:sz w:val="26"/>
          <w:szCs w:val="26"/>
        </w:rPr>
        <w:t>б</w:t>
      </w:r>
      <w:r w:rsidRPr="000D7B08">
        <w:rPr>
          <w:rFonts w:ascii="Times New Roman" w:hAnsi="Times New Roman"/>
          <w:spacing w:val="-1"/>
          <w:sz w:val="26"/>
          <w:szCs w:val="26"/>
        </w:rPr>
        <w:t>ж</w:t>
      </w:r>
      <w:r w:rsidRPr="000D7B08">
        <w:rPr>
          <w:rFonts w:ascii="Times New Roman" w:hAnsi="Times New Roman"/>
          <w:w w:val="101"/>
          <w:sz w:val="26"/>
          <w:szCs w:val="26"/>
        </w:rPr>
        <w:t>а</w:t>
      </w:r>
      <w:r w:rsidRPr="000D7B08">
        <w:rPr>
          <w:rFonts w:ascii="Times New Roman" w:hAnsi="Times New Roman"/>
          <w:spacing w:val="-1"/>
          <w:sz w:val="26"/>
          <w:szCs w:val="26"/>
        </w:rPr>
        <w:t>л</w:t>
      </w:r>
      <w:r w:rsidRPr="000D7B08">
        <w:rPr>
          <w:rFonts w:ascii="Times New Roman" w:hAnsi="Times New Roman"/>
          <w:spacing w:val="1"/>
          <w:sz w:val="26"/>
          <w:szCs w:val="26"/>
        </w:rPr>
        <w:t>о</w:t>
      </w:r>
      <w:r w:rsidRPr="000D7B08">
        <w:rPr>
          <w:rFonts w:ascii="Times New Roman" w:hAnsi="Times New Roman"/>
          <w:sz w:val="26"/>
          <w:szCs w:val="26"/>
        </w:rPr>
        <w:t>в</w:t>
      </w:r>
      <w:r w:rsidRPr="000D7B08">
        <w:rPr>
          <w:rFonts w:ascii="Times New Roman" w:hAnsi="Times New Roman"/>
          <w:spacing w:val="-1"/>
          <w:w w:val="101"/>
          <w:sz w:val="26"/>
          <w:szCs w:val="26"/>
        </w:rPr>
        <w:t>а</w:t>
      </w:r>
      <w:r w:rsidRPr="000D7B08">
        <w:rPr>
          <w:rFonts w:ascii="Times New Roman" w:hAnsi="Times New Roman"/>
          <w:spacing w:val="-1"/>
          <w:sz w:val="26"/>
          <w:szCs w:val="26"/>
        </w:rPr>
        <w:t>н</w:t>
      </w:r>
      <w:r w:rsidRPr="000D7B08">
        <w:rPr>
          <w:rFonts w:ascii="Times New Roman" w:hAnsi="Times New Roman"/>
          <w:sz w:val="26"/>
          <w:szCs w:val="26"/>
        </w:rPr>
        <w:t>и</w:t>
      </w:r>
      <w:r w:rsidRPr="000D7B08">
        <w:rPr>
          <w:rFonts w:ascii="Times New Roman" w:hAnsi="Times New Roman"/>
          <w:w w:val="101"/>
          <w:sz w:val="26"/>
          <w:szCs w:val="26"/>
        </w:rPr>
        <w:t>я</w:t>
      </w:r>
      <w:r w:rsidRPr="000D7B08">
        <w:rPr>
          <w:rFonts w:ascii="Times New Roman" w:hAnsi="Times New Roman"/>
          <w:sz w:val="26"/>
          <w:szCs w:val="26"/>
        </w:rPr>
        <w:t xml:space="preserve"> </w:t>
      </w:r>
      <w:r w:rsidRPr="000D7B08">
        <w:rPr>
          <w:rFonts w:ascii="Times New Roman" w:hAnsi="Times New Roman"/>
          <w:spacing w:val="1"/>
          <w:sz w:val="26"/>
          <w:szCs w:val="26"/>
        </w:rPr>
        <w:t>н</w:t>
      </w:r>
      <w:r w:rsidRPr="000D7B08">
        <w:rPr>
          <w:rFonts w:ascii="Times New Roman" w:hAnsi="Times New Roman"/>
          <w:w w:val="101"/>
          <w:sz w:val="26"/>
          <w:szCs w:val="26"/>
        </w:rPr>
        <w:t>е</w:t>
      </w:r>
      <w:r w:rsidRPr="000D7B08">
        <w:rPr>
          <w:rFonts w:ascii="Times New Roman" w:hAnsi="Times New Roman"/>
          <w:spacing w:val="-2"/>
          <w:sz w:val="26"/>
          <w:szCs w:val="26"/>
        </w:rPr>
        <w:t xml:space="preserve"> </w:t>
      </w:r>
      <w:r w:rsidRPr="000D7B08">
        <w:rPr>
          <w:rFonts w:ascii="Times New Roman" w:hAnsi="Times New Roman"/>
          <w:w w:val="101"/>
          <w:sz w:val="26"/>
          <w:szCs w:val="26"/>
        </w:rPr>
        <w:t>я</w:t>
      </w:r>
      <w:r w:rsidRPr="000D7B08">
        <w:rPr>
          <w:rFonts w:ascii="Times New Roman" w:hAnsi="Times New Roman"/>
          <w:spacing w:val="-1"/>
          <w:sz w:val="26"/>
          <w:szCs w:val="26"/>
        </w:rPr>
        <w:t>в</w:t>
      </w:r>
      <w:r w:rsidRPr="000D7B08">
        <w:rPr>
          <w:rFonts w:ascii="Times New Roman" w:hAnsi="Times New Roman"/>
          <w:sz w:val="26"/>
          <w:szCs w:val="26"/>
        </w:rPr>
        <w:t>л</w:t>
      </w:r>
      <w:r w:rsidRPr="000D7B08">
        <w:rPr>
          <w:rFonts w:ascii="Times New Roman" w:hAnsi="Times New Roman"/>
          <w:w w:val="101"/>
          <w:sz w:val="26"/>
          <w:szCs w:val="26"/>
        </w:rPr>
        <w:t>яе</w:t>
      </w:r>
      <w:r w:rsidRPr="000D7B08">
        <w:rPr>
          <w:rFonts w:ascii="Times New Roman" w:hAnsi="Times New Roman"/>
          <w:spacing w:val="-1"/>
          <w:sz w:val="26"/>
          <w:szCs w:val="26"/>
        </w:rPr>
        <w:t>т</w:t>
      </w:r>
      <w:r w:rsidRPr="000D7B08">
        <w:rPr>
          <w:rFonts w:ascii="Times New Roman" w:hAnsi="Times New Roman"/>
          <w:w w:val="101"/>
          <w:sz w:val="26"/>
          <w:szCs w:val="26"/>
        </w:rPr>
        <w:t>ся</w:t>
      </w:r>
      <w:r w:rsidRPr="000D7B08">
        <w:rPr>
          <w:rFonts w:ascii="Times New Roman" w:hAnsi="Times New Roman"/>
          <w:spacing w:val="-2"/>
          <w:sz w:val="26"/>
          <w:szCs w:val="26"/>
        </w:rPr>
        <w:t xml:space="preserve"> </w:t>
      </w:r>
      <w:r w:rsidRPr="000D7B08">
        <w:rPr>
          <w:rFonts w:ascii="Times New Roman" w:hAnsi="Times New Roman"/>
          <w:sz w:val="26"/>
          <w:szCs w:val="26"/>
        </w:rPr>
        <w:t>дл</w:t>
      </w:r>
      <w:r w:rsidRPr="000D7B08">
        <w:rPr>
          <w:rFonts w:ascii="Times New Roman" w:hAnsi="Times New Roman"/>
          <w:w w:val="101"/>
          <w:sz w:val="26"/>
          <w:szCs w:val="26"/>
        </w:rPr>
        <w:t>я</w:t>
      </w:r>
      <w:r w:rsidRPr="000D7B08">
        <w:rPr>
          <w:rFonts w:ascii="Times New Roman" w:hAnsi="Times New Roman"/>
          <w:sz w:val="26"/>
          <w:szCs w:val="26"/>
        </w:rPr>
        <w:t xml:space="preserve"> </w:t>
      </w:r>
      <w:r w:rsidRPr="000D7B08">
        <w:rPr>
          <w:rFonts w:ascii="Times New Roman" w:hAnsi="Times New Roman"/>
          <w:spacing w:val="-3"/>
          <w:sz w:val="26"/>
          <w:szCs w:val="26"/>
        </w:rPr>
        <w:t>з</w:t>
      </w:r>
      <w:r w:rsidRPr="000D7B08">
        <w:rPr>
          <w:rFonts w:ascii="Times New Roman" w:hAnsi="Times New Roman"/>
          <w:w w:val="101"/>
          <w:sz w:val="26"/>
          <w:szCs w:val="26"/>
        </w:rPr>
        <w:t>ая</w:t>
      </w:r>
      <w:r w:rsidRPr="000D7B08">
        <w:rPr>
          <w:rFonts w:ascii="Times New Roman" w:hAnsi="Times New Roman"/>
          <w:sz w:val="26"/>
          <w:szCs w:val="26"/>
        </w:rPr>
        <w:t>вит</w:t>
      </w:r>
      <w:r w:rsidRPr="000D7B08">
        <w:rPr>
          <w:rFonts w:ascii="Times New Roman" w:hAnsi="Times New Roman"/>
          <w:w w:val="101"/>
          <w:sz w:val="26"/>
          <w:szCs w:val="26"/>
        </w:rPr>
        <w:t>е</w:t>
      </w:r>
      <w:r w:rsidRPr="000D7B08">
        <w:rPr>
          <w:rFonts w:ascii="Times New Roman" w:hAnsi="Times New Roman"/>
          <w:spacing w:val="-1"/>
          <w:sz w:val="26"/>
          <w:szCs w:val="26"/>
        </w:rPr>
        <w:t>л</w:t>
      </w:r>
      <w:r w:rsidRPr="000D7B08">
        <w:rPr>
          <w:rFonts w:ascii="Times New Roman" w:hAnsi="Times New Roman"/>
          <w:spacing w:val="-2"/>
          <w:w w:val="101"/>
          <w:sz w:val="26"/>
          <w:szCs w:val="26"/>
        </w:rPr>
        <w:t>е</w:t>
      </w:r>
      <w:r w:rsidRPr="000D7B08">
        <w:rPr>
          <w:rFonts w:ascii="Times New Roman" w:hAnsi="Times New Roman"/>
          <w:sz w:val="26"/>
          <w:szCs w:val="26"/>
        </w:rPr>
        <w:t>й об</w:t>
      </w:r>
      <w:r w:rsidRPr="000D7B08">
        <w:rPr>
          <w:rFonts w:ascii="Times New Roman" w:hAnsi="Times New Roman"/>
          <w:w w:val="101"/>
          <w:sz w:val="26"/>
          <w:szCs w:val="26"/>
        </w:rPr>
        <w:t>я</w:t>
      </w:r>
      <w:r w:rsidRPr="000D7B08">
        <w:rPr>
          <w:rFonts w:ascii="Times New Roman" w:hAnsi="Times New Roman"/>
          <w:sz w:val="26"/>
          <w:szCs w:val="26"/>
        </w:rPr>
        <w:t>з</w:t>
      </w:r>
      <w:r w:rsidRPr="000D7B08">
        <w:rPr>
          <w:rFonts w:ascii="Times New Roman" w:hAnsi="Times New Roman"/>
          <w:w w:val="101"/>
          <w:sz w:val="26"/>
          <w:szCs w:val="26"/>
        </w:rPr>
        <w:t>а</w:t>
      </w:r>
      <w:r w:rsidRPr="000D7B08">
        <w:rPr>
          <w:rFonts w:ascii="Times New Roman" w:hAnsi="Times New Roman"/>
          <w:spacing w:val="-1"/>
          <w:sz w:val="26"/>
          <w:szCs w:val="26"/>
        </w:rPr>
        <w:t>т</w:t>
      </w:r>
      <w:r w:rsidRPr="000D7B08">
        <w:rPr>
          <w:rFonts w:ascii="Times New Roman" w:hAnsi="Times New Roman"/>
          <w:w w:val="101"/>
          <w:sz w:val="26"/>
          <w:szCs w:val="26"/>
        </w:rPr>
        <w:t>е</w:t>
      </w:r>
      <w:r w:rsidRPr="000D7B08">
        <w:rPr>
          <w:rFonts w:ascii="Times New Roman" w:hAnsi="Times New Roman"/>
          <w:spacing w:val="-1"/>
          <w:sz w:val="26"/>
          <w:szCs w:val="26"/>
        </w:rPr>
        <w:t>л</w:t>
      </w:r>
      <w:r w:rsidRPr="000D7B08">
        <w:rPr>
          <w:rFonts w:ascii="Times New Roman" w:hAnsi="Times New Roman"/>
          <w:sz w:val="26"/>
          <w:szCs w:val="26"/>
        </w:rPr>
        <w:t>ьн</w:t>
      </w:r>
      <w:r w:rsidRPr="000D7B08">
        <w:rPr>
          <w:rFonts w:ascii="Times New Roman" w:hAnsi="Times New Roman"/>
          <w:spacing w:val="1"/>
          <w:sz w:val="26"/>
          <w:szCs w:val="26"/>
        </w:rPr>
        <w:t>ы</w:t>
      </w:r>
      <w:r w:rsidRPr="000D7B08">
        <w:rPr>
          <w:rFonts w:ascii="Times New Roman" w:hAnsi="Times New Roman"/>
          <w:sz w:val="26"/>
          <w:szCs w:val="26"/>
        </w:rPr>
        <w:t>м.</w:t>
      </w:r>
    </w:p>
    <w:p w:rsidR="001A227D" w:rsidRPr="000D7B08" w:rsidRDefault="001A227D" w:rsidP="004C415C">
      <w:pPr>
        <w:widowControl w:val="0"/>
        <w:spacing w:after="0" w:line="228" w:lineRule="auto"/>
        <w:ind w:right="-18" w:firstLine="709"/>
        <w:jc w:val="both"/>
        <w:rPr>
          <w:rFonts w:ascii="Times New Roman" w:hAnsi="Times New Roman"/>
          <w:sz w:val="26"/>
          <w:szCs w:val="26"/>
        </w:rPr>
      </w:pPr>
      <w:r w:rsidRPr="000D7B08">
        <w:rPr>
          <w:rFonts w:ascii="Times New Roman" w:hAnsi="Times New Roman"/>
          <w:spacing w:val="1"/>
          <w:sz w:val="26"/>
          <w:szCs w:val="26"/>
        </w:rPr>
        <w:t>5</w:t>
      </w:r>
      <w:r w:rsidRPr="000D7B08">
        <w:rPr>
          <w:rFonts w:ascii="Times New Roman" w:hAnsi="Times New Roman"/>
          <w:sz w:val="26"/>
          <w:szCs w:val="26"/>
        </w:rPr>
        <w:t>.</w:t>
      </w:r>
      <w:r w:rsidRPr="000D7B08">
        <w:rPr>
          <w:rFonts w:ascii="Times New Roman" w:hAnsi="Times New Roman"/>
          <w:spacing w:val="1"/>
          <w:sz w:val="26"/>
          <w:szCs w:val="26"/>
        </w:rPr>
        <w:t>2</w:t>
      </w:r>
      <w:r w:rsidRPr="000D7B08">
        <w:rPr>
          <w:rFonts w:ascii="Times New Roman" w:hAnsi="Times New Roman"/>
          <w:sz w:val="26"/>
          <w:szCs w:val="26"/>
        </w:rPr>
        <w:t>.</w:t>
      </w:r>
      <w:r w:rsidRPr="000D7B08">
        <w:rPr>
          <w:rFonts w:ascii="Times New Roman" w:hAnsi="Times New Roman"/>
          <w:spacing w:val="45"/>
          <w:sz w:val="26"/>
          <w:szCs w:val="26"/>
        </w:rPr>
        <w:t xml:space="preserve"> </w:t>
      </w:r>
      <w:r w:rsidRPr="000D7B08">
        <w:rPr>
          <w:rFonts w:ascii="Times New Roman" w:hAnsi="Times New Roman"/>
          <w:sz w:val="26"/>
          <w:szCs w:val="26"/>
        </w:rPr>
        <w:t>Информирование заявителей о порядке досудебного (внесудебного) обжалования осуществляется посредством:</w:t>
      </w:r>
    </w:p>
    <w:p w:rsidR="001A227D" w:rsidRPr="000D7B08" w:rsidRDefault="001A227D" w:rsidP="004C415C">
      <w:pPr>
        <w:widowControl w:val="0"/>
        <w:spacing w:after="0" w:line="228" w:lineRule="auto"/>
        <w:ind w:right="-18" w:firstLine="709"/>
        <w:jc w:val="both"/>
        <w:rPr>
          <w:rFonts w:ascii="Times New Roman" w:hAnsi="Times New Roman"/>
          <w:sz w:val="26"/>
          <w:szCs w:val="26"/>
        </w:rPr>
      </w:pPr>
      <w:r w:rsidRPr="000D7B08">
        <w:rPr>
          <w:rFonts w:ascii="Times New Roman" w:hAnsi="Times New Roman"/>
          <w:sz w:val="26"/>
          <w:szCs w:val="26"/>
        </w:rPr>
        <w:t>1) индивидуального информирования:</w:t>
      </w:r>
    </w:p>
    <w:p w:rsidR="001A227D" w:rsidRPr="000D7B08" w:rsidRDefault="001A227D" w:rsidP="004C415C">
      <w:pPr>
        <w:widowControl w:val="0"/>
        <w:spacing w:after="0" w:line="228" w:lineRule="auto"/>
        <w:ind w:right="-18" w:firstLine="709"/>
        <w:jc w:val="both"/>
        <w:rPr>
          <w:rFonts w:ascii="Times New Roman" w:hAnsi="Times New Roman"/>
          <w:sz w:val="26"/>
          <w:szCs w:val="26"/>
        </w:rPr>
      </w:pPr>
      <w:r w:rsidRPr="000D7B08">
        <w:rPr>
          <w:rFonts w:ascii="Times New Roman" w:hAnsi="Times New Roman"/>
          <w:sz w:val="26"/>
          <w:szCs w:val="26"/>
        </w:rPr>
        <w:t>- при обращении заявителя в устной форме лично и по телефону;</w:t>
      </w:r>
    </w:p>
    <w:p w:rsidR="001A227D" w:rsidRPr="000D7B08" w:rsidRDefault="001A227D" w:rsidP="004C415C">
      <w:pPr>
        <w:widowControl w:val="0"/>
        <w:spacing w:after="0" w:line="228" w:lineRule="auto"/>
        <w:ind w:right="-18" w:firstLine="709"/>
        <w:jc w:val="both"/>
        <w:rPr>
          <w:rFonts w:ascii="Times New Roman" w:hAnsi="Times New Roman"/>
          <w:sz w:val="26"/>
          <w:szCs w:val="26"/>
        </w:rPr>
      </w:pPr>
      <w:r w:rsidRPr="000D7B08">
        <w:rPr>
          <w:rFonts w:ascii="Times New Roman" w:hAnsi="Times New Roman"/>
          <w:sz w:val="26"/>
          <w:szCs w:val="26"/>
        </w:rPr>
        <w:t>- при обращении заявителя в письменной форме, поданном лично или направленным по почте;</w:t>
      </w:r>
    </w:p>
    <w:p w:rsidR="001A227D" w:rsidRPr="000D7B08" w:rsidRDefault="001A227D" w:rsidP="004C415C">
      <w:pPr>
        <w:widowControl w:val="0"/>
        <w:spacing w:after="0" w:line="228" w:lineRule="auto"/>
        <w:ind w:right="-18" w:firstLine="709"/>
        <w:jc w:val="both"/>
        <w:rPr>
          <w:rFonts w:ascii="Times New Roman" w:hAnsi="Times New Roman"/>
          <w:sz w:val="26"/>
          <w:szCs w:val="26"/>
        </w:rPr>
      </w:pPr>
      <w:r w:rsidRPr="000D7B08">
        <w:rPr>
          <w:rFonts w:ascii="Times New Roman" w:hAnsi="Times New Roman"/>
          <w:sz w:val="26"/>
          <w:szCs w:val="26"/>
        </w:rPr>
        <w:t>- при обращении заявителя в электронной форме.</w:t>
      </w:r>
    </w:p>
    <w:p w:rsidR="001A227D" w:rsidRPr="000D7B08" w:rsidRDefault="001A227D" w:rsidP="004C415C">
      <w:pPr>
        <w:widowControl w:val="0"/>
        <w:spacing w:after="0" w:line="228" w:lineRule="auto"/>
        <w:ind w:right="-18" w:firstLine="709"/>
        <w:jc w:val="both"/>
        <w:rPr>
          <w:rFonts w:ascii="Times New Roman" w:hAnsi="Times New Roman"/>
          <w:sz w:val="26"/>
          <w:szCs w:val="26"/>
        </w:rPr>
      </w:pPr>
      <w:r w:rsidRPr="000D7B08">
        <w:rPr>
          <w:rFonts w:ascii="Times New Roman" w:hAnsi="Times New Roman"/>
          <w:sz w:val="26"/>
          <w:szCs w:val="26"/>
        </w:rPr>
        <w:t>2) публичного информирования:</w:t>
      </w:r>
    </w:p>
    <w:p w:rsidR="001A227D" w:rsidRPr="000D7B08" w:rsidRDefault="001A227D" w:rsidP="004C415C">
      <w:pPr>
        <w:widowControl w:val="0"/>
        <w:spacing w:after="0" w:line="228" w:lineRule="auto"/>
        <w:ind w:right="-18" w:firstLine="709"/>
        <w:jc w:val="both"/>
        <w:rPr>
          <w:rFonts w:ascii="Times New Roman" w:hAnsi="Times New Roman"/>
          <w:sz w:val="26"/>
          <w:szCs w:val="26"/>
        </w:rPr>
      </w:pPr>
      <w:r w:rsidRPr="000D7B08">
        <w:rPr>
          <w:rFonts w:ascii="Times New Roman" w:hAnsi="Times New Roman"/>
          <w:sz w:val="26"/>
          <w:szCs w:val="26"/>
        </w:rPr>
        <w:t>- путем размещения информации на официальном сайте, Едином портале, Региональном портале;</w:t>
      </w:r>
    </w:p>
    <w:p w:rsidR="001A227D" w:rsidRPr="000D7B08" w:rsidRDefault="001A227D" w:rsidP="004C415C">
      <w:pPr>
        <w:widowControl w:val="0"/>
        <w:spacing w:after="0" w:line="228" w:lineRule="auto"/>
        <w:ind w:right="-18" w:firstLine="709"/>
        <w:jc w:val="both"/>
        <w:rPr>
          <w:rFonts w:ascii="Times New Roman" w:hAnsi="Times New Roman"/>
          <w:sz w:val="26"/>
          <w:szCs w:val="26"/>
        </w:rPr>
      </w:pPr>
      <w:r w:rsidRPr="000D7B08">
        <w:rPr>
          <w:rFonts w:ascii="Times New Roman" w:hAnsi="Times New Roman"/>
          <w:sz w:val="26"/>
          <w:szCs w:val="26"/>
        </w:rPr>
        <w:t>- путем размещения информации на информационных стендах в местах предоставления муниципальной услуги.</w:t>
      </w:r>
    </w:p>
    <w:p w:rsidR="001A227D" w:rsidRPr="000D7B08" w:rsidRDefault="001A227D" w:rsidP="004C415C">
      <w:pPr>
        <w:widowControl w:val="0"/>
        <w:spacing w:after="0" w:line="228" w:lineRule="auto"/>
        <w:ind w:right="-18" w:firstLine="709"/>
        <w:jc w:val="both"/>
        <w:rPr>
          <w:rFonts w:ascii="Times New Roman" w:hAnsi="Times New Roman"/>
          <w:sz w:val="26"/>
          <w:szCs w:val="26"/>
        </w:rPr>
      </w:pPr>
      <w:r w:rsidRPr="000D7B08">
        <w:rPr>
          <w:rFonts w:ascii="Times New Roman" w:hAnsi="Times New Roman"/>
          <w:sz w:val="26"/>
          <w:szCs w:val="26"/>
        </w:rPr>
        <w:t>5.3. Заявитель может обратиться с жалобой, в том числе в следующих случаях:</w:t>
      </w:r>
    </w:p>
    <w:p w:rsidR="001A227D" w:rsidRPr="000D7B08" w:rsidRDefault="001A227D" w:rsidP="004C415C">
      <w:pPr>
        <w:widowControl w:val="0"/>
        <w:spacing w:after="0" w:line="228" w:lineRule="auto"/>
        <w:ind w:right="-18" w:firstLine="709"/>
        <w:jc w:val="both"/>
        <w:rPr>
          <w:rFonts w:ascii="Times New Roman" w:hAnsi="Times New Roman"/>
          <w:sz w:val="26"/>
          <w:szCs w:val="26"/>
        </w:rPr>
      </w:pPr>
      <w:r w:rsidRPr="000D7B08">
        <w:rPr>
          <w:rFonts w:ascii="Times New Roman" w:hAnsi="Times New Roman"/>
          <w:sz w:val="26"/>
          <w:szCs w:val="26"/>
        </w:rPr>
        <w:t>а) нарушение срока регистрации запроса заявителя о предоставлении муниципальной услуги;</w:t>
      </w:r>
    </w:p>
    <w:p w:rsidR="001A227D" w:rsidRPr="000D7B08" w:rsidRDefault="001A227D" w:rsidP="004C415C">
      <w:pPr>
        <w:autoSpaceDE w:val="0"/>
        <w:autoSpaceDN w:val="0"/>
        <w:adjustRightInd w:val="0"/>
        <w:spacing w:after="0" w:line="228" w:lineRule="auto"/>
        <w:ind w:firstLine="709"/>
        <w:jc w:val="both"/>
        <w:rPr>
          <w:rFonts w:ascii="Times New Roman" w:hAnsi="Times New Roman"/>
          <w:w w:val="101"/>
          <w:sz w:val="26"/>
          <w:szCs w:val="26"/>
        </w:rPr>
      </w:pPr>
      <w:r w:rsidRPr="000D7B08">
        <w:rPr>
          <w:rFonts w:ascii="Times New Roman" w:hAnsi="Times New Roman"/>
          <w:spacing w:val="1"/>
          <w:sz w:val="26"/>
          <w:szCs w:val="26"/>
        </w:rPr>
        <w:t>б)</w:t>
      </w:r>
      <w:r w:rsidRPr="000D7B08">
        <w:rPr>
          <w:rFonts w:ascii="Times New Roman" w:hAnsi="Times New Roman"/>
          <w:spacing w:val="52"/>
          <w:sz w:val="26"/>
          <w:szCs w:val="26"/>
        </w:rPr>
        <w:t xml:space="preserve"> </w:t>
      </w:r>
      <w:r w:rsidRPr="000D7B08">
        <w:rPr>
          <w:rFonts w:ascii="Times New Roman" w:hAnsi="Times New Roman"/>
          <w:sz w:val="26"/>
          <w:szCs w:val="26"/>
        </w:rPr>
        <w:t>н</w:t>
      </w:r>
      <w:r w:rsidRPr="000D7B08">
        <w:rPr>
          <w:rFonts w:ascii="Times New Roman" w:hAnsi="Times New Roman"/>
          <w:w w:val="101"/>
          <w:sz w:val="26"/>
          <w:szCs w:val="26"/>
        </w:rPr>
        <w:t>а</w:t>
      </w:r>
      <w:r w:rsidRPr="000D7B08">
        <w:rPr>
          <w:rFonts w:ascii="Times New Roman" w:hAnsi="Times New Roman"/>
          <w:sz w:val="26"/>
          <w:szCs w:val="26"/>
        </w:rPr>
        <w:t>р</w:t>
      </w:r>
      <w:r w:rsidRPr="000D7B08">
        <w:rPr>
          <w:rFonts w:ascii="Times New Roman" w:hAnsi="Times New Roman"/>
          <w:spacing w:val="-2"/>
          <w:sz w:val="26"/>
          <w:szCs w:val="26"/>
        </w:rPr>
        <w:t>у</w:t>
      </w:r>
      <w:r w:rsidRPr="000D7B08">
        <w:rPr>
          <w:rFonts w:ascii="Times New Roman" w:hAnsi="Times New Roman"/>
          <w:sz w:val="26"/>
          <w:szCs w:val="26"/>
        </w:rPr>
        <w:t>ш</w:t>
      </w:r>
      <w:r w:rsidRPr="000D7B08">
        <w:rPr>
          <w:rFonts w:ascii="Times New Roman" w:hAnsi="Times New Roman"/>
          <w:w w:val="101"/>
          <w:sz w:val="26"/>
          <w:szCs w:val="26"/>
        </w:rPr>
        <w:t>е</w:t>
      </w:r>
      <w:r w:rsidRPr="000D7B08">
        <w:rPr>
          <w:rFonts w:ascii="Times New Roman" w:hAnsi="Times New Roman"/>
          <w:sz w:val="26"/>
          <w:szCs w:val="26"/>
        </w:rPr>
        <w:t>ни</w:t>
      </w:r>
      <w:r w:rsidRPr="000D7B08">
        <w:rPr>
          <w:rFonts w:ascii="Times New Roman" w:hAnsi="Times New Roman"/>
          <w:w w:val="101"/>
          <w:sz w:val="26"/>
          <w:szCs w:val="26"/>
        </w:rPr>
        <w:t>е</w:t>
      </w:r>
      <w:r w:rsidRPr="000D7B08">
        <w:rPr>
          <w:rFonts w:ascii="Times New Roman" w:hAnsi="Times New Roman"/>
          <w:spacing w:val="52"/>
          <w:sz w:val="26"/>
          <w:szCs w:val="26"/>
        </w:rPr>
        <w:t xml:space="preserve"> </w:t>
      </w:r>
      <w:r w:rsidRPr="000D7B08">
        <w:rPr>
          <w:rFonts w:ascii="Times New Roman" w:hAnsi="Times New Roman"/>
          <w:spacing w:val="-1"/>
          <w:w w:val="101"/>
          <w:sz w:val="26"/>
          <w:szCs w:val="26"/>
        </w:rPr>
        <w:t>с</w:t>
      </w:r>
      <w:r w:rsidRPr="000D7B08">
        <w:rPr>
          <w:rFonts w:ascii="Times New Roman" w:hAnsi="Times New Roman"/>
          <w:sz w:val="26"/>
          <w:szCs w:val="26"/>
        </w:rPr>
        <w:t>ро</w:t>
      </w:r>
      <w:r w:rsidRPr="000D7B08">
        <w:rPr>
          <w:rFonts w:ascii="Times New Roman" w:hAnsi="Times New Roman"/>
          <w:spacing w:val="-2"/>
          <w:sz w:val="26"/>
          <w:szCs w:val="26"/>
        </w:rPr>
        <w:t>к</w:t>
      </w:r>
      <w:r w:rsidRPr="000D7B08">
        <w:rPr>
          <w:rFonts w:ascii="Times New Roman" w:hAnsi="Times New Roman"/>
          <w:w w:val="101"/>
          <w:sz w:val="26"/>
          <w:szCs w:val="26"/>
        </w:rPr>
        <w:t>а</w:t>
      </w:r>
      <w:r w:rsidRPr="000D7B08">
        <w:rPr>
          <w:rFonts w:ascii="Times New Roman" w:hAnsi="Times New Roman"/>
          <w:spacing w:val="52"/>
          <w:sz w:val="26"/>
          <w:szCs w:val="26"/>
        </w:rPr>
        <w:t xml:space="preserve"> </w:t>
      </w:r>
      <w:r w:rsidRPr="000D7B08">
        <w:rPr>
          <w:rFonts w:ascii="Times New Roman" w:hAnsi="Times New Roman"/>
          <w:sz w:val="26"/>
          <w:szCs w:val="26"/>
        </w:rPr>
        <w:t>п</w:t>
      </w:r>
      <w:r w:rsidRPr="000D7B08">
        <w:rPr>
          <w:rFonts w:ascii="Times New Roman" w:hAnsi="Times New Roman"/>
          <w:spacing w:val="1"/>
          <w:sz w:val="26"/>
          <w:szCs w:val="26"/>
        </w:rPr>
        <w:t>р</w:t>
      </w:r>
      <w:r w:rsidRPr="000D7B08">
        <w:rPr>
          <w:rFonts w:ascii="Times New Roman" w:hAnsi="Times New Roman"/>
          <w:w w:val="101"/>
          <w:sz w:val="26"/>
          <w:szCs w:val="26"/>
        </w:rPr>
        <w:t>е</w:t>
      </w:r>
      <w:r w:rsidRPr="000D7B08">
        <w:rPr>
          <w:rFonts w:ascii="Times New Roman" w:hAnsi="Times New Roman"/>
          <w:spacing w:val="-2"/>
          <w:sz w:val="26"/>
          <w:szCs w:val="26"/>
        </w:rPr>
        <w:t>д</w:t>
      </w:r>
      <w:r w:rsidRPr="000D7B08">
        <w:rPr>
          <w:rFonts w:ascii="Times New Roman" w:hAnsi="Times New Roman"/>
          <w:sz w:val="26"/>
          <w:szCs w:val="26"/>
        </w:rPr>
        <w:t>о</w:t>
      </w:r>
      <w:r w:rsidRPr="000D7B08">
        <w:rPr>
          <w:rFonts w:ascii="Times New Roman" w:hAnsi="Times New Roman"/>
          <w:spacing w:val="1"/>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z w:val="26"/>
          <w:szCs w:val="26"/>
        </w:rPr>
        <w:t>вл</w:t>
      </w:r>
      <w:r w:rsidRPr="000D7B08">
        <w:rPr>
          <w:rFonts w:ascii="Times New Roman" w:hAnsi="Times New Roman"/>
          <w:spacing w:val="-1"/>
          <w:w w:val="101"/>
          <w:sz w:val="26"/>
          <w:szCs w:val="26"/>
        </w:rPr>
        <w:t>е</w:t>
      </w:r>
      <w:r w:rsidRPr="000D7B08">
        <w:rPr>
          <w:rFonts w:ascii="Times New Roman" w:hAnsi="Times New Roman"/>
          <w:sz w:val="26"/>
          <w:szCs w:val="26"/>
        </w:rPr>
        <w:t>ни</w:t>
      </w:r>
      <w:r w:rsidRPr="000D7B08">
        <w:rPr>
          <w:rFonts w:ascii="Times New Roman" w:hAnsi="Times New Roman"/>
          <w:w w:val="101"/>
          <w:sz w:val="26"/>
          <w:szCs w:val="26"/>
        </w:rPr>
        <w:t>я</w:t>
      </w:r>
      <w:r w:rsidRPr="000D7B08">
        <w:rPr>
          <w:rFonts w:ascii="Times New Roman" w:hAnsi="Times New Roman"/>
          <w:spacing w:val="52"/>
          <w:sz w:val="26"/>
          <w:szCs w:val="26"/>
        </w:rPr>
        <w:t xml:space="preserve"> </w:t>
      </w:r>
      <w:r w:rsidRPr="000D7B08">
        <w:rPr>
          <w:rFonts w:ascii="Times New Roman" w:hAnsi="Times New Roman"/>
          <w:spacing w:val="-1"/>
          <w:sz w:val="26"/>
          <w:szCs w:val="26"/>
        </w:rPr>
        <w:t>м</w:t>
      </w:r>
      <w:r w:rsidRPr="000D7B08">
        <w:rPr>
          <w:rFonts w:ascii="Times New Roman" w:hAnsi="Times New Roman"/>
          <w:spacing w:val="-3"/>
          <w:sz w:val="26"/>
          <w:szCs w:val="26"/>
        </w:rPr>
        <w:t>у</w:t>
      </w:r>
      <w:r w:rsidRPr="000D7B08">
        <w:rPr>
          <w:rFonts w:ascii="Times New Roman" w:hAnsi="Times New Roman"/>
          <w:sz w:val="26"/>
          <w:szCs w:val="26"/>
        </w:rPr>
        <w:t>ницип</w:t>
      </w:r>
      <w:r w:rsidRPr="000D7B08">
        <w:rPr>
          <w:rFonts w:ascii="Times New Roman" w:hAnsi="Times New Roman"/>
          <w:w w:val="101"/>
          <w:sz w:val="26"/>
          <w:szCs w:val="26"/>
        </w:rPr>
        <w:t>а</w:t>
      </w:r>
      <w:r w:rsidRPr="000D7B08">
        <w:rPr>
          <w:rFonts w:ascii="Times New Roman" w:hAnsi="Times New Roman"/>
          <w:sz w:val="26"/>
          <w:szCs w:val="26"/>
        </w:rPr>
        <w:t>льной</w:t>
      </w:r>
      <w:r w:rsidRPr="000D7B08">
        <w:rPr>
          <w:rFonts w:ascii="Times New Roman" w:hAnsi="Times New Roman"/>
          <w:spacing w:val="53"/>
          <w:sz w:val="26"/>
          <w:szCs w:val="26"/>
        </w:rPr>
        <w:t xml:space="preserve"> </w:t>
      </w:r>
      <w:r w:rsidRPr="000D7B08">
        <w:rPr>
          <w:rFonts w:ascii="Times New Roman" w:hAnsi="Times New Roman"/>
          <w:spacing w:val="-1"/>
          <w:sz w:val="26"/>
          <w:szCs w:val="26"/>
        </w:rPr>
        <w:t>у</w:t>
      </w:r>
      <w:r w:rsidRPr="000D7B08">
        <w:rPr>
          <w:rFonts w:ascii="Times New Roman" w:hAnsi="Times New Roman"/>
          <w:w w:val="101"/>
          <w:sz w:val="26"/>
          <w:szCs w:val="26"/>
        </w:rPr>
        <w:t>с</w:t>
      </w:r>
      <w:r w:rsidRPr="000D7B08">
        <w:rPr>
          <w:rFonts w:ascii="Times New Roman" w:hAnsi="Times New Roman"/>
          <w:sz w:val="26"/>
          <w:szCs w:val="26"/>
        </w:rPr>
        <w:t xml:space="preserve">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36" w:history="1">
        <w:r w:rsidRPr="000D7B08">
          <w:rPr>
            <w:rFonts w:ascii="Times New Roman" w:hAnsi="Times New Roman"/>
            <w:sz w:val="26"/>
            <w:szCs w:val="26"/>
          </w:rPr>
          <w:t>частью 1.3 статьи 16</w:t>
        </w:r>
      </w:hyperlink>
      <w:r w:rsidRPr="000D7B08">
        <w:rPr>
          <w:rFonts w:ascii="Times New Roman" w:hAnsi="Times New Roman"/>
          <w:sz w:val="26"/>
          <w:szCs w:val="26"/>
        </w:rPr>
        <w:t xml:space="preserve"> Федерального закона «Об организации предоставления государственных и муниципальных услуг»;</w:t>
      </w:r>
      <w:r w:rsidRPr="000D7B08">
        <w:rPr>
          <w:rFonts w:ascii="Times New Roman" w:hAnsi="Times New Roman"/>
          <w:spacing w:val="51"/>
          <w:sz w:val="26"/>
          <w:szCs w:val="26"/>
        </w:rPr>
        <w:t xml:space="preserve"> </w:t>
      </w:r>
    </w:p>
    <w:p w:rsidR="001A227D" w:rsidRPr="000D7B08" w:rsidRDefault="001A227D" w:rsidP="004C415C">
      <w:pPr>
        <w:widowControl w:val="0"/>
        <w:spacing w:after="0" w:line="228" w:lineRule="auto"/>
        <w:ind w:right="-18" w:firstLine="709"/>
        <w:jc w:val="both"/>
        <w:rPr>
          <w:rFonts w:ascii="Times New Roman" w:hAnsi="Times New Roman"/>
          <w:spacing w:val="1"/>
          <w:w w:val="101"/>
          <w:sz w:val="26"/>
          <w:szCs w:val="26"/>
        </w:rPr>
      </w:pPr>
      <w:r w:rsidRPr="000D7B08">
        <w:rPr>
          <w:rFonts w:ascii="Times New Roman" w:hAnsi="Times New Roman"/>
          <w:sz w:val="26"/>
          <w:szCs w:val="26"/>
        </w:rPr>
        <w:t>в)</w:t>
      </w:r>
      <w:r w:rsidRPr="000D7B08">
        <w:rPr>
          <w:rFonts w:ascii="Times New Roman" w:hAnsi="Times New Roman"/>
          <w:spacing w:val="28"/>
          <w:sz w:val="26"/>
          <w:szCs w:val="26"/>
        </w:rPr>
        <w:t xml:space="preserve"> </w:t>
      </w:r>
      <w:r w:rsidRPr="000D7B08">
        <w:rPr>
          <w:rFonts w:ascii="Times New Roman" w:hAnsi="Times New Roman"/>
          <w:sz w:val="26"/>
          <w:szCs w:val="26"/>
        </w:rPr>
        <w:t>т</w:t>
      </w:r>
      <w:r w:rsidRPr="000D7B08">
        <w:rPr>
          <w:rFonts w:ascii="Times New Roman" w:hAnsi="Times New Roman"/>
          <w:spacing w:val="1"/>
          <w:sz w:val="26"/>
          <w:szCs w:val="26"/>
        </w:rPr>
        <w:t>р</w:t>
      </w:r>
      <w:r w:rsidRPr="000D7B08">
        <w:rPr>
          <w:rFonts w:ascii="Times New Roman" w:hAnsi="Times New Roman"/>
          <w:w w:val="101"/>
          <w:sz w:val="26"/>
          <w:szCs w:val="26"/>
        </w:rPr>
        <w:t>е</w:t>
      </w:r>
      <w:r w:rsidRPr="000D7B08">
        <w:rPr>
          <w:rFonts w:ascii="Times New Roman" w:hAnsi="Times New Roman"/>
          <w:sz w:val="26"/>
          <w:szCs w:val="26"/>
        </w:rPr>
        <w:t>бов</w:t>
      </w:r>
      <w:r w:rsidRPr="000D7B08">
        <w:rPr>
          <w:rFonts w:ascii="Times New Roman" w:hAnsi="Times New Roman"/>
          <w:w w:val="101"/>
          <w:sz w:val="26"/>
          <w:szCs w:val="26"/>
        </w:rPr>
        <w:t>а</w:t>
      </w:r>
      <w:r w:rsidRPr="000D7B08">
        <w:rPr>
          <w:rFonts w:ascii="Times New Roman" w:hAnsi="Times New Roman"/>
          <w:sz w:val="26"/>
          <w:szCs w:val="26"/>
        </w:rPr>
        <w:t>ни</w:t>
      </w:r>
      <w:r w:rsidRPr="000D7B08">
        <w:rPr>
          <w:rFonts w:ascii="Times New Roman" w:hAnsi="Times New Roman"/>
          <w:w w:val="101"/>
          <w:sz w:val="26"/>
          <w:szCs w:val="26"/>
        </w:rPr>
        <w:t>е</w:t>
      </w:r>
      <w:r w:rsidRPr="000D7B08">
        <w:rPr>
          <w:rFonts w:ascii="Times New Roman" w:hAnsi="Times New Roman"/>
          <w:spacing w:val="28"/>
          <w:sz w:val="26"/>
          <w:szCs w:val="26"/>
        </w:rPr>
        <w:t xml:space="preserve"> </w:t>
      </w:r>
      <w:r w:rsidRPr="000D7B08">
        <w:rPr>
          <w:rFonts w:ascii="Times New Roman" w:hAnsi="Times New Roman"/>
          <w:sz w:val="26"/>
          <w:szCs w:val="26"/>
        </w:rPr>
        <w:t>у</w:t>
      </w:r>
      <w:r w:rsidRPr="000D7B08">
        <w:rPr>
          <w:rFonts w:ascii="Times New Roman" w:hAnsi="Times New Roman"/>
          <w:spacing w:val="25"/>
          <w:sz w:val="26"/>
          <w:szCs w:val="26"/>
        </w:rPr>
        <w:t xml:space="preserve"> </w:t>
      </w:r>
      <w:r w:rsidRPr="000D7B08">
        <w:rPr>
          <w:rFonts w:ascii="Times New Roman" w:hAnsi="Times New Roman"/>
          <w:sz w:val="26"/>
          <w:szCs w:val="26"/>
        </w:rPr>
        <w:t>з</w:t>
      </w:r>
      <w:r w:rsidRPr="000D7B08">
        <w:rPr>
          <w:rFonts w:ascii="Times New Roman" w:hAnsi="Times New Roman"/>
          <w:w w:val="101"/>
          <w:sz w:val="26"/>
          <w:szCs w:val="26"/>
        </w:rPr>
        <w:t>ая</w:t>
      </w:r>
      <w:r w:rsidRPr="000D7B08">
        <w:rPr>
          <w:rFonts w:ascii="Times New Roman" w:hAnsi="Times New Roman"/>
          <w:sz w:val="26"/>
          <w:szCs w:val="26"/>
        </w:rPr>
        <w:t>вит</w:t>
      </w:r>
      <w:r w:rsidRPr="000D7B08">
        <w:rPr>
          <w:rFonts w:ascii="Times New Roman" w:hAnsi="Times New Roman"/>
          <w:w w:val="101"/>
          <w:sz w:val="26"/>
          <w:szCs w:val="26"/>
        </w:rPr>
        <w:t>е</w:t>
      </w:r>
      <w:r w:rsidRPr="000D7B08">
        <w:rPr>
          <w:rFonts w:ascii="Times New Roman" w:hAnsi="Times New Roman"/>
          <w:sz w:val="26"/>
          <w:szCs w:val="26"/>
        </w:rPr>
        <w:t>л</w:t>
      </w:r>
      <w:r w:rsidRPr="000D7B08">
        <w:rPr>
          <w:rFonts w:ascii="Times New Roman" w:hAnsi="Times New Roman"/>
          <w:w w:val="101"/>
          <w:sz w:val="26"/>
          <w:szCs w:val="26"/>
        </w:rPr>
        <w:t>я</w:t>
      </w:r>
      <w:r w:rsidRPr="000D7B08">
        <w:rPr>
          <w:rFonts w:ascii="Times New Roman" w:hAnsi="Times New Roman"/>
          <w:spacing w:val="27"/>
          <w:sz w:val="26"/>
          <w:szCs w:val="26"/>
        </w:rPr>
        <w:t xml:space="preserve"> </w:t>
      </w:r>
      <w:r w:rsidRPr="000D7B08">
        <w:rPr>
          <w:rFonts w:ascii="Times New Roman" w:hAnsi="Times New Roman"/>
          <w:sz w:val="26"/>
          <w:szCs w:val="26"/>
        </w:rPr>
        <w:t>д</w:t>
      </w:r>
      <w:r w:rsidRPr="000D7B08">
        <w:rPr>
          <w:rFonts w:ascii="Times New Roman" w:hAnsi="Times New Roman"/>
          <w:spacing w:val="1"/>
          <w:sz w:val="26"/>
          <w:szCs w:val="26"/>
        </w:rPr>
        <w:t>ок</w:t>
      </w:r>
      <w:r w:rsidRPr="000D7B08">
        <w:rPr>
          <w:rFonts w:ascii="Times New Roman" w:hAnsi="Times New Roman"/>
          <w:spacing w:val="-1"/>
          <w:sz w:val="26"/>
          <w:szCs w:val="26"/>
        </w:rPr>
        <w:t>у</w:t>
      </w:r>
      <w:r w:rsidRPr="000D7B08">
        <w:rPr>
          <w:rFonts w:ascii="Times New Roman" w:hAnsi="Times New Roman"/>
          <w:sz w:val="26"/>
          <w:szCs w:val="26"/>
        </w:rPr>
        <w:t>м</w:t>
      </w:r>
      <w:r w:rsidRPr="000D7B08">
        <w:rPr>
          <w:rFonts w:ascii="Times New Roman" w:hAnsi="Times New Roman"/>
          <w:w w:val="101"/>
          <w:sz w:val="26"/>
          <w:szCs w:val="26"/>
        </w:rPr>
        <w:t>е</w:t>
      </w:r>
      <w:r w:rsidRPr="000D7B08">
        <w:rPr>
          <w:rFonts w:ascii="Times New Roman" w:hAnsi="Times New Roman"/>
          <w:sz w:val="26"/>
          <w:szCs w:val="26"/>
        </w:rPr>
        <w:t>нт</w:t>
      </w:r>
      <w:r w:rsidRPr="000D7B08">
        <w:rPr>
          <w:rFonts w:ascii="Times New Roman" w:hAnsi="Times New Roman"/>
          <w:spacing w:val="1"/>
          <w:sz w:val="26"/>
          <w:szCs w:val="26"/>
        </w:rPr>
        <w:t>о</w:t>
      </w:r>
      <w:r w:rsidRPr="000D7B08">
        <w:rPr>
          <w:rFonts w:ascii="Times New Roman" w:hAnsi="Times New Roman"/>
          <w:sz w:val="26"/>
          <w:szCs w:val="26"/>
        </w:rPr>
        <w:t>в</w:t>
      </w:r>
      <w:r w:rsidRPr="000D7B08">
        <w:rPr>
          <w:rFonts w:ascii="Times New Roman" w:hAnsi="Times New Roman"/>
          <w:spacing w:val="25"/>
          <w:sz w:val="26"/>
          <w:szCs w:val="26"/>
        </w:rPr>
        <w:t xml:space="preserve"> </w:t>
      </w:r>
      <w:r w:rsidRPr="000D7B08">
        <w:rPr>
          <w:rFonts w:ascii="Times New Roman" w:hAnsi="Times New Roman"/>
          <w:spacing w:val="1"/>
          <w:sz w:val="26"/>
          <w:szCs w:val="26"/>
        </w:rPr>
        <w:t>и</w:t>
      </w:r>
      <w:r w:rsidRPr="000D7B08">
        <w:rPr>
          <w:rFonts w:ascii="Times New Roman" w:hAnsi="Times New Roman"/>
          <w:sz w:val="26"/>
          <w:szCs w:val="26"/>
        </w:rPr>
        <w:t>ли</w:t>
      </w:r>
      <w:r w:rsidRPr="000D7B08">
        <w:rPr>
          <w:rFonts w:ascii="Times New Roman" w:hAnsi="Times New Roman"/>
          <w:spacing w:val="30"/>
          <w:sz w:val="26"/>
          <w:szCs w:val="26"/>
        </w:rPr>
        <w:t xml:space="preserve"> </w:t>
      </w:r>
      <w:r w:rsidRPr="000D7B08">
        <w:rPr>
          <w:rFonts w:ascii="Times New Roman" w:hAnsi="Times New Roman"/>
          <w:sz w:val="26"/>
          <w:szCs w:val="26"/>
        </w:rPr>
        <w:t>информ</w:t>
      </w:r>
      <w:r w:rsidRPr="000D7B08">
        <w:rPr>
          <w:rFonts w:ascii="Times New Roman" w:hAnsi="Times New Roman"/>
          <w:spacing w:val="1"/>
          <w:w w:val="101"/>
          <w:sz w:val="26"/>
          <w:szCs w:val="26"/>
        </w:rPr>
        <w:t>а</w:t>
      </w:r>
      <w:r w:rsidRPr="000D7B08">
        <w:rPr>
          <w:rFonts w:ascii="Times New Roman" w:hAnsi="Times New Roman"/>
          <w:sz w:val="26"/>
          <w:szCs w:val="26"/>
        </w:rPr>
        <w:t>ции</w:t>
      </w:r>
      <w:r w:rsidRPr="000D7B08">
        <w:rPr>
          <w:rFonts w:ascii="Times New Roman" w:hAnsi="Times New Roman"/>
          <w:spacing w:val="29"/>
          <w:sz w:val="26"/>
          <w:szCs w:val="26"/>
        </w:rPr>
        <w:t xml:space="preserve"> </w:t>
      </w:r>
      <w:r w:rsidRPr="000D7B08">
        <w:rPr>
          <w:rFonts w:ascii="Times New Roman" w:hAnsi="Times New Roman"/>
          <w:sz w:val="26"/>
          <w:szCs w:val="26"/>
        </w:rPr>
        <w:t>либо</w:t>
      </w:r>
      <w:r w:rsidRPr="000D7B08">
        <w:rPr>
          <w:rFonts w:ascii="Times New Roman" w:hAnsi="Times New Roman"/>
          <w:spacing w:val="27"/>
          <w:sz w:val="26"/>
          <w:szCs w:val="26"/>
        </w:rPr>
        <w:t xml:space="preserve"> </w:t>
      </w:r>
      <w:r w:rsidRPr="000D7B08">
        <w:rPr>
          <w:rFonts w:ascii="Times New Roman" w:hAnsi="Times New Roman"/>
          <w:spacing w:val="1"/>
          <w:sz w:val="26"/>
          <w:szCs w:val="26"/>
        </w:rPr>
        <w:t>о</w:t>
      </w:r>
      <w:r w:rsidRPr="000D7B08">
        <w:rPr>
          <w:rFonts w:ascii="Times New Roman" w:hAnsi="Times New Roman"/>
          <w:w w:val="101"/>
          <w:sz w:val="26"/>
          <w:szCs w:val="26"/>
        </w:rPr>
        <w:t>с</w:t>
      </w:r>
      <w:r w:rsidRPr="000D7B08">
        <w:rPr>
          <w:rFonts w:ascii="Times New Roman" w:hAnsi="Times New Roman"/>
          <w:spacing w:val="-3"/>
          <w:sz w:val="26"/>
          <w:szCs w:val="26"/>
        </w:rPr>
        <w:t>у</w:t>
      </w:r>
      <w:r w:rsidRPr="000D7B08">
        <w:rPr>
          <w:rFonts w:ascii="Times New Roman" w:hAnsi="Times New Roman"/>
          <w:sz w:val="26"/>
          <w:szCs w:val="26"/>
        </w:rPr>
        <w:t>щ</w:t>
      </w:r>
      <w:r w:rsidRPr="000D7B08">
        <w:rPr>
          <w:rFonts w:ascii="Times New Roman" w:hAnsi="Times New Roman"/>
          <w:w w:val="101"/>
          <w:sz w:val="26"/>
          <w:szCs w:val="26"/>
        </w:rPr>
        <w:t>ес</w:t>
      </w:r>
      <w:r w:rsidRPr="000D7B08">
        <w:rPr>
          <w:rFonts w:ascii="Times New Roman" w:hAnsi="Times New Roman"/>
          <w:sz w:val="26"/>
          <w:szCs w:val="26"/>
        </w:rPr>
        <w:t>твл</w:t>
      </w:r>
      <w:r w:rsidRPr="000D7B08">
        <w:rPr>
          <w:rFonts w:ascii="Times New Roman" w:hAnsi="Times New Roman"/>
          <w:w w:val="101"/>
          <w:sz w:val="26"/>
          <w:szCs w:val="26"/>
        </w:rPr>
        <w:t>е</w:t>
      </w:r>
      <w:r w:rsidRPr="000D7B08">
        <w:rPr>
          <w:rFonts w:ascii="Times New Roman" w:hAnsi="Times New Roman"/>
          <w:sz w:val="26"/>
          <w:szCs w:val="26"/>
        </w:rPr>
        <w:t>ни</w:t>
      </w:r>
      <w:r w:rsidRPr="000D7B08">
        <w:rPr>
          <w:rFonts w:ascii="Times New Roman" w:hAnsi="Times New Roman"/>
          <w:w w:val="101"/>
          <w:sz w:val="26"/>
          <w:szCs w:val="26"/>
        </w:rPr>
        <w:t>я</w:t>
      </w:r>
      <w:r w:rsidRPr="000D7B08">
        <w:rPr>
          <w:rFonts w:ascii="Times New Roman" w:hAnsi="Times New Roman"/>
          <w:spacing w:val="31"/>
          <w:sz w:val="26"/>
          <w:szCs w:val="26"/>
        </w:rPr>
        <w:t xml:space="preserve"> </w:t>
      </w:r>
      <w:r w:rsidRPr="000D7B08">
        <w:rPr>
          <w:rFonts w:ascii="Times New Roman" w:hAnsi="Times New Roman"/>
          <w:spacing w:val="1"/>
          <w:sz w:val="26"/>
          <w:szCs w:val="26"/>
        </w:rPr>
        <w:t>д</w:t>
      </w:r>
      <w:r w:rsidRPr="000D7B08">
        <w:rPr>
          <w:rFonts w:ascii="Times New Roman" w:hAnsi="Times New Roman"/>
          <w:spacing w:val="-1"/>
          <w:w w:val="101"/>
          <w:sz w:val="26"/>
          <w:szCs w:val="26"/>
        </w:rPr>
        <w:t>е</w:t>
      </w:r>
      <w:r w:rsidRPr="000D7B08">
        <w:rPr>
          <w:rFonts w:ascii="Times New Roman" w:hAnsi="Times New Roman"/>
          <w:sz w:val="26"/>
          <w:szCs w:val="26"/>
        </w:rPr>
        <w:t>й</w:t>
      </w:r>
      <w:r w:rsidRPr="000D7B08">
        <w:rPr>
          <w:rFonts w:ascii="Times New Roman" w:hAnsi="Times New Roman"/>
          <w:w w:val="101"/>
          <w:sz w:val="26"/>
          <w:szCs w:val="26"/>
        </w:rPr>
        <w:t>с</w:t>
      </w:r>
      <w:r w:rsidRPr="000D7B08">
        <w:rPr>
          <w:rFonts w:ascii="Times New Roman" w:hAnsi="Times New Roman"/>
          <w:sz w:val="26"/>
          <w:szCs w:val="26"/>
        </w:rPr>
        <w:t>твий,</w:t>
      </w:r>
      <w:r w:rsidRPr="000D7B08">
        <w:rPr>
          <w:rFonts w:ascii="Times New Roman" w:hAnsi="Times New Roman"/>
          <w:spacing w:val="33"/>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е</w:t>
      </w:r>
      <w:r w:rsidRPr="000D7B08">
        <w:rPr>
          <w:rFonts w:ascii="Times New Roman" w:hAnsi="Times New Roman"/>
          <w:spacing w:val="-1"/>
          <w:sz w:val="26"/>
          <w:szCs w:val="26"/>
        </w:rPr>
        <w:t>д</w:t>
      </w:r>
      <w:r w:rsidRPr="000D7B08">
        <w:rPr>
          <w:rFonts w:ascii="Times New Roman" w:hAnsi="Times New Roman"/>
          <w:sz w:val="26"/>
          <w:szCs w:val="26"/>
        </w:rPr>
        <w:t>о</w:t>
      </w:r>
      <w:r w:rsidRPr="000D7B08">
        <w:rPr>
          <w:rFonts w:ascii="Times New Roman" w:hAnsi="Times New Roman"/>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z w:val="26"/>
          <w:szCs w:val="26"/>
        </w:rPr>
        <w:t>вл</w:t>
      </w:r>
      <w:r w:rsidRPr="000D7B08">
        <w:rPr>
          <w:rFonts w:ascii="Times New Roman" w:hAnsi="Times New Roman"/>
          <w:w w:val="101"/>
          <w:sz w:val="26"/>
          <w:szCs w:val="26"/>
        </w:rPr>
        <w:t>е</w:t>
      </w:r>
      <w:r w:rsidRPr="000D7B08">
        <w:rPr>
          <w:rFonts w:ascii="Times New Roman" w:hAnsi="Times New Roman"/>
          <w:spacing w:val="-1"/>
          <w:sz w:val="26"/>
          <w:szCs w:val="26"/>
        </w:rPr>
        <w:t>н</w:t>
      </w:r>
      <w:r w:rsidRPr="000D7B08">
        <w:rPr>
          <w:rFonts w:ascii="Times New Roman" w:hAnsi="Times New Roman"/>
          <w:sz w:val="26"/>
          <w:szCs w:val="26"/>
        </w:rPr>
        <w:t>и</w:t>
      </w:r>
      <w:r w:rsidRPr="000D7B08">
        <w:rPr>
          <w:rFonts w:ascii="Times New Roman" w:hAnsi="Times New Roman"/>
          <w:w w:val="101"/>
          <w:sz w:val="26"/>
          <w:szCs w:val="26"/>
        </w:rPr>
        <w:t>е</w:t>
      </w:r>
      <w:r w:rsidRPr="000D7B08">
        <w:rPr>
          <w:rFonts w:ascii="Times New Roman" w:hAnsi="Times New Roman"/>
          <w:spacing w:val="30"/>
          <w:sz w:val="26"/>
          <w:szCs w:val="26"/>
        </w:rPr>
        <w:t xml:space="preserve"> </w:t>
      </w:r>
      <w:r w:rsidRPr="000D7B08">
        <w:rPr>
          <w:rFonts w:ascii="Times New Roman" w:hAnsi="Times New Roman"/>
          <w:spacing w:val="1"/>
          <w:sz w:val="26"/>
          <w:szCs w:val="26"/>
        </w:rPr>
        <w:t>и</w:t>
      </w:r>
      <w:r w:rsidRPr="000D7B08">
        <w:rPr>
          <w:rFonts w:ascii="Times New Roman" w:hAnsi="Times New Roman"/>
          <w:sz w:val="26"/>
          <w:szCs w:val="26"/>
        </w:rPr>
        <w:t>ли</w:t>
      </w:r>
      <w:r w:rsidRPr="000D7B08">
        <w:rPr>
          <w:rFonts w:ascii="Times New Roman" w:hAnsi="Times New Roman"/>
          <w:spacing w:val="32"/>
          <w:sz w:val="26"/>
          <w:szCs w:val="26"/>
        </w:rPr>
        <w:t xml:space="preserve"> </w:t>
      </w:r>
      <w:r w:rsidRPr="000D7B08">
        <w:rPr>
          <w:rFonts w:ascii="Times New Roman" w:hAnsi="Times New Roman"/>
          <w:sz w:val="26"/>
          <w:szCs w:val="26"/>
        </w:rPr>
        <w:t>о</w:t>
      </w:r>
      <w:r w:rsidRPr="000D7B08">
        <w:rPr>
          <w:rFonts w:ascii="Times New Roman" w:hAnsi="Times New Roman"/>
          <w:w w:val="101"/>
          <w:sz w:val="26"/>
          <w:szCs w:val="26"/>
        </w:rPr>
        <w:t>с</w:t>
      </w:r>
      <w:r w:rsidRPr="000D7B08">
        <w:rPr>
          <w:rFonts w:ascii="Times New Roman" w:hAnsi="Times New Roman"/>
          <w:spacing w:val="-3"/>
          <w:sz w:val="26"/>
          <w:szCs w:val="26"/>
        </w:rPr>
        <w:t>у</w:t>
      </w:r>
      <w:r w:rsidRPr="000D7B08">
        <w:rPr>
          <w:rFonts w:ascii="Times New Roman" w:hAnsi="Times New Roman"/>
          <w:sz w:val="26"/>
          <w:szCs w:val="26"/>
        </w:rPr>
        <w:t>щ</w:t>
      </w:r>
      <w:r w:rsidRPr="000D7B08">
        <w:rPr>
          <w:rFonts w:ascii="Times New Roman" w:hAnsi="Times New Roman"/>
          <w:w w:val="101"/>
          <w:sz w:val="26"/>
          <w:szCs w:val="26"/>
        </w:rPr>
        <w:t>ес</w:t>
      </w:r>
      <w:r w:rsidRPr="000D7B08">
        <w:rPr>
          <w:rFonts w:ascii="Times New Roman" w:hAnsi="Times New Roman"/>
          <w:sz w:val="26"/>
          <w:szCs w:val="26"/>
        </w:rPr>
        <w:t>т</w:t>
      </w:r>
      <w:r w:rsidRPr="000D7B08">
        <w:rPr>
          <w:rFonts w:ascii="Times New Roman" w:hAnsi="Times New Roman"/>
          <w:spacing w:val="-1"/>
          <w:sz w:val="26"/>
          <w:szCs w:val="26"/>
        </w:rPr>
        <w:t>в</w:t>
      </w:r>
      <w:r w:rsidRPr="000D7B08">
        <w:rPr>
          <w:rFonts w:ascii="Times New Roman" w:hAnsi="Times New Roman"/>
          <w:sz w:val="26"/>
          <w:szCs w:val="26"/>
        </w:rPr>
        <w:t>л</w:t>
      </w:r>
      <w:r w:rsidRPr="000D7B08">
        <w:rPr>
          <w:rFonts w:ascii="Times New Roman" w:hAnsi="Times New Roman"/>
          <w:w w:val="101"/>
          <w:sz w:val="26"/>
          <w:szCs w:val="26"/>
        </w:rPr>
        <w:t>е</w:t>
      </w:r>
      <w:r w:rsidRPr="000D7B08">
        <w:rPr>
          <w:rFonts w:ascii="Times New Roman" w:hAnsi="Times New Roman"/>
          <w:sz w:val="26"/>
          <w:szCs w:val="26"/>
        </w:rPr>
        <w:t>ни</w:t>
      </w:r>
      <w:r w:rsidRPr="000D7B08">
        <w:rPr>
          <w:rFonts w:ascii="Times New Roman" w:hAnsi="Times New Roman"/>
          <w:w w:val="101"/>
          <w:sz w:val="26"/>
          <w:szCs w:val="26"/>
        </w:rPr>
        <w:t>е</w:t>
      </w:r>
      <w:r w:rsidRPr="000D7B08">
        <w:rPr>
          <w:rFonts w:ascii="Times New Roman" w:hAnsi="Times New Roman"/>
          <w:spacing w:val="32"/>
          <w:sz w:val="26"/>
          <w:szCs w:val="26"/>
        </w:rPr>
        <w:t xml:space="preserve"> </w:t>
      </w:r>
      <w:r w:rsidRPr="000D7B08">
        <w:rPr>
          <w:rFonts w:ascii="Times New Roman" w:hAnsi="Times New Roman"/>
          <w:sz w:val="26"/>
          <w:szCs w:val="26"/>
        </w:rPr>
        <w:t>которых</w:t>
      </w:r>
      <w:r w:rsidRPr="000D7B08">
        <w:rPr>
          <w:rFonts w:ascii="Times New Roman" w:hAnsi="Times New Roman"/>
          <w:spacing w:val="32"/>
          <w:sz w:val="26"/>
          <w:szCs w:val="26"/>
        </w:rPr>
        <w:t xml:space="preserve"> </w:t>
      </w:r>
      <w:r w:rsidRPr="000D7B08">
        <w:rPr>
          <w:rFonts w:ascii="Times New Roman" w:hAnsi="Times New Roman"/>
          <w:spacing w:val="1"/>
          <w:sz w:val="26"/>
          <w:szCs w:val="26"/>
        </w:rPr>
        <w:t>н</w:t>
      </w:r>
      <w:r w:rsidRPr="000D7B08">
        <w:rPr>
          <w:rFonts w:ascii="Times New Roman" w:hAnsi="Times New Roman"/>
          <w:w w:val="101"/>
          <w:sz w:val="26"/>
          <w:szCs w:val="26"/>
        </w:rPr>
        <w:t>е</w:t>
      </w:r>
      <w:r w:rsidRPr="000D7B08">
        <w:rPr>
          <w:rFonts w:ascii="Times New Roman" w:hAnsi="Times New Roman"/>
          <w:spacing w:val="33"/>
          <w:sz w:val="26"/>
          <w:szCs w:val="26"/>
        </w:rPr>
        <w:t xml:space="preserve"> </w:t>
      </w:r>
      <w:r w:rsidRPr="000D7B08">
        <w:rPr>
          <w:rFonts w:ascii="Times New Roman" w:hAnsi="Times New Roman"/>
          <w:sz w:val="26"/>
          <w:szCs w:val="26"/>
        </w:rPr>
        <w:t>пр</w:t>
      </w:r>
      <w:r w:rsidRPr="000D7B08">
        <w:rPr>
          <w:rFonts w:ascii="Times New Roman" w:hAnsi="Times New Roman"/>
          <w:spacing w:val="-1"/>
          <w:w w:val="101"/>
          <w:sz w:val="26"/>
          <w:szCs w:val="26"/>
        </w:rPr>
        <w:t>е</w:t>
      </w:r>
      <w:r w:rsidRPr="000D7B08">
        <w:rPr>
          <w:rFonts w:ascii="Times New Roman" w:hAnsi="Times New Roman"/>
          <w:sz w:val="26"/>
          <w:szCs w:val="26"/>
        </w:rPr>
        <w:t>д</w:t>
      </w:r>
      <w:r w:rsidRPr="000D7B08">
        <w:rPr>
          <w:rFonts w:ascii="Times New Roman" w:hAnsi="Times New Roman"/>
          <w:spacing w:val="-3"/>
          <w:sz w:val="26"/>
          <w:szCs w:val="26"/>
        </w:rPr>
        <w:t>у</w:t>
      </w:r>
      <w:r w:rsidRPr="000D7B08">
        <w:rPr>
          <w:rFonts w:ascii="Times New Roman" w:hAnsi="Times New Roman"/>
          <w:w w:val="101"/>
          <w:sz w:val="26"/>
          <w:szCs w:val="26"/>
        </w:rPr>
        <w:t>с</w:t>
      </w:r>
      <w:r w:rsidRPr="000D7B08">
        <w:rPr>
          <w:rFonts w:ascii="Times New Roman" w:hAnsi="Times New Roman"/>
          <w:sz w:val="26"/>
          <w:szCs w:val="26"/>
        </w:rPr>
        <w:t>м</w:t>
      </w:r>
      <w:r w:rsidRPr="000D7B08">
        <w:rPr>
          <w:rFonts w:ascii="Times New Roman" w:hAnsi="Times New Roman"/>
          <w:spacing w:val="1"/>
          <w:sz w:val="26"/>
          <w:szCs w:val="26"/>
        </w:rPr>
        <w:t>о</w:t>
      </w:r>
      <w:r w:rsidRPr="000D7B08">
        <w:rPr>
          <w:rFonts w:ascii="Times New Roman" w:hAnsi="Times New Roman"/>
          <w:sz w:val="26"/>
          <w:szCs w:val="26"/>
        </w:rPr>
        <w:t>т</w:t>
      </w:r>
      <w:r w:rsidRPr="000D7B08">
        <w:rPr>
          <w:rFonts w:ascii="Times New Roman" w:hAnsi="Times New Roman"/>
          <w:spacing w:val="1"/>
          <w:sz w:val="26"/>
          <w:szCs w:val="26"/>
        </w:rPr>
        <w:t>р</w:t>
      </w:r>
      <w:r w:rsidRPr="000D7B08">
        <w:rPr>
          <w:rFonts w:ascii="Times New Roman" w:hAnsi="Times New Roman"/>
          <w:spacing w:val="1"/>
          <w:w w:val="101"/>
          <w:sz w:val="26"/>
          <w:szCs w:val="26"/>
        </w:rPr>
        <w:t>е</w:t>
      </w:r>
      <w:r w:rsidRPr="000D7B08">
        <w:rPr>
          <w:rFonts w:ascii="Times New Roman" w:hAnsi="Times New Roman"/>
          <w:sz w:val="26"/>
          <w:szCs w:val="26"/>
        </w:rPr>
        <w:t>но</w:t>
      </w:r>
      <w:r w:rsidRPr="000D7B08">
        <w:rPr>
          <w:rFonts w:ascii="Times New Roman" w:hAnsi="Times New Roman"/>
          <w:spacing w:val="70"/>
          <w:sz w:val="26"/>
          <w:szCs w:val="26"/>
        </w:rPr>
        <w:t xml:space="preserve"> </w:t>
      </w:r>
      <w:r w:rsidRPr="000D7B08">
        <w:rPr>
          <w:rFonts w:ascii="Times New Roman" w:hAnsi="Times New Roman"/>
          <w:sz w:val="26"/>
          <w:szCs w:val="26"/>
        </w:rPr>
        <w:t>н</w:t>
      </w:r>
      <w:r w:rsidRPr="000D7B08">
        <w:rPr>
          <w:rFonts w:ascii="Times New Roman" w:hAnsi="Times New Roman"/>
          <w:spacing w:val="1"/>
          <w:sz w:val="26"/>
          <w:szCs w:val="26"/>
        </w:rPr>
        <w:t>ор</w:t>
      </w:r>
      <w:r w:rsidRPr="000D7B08">
        <w:rPr>
          <w:rFonts w:ascii="Times New Roman" w:hAnsi="Times New Roman"/>
          <w:spacing w:val="-1"/>
          <w:sz w:val="26"/>
          <w:szCs w:val="26"/>
        </w:rPr>
        <w:t>м</w:t>
      </w:r>
      <w:r w:rsidRPr="000D7B08">
        <w:rPr>
          <w:rFonts w:ascii="Times New Roman" w:hAnsi="Times New Roman"/>
          <w:w w:val="101"/>
          <w:sz w:val="26"/>
          <w:szCs w:val="26"/>
        </w:rPr>
        <w:t>а</w:t>
      </w:r>
      <w:r w:rsidRPr="000D7B08">
        <w:rPr>
          <w:rFonts w:ascii="Times New Roman" w:hAnsi="Times New Roman"/>
          <w:sz w:val="26"/>
          <w:szCs w:val="26"/>
        </w:rPr>
        <w:t>ти</w:t>
      </w:r>
      <w:r w:rsidRPr="000D7B08">
        <w:rPr>
          <w:rFonts w:ascii="Times New Roman" w:hAnsi="Times New Roman"/>
          <w:spacing w:val="-1"/>
          <w:sz w:val="26"/>
          <w:szCs w:val="26"/>
        </w:rPr>
        <w:t>в</w:t>
      </w:r>
      <w:r w:rsidRPr="000D7B08">
        <w:rPr>
          <w:rFonts w:ascii="Times New Roman" w:hAnsi="Times New Roman"/>
          <w:sz w:val="26"/>
          <w:szCs w:val="26"/>
        </w:rPr>
        <w:t>ными</w:t>
      </w:r>
      <w:r w:rsidRPr="000D7B08">
        <w:rPr>
          <w:rFonts w:ascii="Times New Roman" w:hAnsi="Times New Roman"/>
          <w:spacing w:val="73"/>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овыми</w:t>
      </w:r>
      <w:r w:rsidRPr="000D7B08">
        <w:rPr>
          <w:rFonts w:ascii="Times New Roman" w:hAnsi="Times New Roman"/>
          <w:spacing w:val="70"/>
          <w:sz w:val="26"/>
          <w:szCs w:val="26"/>
        </w:rPr>
        <w:t xml:space="preserve"> </w:t>
      </w:r>
      <w:r w:rsidRPr="000D7B08">
        <w:rPr>
          <w:rFonts w:ascii="Times New Roman" w:hAnsi="Times New Roman"/>
          <w:w w:val="101"/>
          <w:sz w:val="26"/>
          <w:szCs w:val="26"/>
        </w:rPr>
        <w:t>а</w:t>
      </w:r>
      <w:r w:rsidRPr="000D7B08">
        <w:rPr>
          <w:rFonts w:ascii="Times New Roman" w:hAnsi="Times New Roman"/>
          <w:sz w:val="26"/>
          <w:szCs w:val="26"/>
        </w:rPr>
        <w:t>кт</w:t>
      </w:r>
      <w:r w:rsidRPr="000D7B08">
        <w:rPr>
          <w:rFonts w:ascii="Times New Roman" w:hAnsi="Times New Roman"/>
          <w:w w:val="101"/>
          <w:sz w:val="26"/>
          <w:szCs w:val="26"/>
        </w:rPr>
        <w:t>а</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72"/>
          <w:sz w:val="26"/>
          <w:szCs w:val="26"/>
        </w:rPr>
        <w:t xml:space="preserve"> </w:t>
      </w:r>
      <w:r w:rsidRPr="000D7B08">
        <w:rPr>
          <w:rFonts w:ascii="Times New Roman" w:hAnsi="Times New Roman"/>
          <w:spacing w:val="-1"/>
          <w:sz w:val="26"/>
          <w:szCs w:val="26"/>
        </w:rPr>
        <w:t>Р</w:t>
      </w:r>
      <w:r w:rsidRPr="000D7B08">
        <w:rPr>
          <w:rFonts w:ascii="Times New Roman" w:hAnsi="Times New Roman"/>
          <w:spacing w:val="1"/>
          <w:sz w:val="26"/>
          <w:szCs w:val="26"/>
        </w:rPr>
        <w:t>о</w:t>
      </w:r>
      <w:r w:rsidRPr="000D7B08">
        <w:rPr>
          <w:rFonts w:ascii="Times New Roman" w:hAnsi="Times New Roman"/>
          <w:w w:val="101"/>
          <w:sz w:val="26"/>
          <w:szCs w:val="26"/>
        </w:rPr>
        <w:t>с</w:t>
      </w:r>
      <w:r w:rsidRPr="000D7B08">
        <w:rPr>
          <w:rFonts w:ascii="Times New Roman" w:hAnsi="Times New Roman"/>
          <w:spacing w:val="-2"/>
          <w:w w:val="101"/>
          <w:sz w:val="26"/>
          <w:szCs w:val="26"/>
        </w:rPr>
        <w:t>с</w:t>
      </w:r>
      <w:r w:rsidRPr="000D7B08">
        <w:rPr>
          <w:rFonts w:ascii="Times New Roman" w:hAnsi="Times New Roman"/>
          <w:sz w:val="26"/>
          <w:szCs w:val="26"/>
        </w:rPr>
        <w:t>и</w:t>
      </w:r>
      <w:r w:rsidRPr="000D7B08">
        <w:rPr>
          <w:rFonts w:ascii="Times New Roman" w:hAnsi="Times New Roman"/>
          <w:spacing w:val="1"/>
          <w:sz w:val="26"/>
          <w:szCs w:val="26"/>
        </w:rPr>
        <w:t>й</w:t>
      </w:r>
      <w:r w:rsidRPr="000D7B08">
        <w:rPr>
          <w:rFonts w:ascii="Times New Roman" w:hAnsi="Times New Roman"/>
          <w:spacing w:val="-1"/>
          <w:w w:val="101"/>
          <w:sz w:val="26"/>
          <w:szCs w:val="26"/>
        </w:rPr>
        <w:t>с</w:t>
      </w:r>
      <w:r w:rsidRPr="000D7B08">
        <w:rPr>
          <w:rFonts w:ascii="Times New Roman" w:hAnsi="Times New Roman"/>
          <w:sz w:val="26"/>
          <w:szCs w:val="26"/>
        </w:rPr>
        <w:t>к</w:t>
      </w:r>
      <w:r w:rsidRPr="000D7B08">
        <w:rPr>
          <w:rFonts w:ascii="Times New Roman" w:hAnsi="Times New Roman"/>
          <w:spacing w:val="-1"/>
          <w:sz w:val="26"/>
          <w:szCs w:val="26"/>
        </w:rPr>
        <w:t>о</w:t>
      </w:r>
      <w:r w:rsidRPr="000D7B08">
        <w:rPr>
          <w:rFonts w:ascii="Times New Roman" w:hAnsi="Times New Roman"/>
          <w:sz w:val="26"/>
          <w:szCs w:val="26"/>
        </w:rPr>
        <w:t>й</w:t>
      </w:r>
      <w:r w:rsidRPr="000D7B08">
        <w:rPr>
          <w:rFonts w:ascii="Times New Roman" w:hAnsi="Times New Roman"/>
          <w:spacing w:val="73"/>
          <w:sz w:val="26"/>
          <w:szCs w:val="26"/>
        </w:rPr>
        <w:t xml:space="preserve"> </w:t>
      </w:r>
      <w:r w:rsidRPr="000D7B08">
        <w:rPr>
          <w:rFonts w:ascii="Times New Roman" w:hAnsi="Times New Roman"/>
          <w:sz w:val="26"/>
          <w:szCs w:val="26"/>
        </w:rPr>
        <w:t>Ф</w:t>
      </w:r>
      <w:r w:rsidRPr="000D7B08">
        <w:rPr>
          <w:rFonts w:ascii="Times New Roman" w:hAnsi="Times New Roman"/>
          <w:spacing w:val="-2"/>
          <w:w w:val="101"/>
          <w:sz w:val="26"/>
          <w:szCs w:val="26"/>
        </w:rPr>
        <w:t>е</w:t>
      </w:r>
      <w:r w:rsidRPr="000D7B08">
        <w:rPr>
          <w:rFonts w:ascii="Times New Roman" w:hAnsi="Times New Roman"/>
          <w:sz w:val="26"/>
          <w:szCs w:val="26"/>
        </w:rPr>
        <w:t>д</w:t>
      </w:r>
      <w:r w:rsidRPr="000D7B08">
        <w:rPr>
          <w:rFonts w:ascii="Times New Roman" w:hAnsi="Times New Roman"/>
          <w:w w:val="101"/>
          <w:sz w:val="26"/>
          <w:szCs w:val="26"/>
        </w:rPr>
        <w:t>е</w:t>
      </w:r>
      <w:r w:rsidRPr="000D7B08">
        <w:rPr>
          <w:rFonts w:ascii="Times New Roman" w:hAnsi="Times New Roman"/>
          <w:sz w:val="26"/>
          <w:szCs w:val="26"/>
        </w:rPr>
        <w:t>р</w:t>
      </w:r>
      <w:r w:rsidRPr="000D7B08">
        <w:rPr>
          <w:rFonts w:ascii="Times New Roman" w:hAnsi="Times New Roman"/>
          <w:w w:val="101"/>
          <w:sz w:val="26"/>
          <w:szCs w:val="26"/>
        </w:rPr>
        <w:t>а</w:t>
      </w:r>
      <w:r w:rsidRPr="000D7B08">
        <w:rPr>
          <w:rFonts w:ascii="Times New Roman" w:hAnsi="Times New Roman"/>
          <w:sz w:val="26"/>
          <w:szCs w:val="26"/>
        </w:rPr>
        <w:t>ции,</w:t>
      </w:r>
      <w:r w:rsidRPr="000D7B08">
        <w:rPr>
          <w:rFonts w:ascii="Times New Roman" w:hAnsi="Times New Roman"/>
          <w:spacing w:val="71"/>
          <w:sz w:val="26"/>
          <w:szCs w:val="26"/>
        </w:rPr>
        <w:t xml:space="preserve"> </w:t>
      </w:r>
      <w:r w:rsidRPr="000D7B08">
        <w:rPr>
          <w:rFonts w:ascii="Times New Roman" w:hAnsi="Times New Roman"/>
          <w:sz w:val="26"/>
          <w:szCs w:val="26"/>
        </w:rPr>
        <w:t>н</w:t>
      </w:r>
      <w:r w:rsidRPr="000D7B08">
        <w:rPr>
          <w:rFonts w:ascii="Times New Roman" w:hAnsi="Times New Roman"/>
          <w:spacing w:val="1"/>
          <w:sz w:val="26"/>
          <w:szCs w:val="26"/>
        </w:rPr>
        <w:t>ор</w:t>
      </w:r>
      <w:r w:rsidRPr="000D7B08">
        <w:rPr>
          <w:rFonts w:ascii="Times New Roman" w:hAnsi="Times New Roman"/>
          <w:spacing w:val="-1"/>
          <w:sz w:val="26"/>
          <w:szCs w:val="26"/>
        </w:rPr>
        <w:t>м</w:t>
      </w:r>
      <w:r w:rsidRPr="000D7B08">
        <w:rPr>
          <w:rFonts w:ascii="Times New Roman" w:hAnsi="Times New Roman"/>
          <w:w w:val="101"/>
          <w:sz w:val="26"/>
          <w:szCs w:val="26"/>
        </w:rPr>
        <w:t>а</w:t>
      </w:r>
      <w:r w:rsidRPr="000D7B08">
        <w:rPr>
          <w:rFonts w:ascii="Times New Roman" w:hAnsi="Times New Roman"/>
          <w:sz w:val="26"/>
          <w:szCs w:val="26"/>
        </w:rPr>
        <w:t>ти</w:t>
      </w:r>
      <w:r w:rsidRPr="000D7B08">
        <w:rPr>
          <w:rFonts w:ascii="Times New Roman" w:hAnsi="Times New Roman"/>
          <w:spacing w:val="-1"/>
          <w:sz w:val="26"/>
          <w:szCs w:val="26"/>
        </w:rPr>
        <w:t>в</w:t>
      </w:r>
      <w:r w:rsidRPr="000D7B08">
        <w:rPr>
          <w:rFonts w:ascii="Times New Roman" w:hAnsi="Times New Roman"/>
          <w:sz w:val="26"/>
          <w:szCs w:val="26"/>
        </w:rPr>
        <w:t>ными</w:t>
      </w:r>
      <w:r w:rsidRPr="000D7B08">
        <w:rPr>
          <w:rFonts w:ascii="Times New Roman" w:hAnsi="Times New Roman"/>
          <w:spacing w:val="73"/>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овыми</w:t>
      </w:r>
      <w:r w:rsidRPr="000D7B08">
        <w:rPr>
          <w:rFonts w:ascii="Times New Roman" w:hAnsi="Times New Roman"/>
          <w:spacing w:val="70"/>
          <w:sz w:val="26"/>
          <w:szCs w:val="26"/>
        </w:rPr>
        <w:t xml:space="preserve"> </w:t>
      </w:r>
      <w:r w:rsidRPr="000D7B08">
        <w:rPr>
          <w:rFonts w:ascii="Times New Roman" w:hAnsi="Times New Roman"/>
          <w:w w:val="101"/>
          <w:sz w:val="26"/>
          <w:szCs w:val="26"/>
        </w:rPr>
        <w:t>а</w:t>
      </w:r>
      <w:r w:rsidRPr="000D7B08">
        <w:rPr>
          <w:rFonts w:ascii="Times New Roman" w:hAnsi="Times New Roman"/>
          <w:sz w:val="26"/>
          <w:szCs w:val="26"/>
        </w:rPr>
        <w:t>кт</w:t>
      </w:r>
      <w:r w:rsidRPr="000D7B08">
        <w:rPr>
          <w:rFonts w:ascii="Times New Roman" w:hAnsi="Times New Roman"/>
          <w:w w:val="101"/>
          <w:sz w:val="26"/>
          <w:szCs w:val="26"/>
        </w:rPr>
        <w:t>а</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72"/>
          <w:sz w:val="26"/>
          <w:szCs w:val="26"/>
        </w:rPr>
        <w:t xml:space="preserve"> </w:t>
      </w:r>
      <w:r w:rsidRPr="000D7B08">
        <w:rPr>
          <w:rFonts w:ascii="Times New Roman" w:hAnsi="Times New Roman"/>
          <w:sz w:val="26"/>
          <w:szCs w:val="26"/>
        </w:rPr>
        <w:t>Б</w:t>
      </w:r>
      <w:r w:rsidRPr="000D7B08">
        <w:rPr>
          <w:rFonts w:ascii="Times New Roman" w:hAnsi="Times New Roman"/>
          <w:w w:val="101"/>
          <w:sz w:val="26"/>
          <w:szCs w:val="26"/>
        </w:rPr>
        <w:t>е</w:t>
      </w:r>
      <w:r w:rsidRPr="000D7B08">
        <w:rPr>
          <w:rFonts w:ascii="Times New Roman" w:hAnsi="Times New Roman"/>
          <w:sz w:val="26"/>
          <w:szCs w:val="26"/>
        </w:rPr>
        <w:t>лгород</w:t>
      </w:r>
      <w:r w:rsidRPr="000D7B08">
        <w:rPr>
          <w:rFonts w:ascii="Times New Roman" w:hAnsi="Times New Roman"/>
          <w:w w:val="101"/>
          <w:sz w:val="26"/>
          <w:szCs w:val="26"/>
        </w:rPr>
        <w:t>с</w:t>
      </w:r>
      <w:r w:rsidRPr="000D7B08">
        <w:rPr>
          <w:rFonts w:ascii="Times New Roman" w:hAnsi="Times New Roman"/>
          <w:sz w:val="26"/>
          <w:szCs w:val="26"/>
        </w:rPr>
        <w:t>кой</w:t>
      </w:r>
      <w:r w:rsidRPr="000D7B08">
        <w:rPr>
          <w:rFonts w:ascii="Times New Roman" w:hAnsi="Times New Roman"/>
          <w:spacing w:val="41"/>
          <w:sz w:val="26"/>
          <w:szCs w:val="26"/>
        </w:rPr>
        <w:t xml:space="preserve"> </w:t>
      </w:r>
      <w:r w:rsidRPr="000D7B08">
        <w:rPr>
          <w:rFonts w:ascii="Times New Roman" w:hAnsi="Times New Roman"/>
          <w:spacing w:val="1"/>
          <w:sz w:val="26"/>
          <w:szCs w:val="26"/>
        </w:rPr>
        <w:t>об</w:t>
      </w:r>
      <w:r w:rsidRPr="000D7B08">
        <w:rPr>
          <w:rFonts w:ascii="Times New Roman" w:hAnsi="Times New Roman"/>
          <w:sz w:val="26"/>
          <w:szCs w:val="26"/>
        </w:rPr>
        <w:t>л</w:t>
      </w:r>
      <w:r w:rsidRPr="000D7B08">
        <w:rPr>
          <w:rFonts w:ascii="Times New Roman" w:hAnsi="Times New Roman"/>
          <w:w w:val="101"/>
          <w:sz w:val="26"/>
          <w:szCs w:val="26"/>
        </w:rPr>
        <w:t>ас</w:t>
      </w:r>
      <w:r w:rsidRPr="000D7B08">
        <w:rPr>
          <w:rFonts w:ascii="Times New Roman" w:hAnsi="Times New Roman"/>
          <w:spacing w:val="-1"/>
          <w:sz w:val="26"/>
          <w:szCs w:val="26"/>
        </w:rPr>
        <w:t>т</w:t>
      </w:r>
      <w:r w:rsidRPr="000D7B08">
        <w:rPr>
          <w:rFonts w:ascii="Times New Roman" w:hAnsi="Times New Roman"/>
          <w:sz w:val="26"/>
          <w:szCs w:val="26"/>
        </w:rPr>
        <w:t>и,</w:t>
      </w:r>
      <w:r w:rsidRPr="000D7B08">
        <w:rPr>
          <w:rFonts w:ascii="Times New Roman" w:hAnsi="Times New Roman"/>
          <w:spacing w:val="42"/>
          <w:sz w:val="26"/>
          <w:szCs w:val="26"/>
        </w:rPr>
        <w:t xml:space="preserve"> </w:t>
      </w:r>
      <w:r w:rsidRPr="000D7B08">
        <w:rPr>
          <w:rFonts w:ascii="Times New Roman" w:hAnsi="Times New Roman"/>
          <w:sz w:val="26"/>
          <w:szCs w:val="26"/>
        </w:rPr>
        <w:t>м</w:t>
      </w:r>
      <w:r w:rsidRPr="000D7B08">
        <w:rPr>
          <w:rFonts w:ascii="Times New Roman" w:hAnsi="Times New Roman"/>
          <w:spacing w:val="-2"/>
          <w:sz w:val="26"/>
          <w:szCs w:val="26"/>
        </w:rPr>
        <w:t>у</w:t>
      </w:r>
      <w:r w:rsidRPr="000D7B08">
        <w:rPr>
          <w:rFonts w:ascii="Times New Roman" w:hAnsi="Times New Roman"/>
          <w:sz w:val="26"/>
          <w:szCs w:val="26"/>
        </w:rPr>
        <w:t>н</w:t>
      </w:r>
      <w:r w:rsidRPr="000D7B08">
        <w:rPr>
          <w:rFonts w:ascii="Times New Roman" w:hAnsi="Times New Roman"/>
          <w:spacing w:val="1"/>
          <w:sz w:val="26"/>
          <w:szCs w:val="26"/>
        </w:rPr>
        <w:t>ицип</w:t>
      </w:r>
      <w:r w:rsidRPr="000D7B08">
        <w:rPr>
          <w:rFonts w:ascii="Times New Roman" w:hAnsi="Times New Roman"/>
          <w:w w:val="101"/>
          <w:sz w:val="26"/>
          <w:szCs w:val="26"/>
        </w:rPr>
        <w:t>а</w:t>
      </w:r>
      <w:r w:rsidRPr="000D7B08">
        <w:rPr>
          <w:rFonts w:ascii="Times New Roman" w:hAnsi="Times New Roman"/>
          <w:sz w:val="26"/>
          <w:szCs w:val="26"/>
        </w:rPr>
        <w:t>льными</w:t>
      </w:r>
      <w:r w:rsidRPr="000D7B08">
        <w:rPr>
          <w:rFonts w:ascii="Times New Roman" w:hAnsi="Times New Roman"/>
          <w:spacing w:val="42"/>
          <w:sz w:val="26"/>
          <w:szCs w:val="26"/>
        </w:rPr>
        <w:t xml:space="preserve"> </w:t>
      </w:r>
      <w:r w:rsidRPr="000D7B08">
        <w:rPr>
          <w:rFonts w:ascii="Times New Roman" w:hAnsi="Times New Roman"/>
          <w:sz w:val="26"/>
          <w:szCs w:val="26"/>
        </w:rPr>
        <w:t>пр</w:t>
      </w:r>
      <w:r w:rsidRPr="000D7B08">
        <w:rPr>
          <w:rFonts w:ascii="Times New Roman" w:hAnsi="Times New Roman"/>
          <w:spacing w:val="1"/>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овыми</w:t>
      </w:r>
      <w:r w:rsidRPr="000D7B08">
        <w:rPr>
          <w:rFonts w:ascii="Times New Roman" w:hAnsi="Times New Roman"/>
          <w:spacing w:val="42"/>
          <w:sz w:val="26"/>
          <w:szCs w:val="26"/>
        </w:rPr>
        <w:t xml:space="preserve"> </w:t>
      </w:r>
      <w:r w:rsidRPr="000D7B08">
        <w:rPr>
          <w:rFonts w:ascii="Times New Roman" w:hAnsi="Times New Roman"/>
          <w:w w:val="101"/>
          <w:sz w:val="26"/>
          <w:szCs w:val="26"/>
        </w:rPr>
        <w:t>а</w:t>
      </w:r>
      <w:r w:rsidRPr="000D7B08">
        <w:rPr>
          <w:rFonts w:ascii="Times New Roman" w:hAnsi="Times New Roman"/>
          <w:sz w:val="26"/>
          <w:szCs w:val="26"/>
        </w:rPr>
        <w:t>кт</w:t>
      </w:r>
      <w:r w:rsidRPr="000D7B08">
        <w:rPr>
          <w:rFonts w:ascii="Times New Roman" w:hAnsi="Times New Roman"/>
          <w:w w:val="101"/>
          <w:sz w:val="26"/>
          <w:szCs w:val="26"/>
        </w:rPr>
        <w:t>а</w:t>
      </w:r>
      <w:r w:rsidRPr="000D7B08">
        <w:rPr>
          <w:rFonts w:ascii="Times New Roman" w:hAnsi="Times New Roman"/>
          <w:spacing w:val="-2"/>
          <w:sz w:val="26"/>
          <w:szCs w:val="26"/>
        </w:rPr>
        <w:t>м</w:t>
      </w:r>
      <w:r w:rsidRPr="000D7B08">
        <w:rPr>
          <w:rFonts w:ascii="Times New Roman" w:hAnsi="Times New Roman"/>
          <w:sz w:val="26"/>
          <w:szCs w:val="26"/>
        </w:rPr>
        <w:t>и</w:t>
      </w:r>
      <w:r w:rsidRPr="000D7B08">
        <w:rPr>
          <w:rFonts w:ascii="Times New Roman" w:hAnsi="Times New Roman"/>
          <w:spacing w:val="42"/>
          <w:sz w:val="26"/>
          <w:szCs w:val="26"/>
        </w:rPr>
        <w:t xml:space="preserve"> </w:t>
      </w:r>
      <w:r w:rsidRPr="000D7B08">
        <w:rPr>
          <w:rFonts w:ascii="Times New Roman" w:hAnsi="Times New Roman"/>
          <w:spacing w:val="1"/>
          <w:sz w:val="26"/>
          <w:szCs w:val="26"/>
        </w:rPr>
        <w:t>д</w:t>
      </w:r>
      <w:r w:rsidRPr="000D7B08">
        <w:rPr>
          <w:rFonts w:ascii="Times New Roman" w:hAnsi="Times New Roman"/>
          <w:sz w:val="26"/>
          <w:szCs w:val="26"/>
        </w:rPr>
        <w:t>л</w:t>
      </w:r>
      <w:r w:rsidRPr="000D7B08">
        <w:rPr>
          <w:rFonts w:ascii="Times New Roman" w:hAnsi="Times New Roman"/>
          <w:w w:val="101"/>
          <w:sz w:val="26"/>
          <w:szCs w:val="26"/>
        </w:rPr>
        <w:t>я</w:t>
      </w:r>
      <w:r w:rsidRPr="000D7B08">
        <w:rPr>
          <w:rFonts w:ascii="Times New Roman" w:hAnsi="Times New Roman"/>
          <w:spacing w:val="40"/>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w:t>
      </w:r>
      <w:r w:rsidRPr="000D7B08">
        <w:rPr>
          <w:rFonts w:ascii="Times New Roman" w:hAnsi="Times New Roman"/>
          <w:w w:val="101"/>
          <w:sz w:val="26"/>
          <w:szCs w:val="26"/>
        </w:rPr>
        <w:t>е</w:t>
      </w:r>
      <w:r w:rsidRPr="000D7B08">
        <w:rPr>
          <w:rFonts w:ascii="Times New Roman" w:hAnsi="Times New Roman"/>
          <w:spacing w:val="-1"/>
          <w:sz w:val="26"/>
          <w:szCs w:val="26"/>
        </w:rPr>
        <w:t>д</w:t>
      </w:r>
      <w:r w:rsidRPr="000D7B08">
        <w:rPr>
          <w:rFonts w:ascii="Times New Roman" w:hAnsi="Times New Roman"/>
          <w:spacing w:val="1"/>
          <w:sz w:val="26"/>
          <w:szCs w:val="26"/>
        </w:rPr>
        <w:t>о</w:t>
      </w:r>
      <w:r w:rsidRPr="000D7B08">
        <w:rPr>
          <w:rFonts w:ascii="Times New Roman" w:hAnsi="Times New Roman"/>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е</w:t>
      </w:r>
      <w:r w:rsidRPr="000D7B08">
        <w:rPr>
          <w:rFonts w:ascii="Times New Roman" w:hAnsi="Times New Roman"/>
          <w:spacing w:val="-1"/>
          <w:sz w:val="26"/>
          <w:szCs w:val="26"/>
        </w:rPr>
        <w:t>н</w:t>
      </w:r>
      <w:r w:rsidRPr="000D7B08">
        <w:rPr>
          <w:rFonts w:ascii="Times New Roman" w:hAnsi="Times New Roman"/>
          <w:sz w:val="26"/>
          <w:szCs w:val="26"/>
        </w:rPr>
        <w:t>и</w:t>
      </w:r>
      <w:r w:rsidRPr="000D7B08">
        <w:rPr>
          <w:rFonts w:ascii="Times New Roman" w:hAnsi="Times New Roman"/>
          <w:w w:val="101"/>
          <w:sz w:val="26"/>
          <w:szCs w:val="26"/>
        </w:rPr>
        <w:t>я</w:t>
      </w:r>
      <w:r w:rsidRPr="000D7B08">
        <w:rPr>
          <w:rFonts w:ascii="Times New Roman" w:hAnsi="Times New Roman"/>
          <w:spacing w:val="40"/>
          <w:sz w:val="26"/>
          <w:szCs w:val="26"/>
        </w:rPr>
        <w:t xml:space="preserve"> </w:t>
      </w:r>
      <w:r w:rsidRPr="000D7B08">
        <w:rPr>
          <w:rFonts w:ascii="Times New Roman" w:hAnsi="Times New Roman"/>
          <w:spacing w:val="1"/>
          <w:sz w:val="26"/>
          <w:szCs w:val="26"/>
        </w:rPr>
        <w:t>м</w:t>
      </w:r>
      <w:r w:rsidRPr="000D7B08">
        <w:rPr>
          <w:rFonts w:ascii="Times New Roman" w:hAnsi="Times New Roman"/>
          <w:spacing w:val="-4"/>
          <w:sz w:val="26"/>
          <w:szCs w:val="26"/>
        </w:rPr>
        <w:t>у</w:t>
      </w:r>
      <w:r w:rsidRPr="000D7B08">
        <w:rPr>
          <w:rFonts w:ascii="Times New Roman" w:hAnsi="Times New Roman"/>
          <w:sz w:val="26"/>
          <w:szCs w:val="26"/>
        </w:rPr>
        <w:t>н</w:t>
      </w:r>
      <w:r w:rsidRPr="000D7B08">
        <w:rPr>
          <w:rFonts w:ascii="Times New Roman" w:hAnsi="Times New Roman"/>
          <w:spacing w:val="-1"/>
          <w:sz w:val="26"/>
          <w:szCs w:val="26"/>
        </w:rPr>
        <w:t>и</w:t>
      </w:r>
      <w:r w:rsidRPr="000D7B08">
        <w:rPr>
          <w:rFonts w:ascii="Times New Roman" w:hAnsi="Times New Roman"/>
          <w:spacing w:val="1"/>
          <w:sz w:val="26"/>
          <w:szCs w:val="26"/>
        </w:rPr>
        <w:t>ц</w:t>
      </w:r>
      <w:r w:rsidRPr="000D7B08">
        <w:rPr>
          <w:rFonts w:ascii="Times New Roman" w:hAnsi="Times New Roman"/>
          <w:sz w:val="26"/>
          <w:szCs w:val="26"/>
        </w:rPr>
        <w:t>ип</w:t>
      </w:r>
      <w:r w:rsidRPr="000D7B08">
        <w:rPr>
          <w:rFonts w:ascii="Times New Roman" w:hAnsi="Times New Roman"/>
          <w:w w:val="101"/>
          <w:sz w:val="26"/>
          <w:szCs w:val="26"/>
        </w:rPr>
        <w:t>а</w:t>
      </w:r>
      <w:r w:rsidRPr="000D7B08">
        <w:rPr>
          <w:rFonts w:ascii="Times New Roman" w:hAnsi="Times New Roman"/>
          <w:sz w:val="26"/>
          <w:szCs w:val="26"/>
        </w:rPr>
        <w:t>льн</w:t>
      </w:r>
      <w:r w:rsidRPr="000D7B08">
        <w:rPr>
          <w:rFonts w:ascii="Times New Roman" w:hAnsi="Times New Roman"/>
          <w:spacing w:val="1"/>
          <w:sz w:val="26"/>
          <w:szCs w:val="26"/>
        </w:rPr>
        <w:t>о</w:t>
      </w:r>
      <w:r w:rsidRPr="000D7B08">
        <w:rPr>
          <w:rFonts w:ascii="Times New Roman" w:hAnsi="Times New Roman"/>
          <w:sz w:val="26"/>
          <w:szCs w:val="26"/>
        </w:rPr>
        <w:t xml:space="preserve">й </w:t>
      </w:r>
      <w:r w:rsidRPr="000D7B08">
        <w:rPr>
          <w:rFonts w:ascii="Times New Roman" w:hAnsi="Times New Roman"/>
          <w:spacing w:val="-1"/>
          <w:sz w:val="26"/>
          <w:szCs w:val="26"/>
        </w:rPr>
        <w:t>у</w:t>
      </w:r>
      <w:r w:rsidRPr="000D7B08">
        <w:rPr>
          <w:rFonts w:ascii="Times New Roman" w:hAnsi="Times New Roman"/>
          <w:w w:val="101"/>
          <w:sz w:val="26"/>
          <w:szCs w:val="26"/>
        </w:rPr>
        <w:t>с</w:t>
      </w:r>
      <w:r w:rsidRPr="000D7B08">
        <w:rPr>
          <w:rFonts w:ascii="Times New Roman" w:hAnsi="Times New Roman"/>
          <w:spacing w:val="-1"/>
          <w:sz w:val="26"/>
          <w:szCs w:val="26"/>
        </w:rPr>
        <w:t>л</w:t>
      </w:r>
      <w:r w:rsidRPr="000D7B08">
        <w:rPr>
          <w:rFonts w:ascii="Times New Roman" w:hAnsi="Times New Roman"/>
          <w:spacing w:val="-4"/>
          <w:sz w:val="26"/>
          <w:szCs w:val="26"/>
        </w:rPr>
        <w:t>у</w:t>
      </w:r>
      <w:r w:rsidRPr="000D7B08">
        <w:rPr>
          <w:rFonts w:ascii="Times New Roman" w:hAnsi="Times New Roman"/>
          <w:spacing w:val="1"/>
          <w:sz w:val="26"/>
          <w:szCs w:val="26"/>
        </w:rPr>
        <w:t>ги</w:t>
      </w:r>
      <w:r w:rsidRPr="000D7B08">
        <w:rPr>
          <w:rFonts w:ascii="Times New Roman" w:hAnsi="Times New Roman"/>
          <w:spacing w:val="1"/>
          <w:w w:val="101"/>
          <w:sz w:val="26"/>
          <w:szCs w:val="26"/>
        </w:rPr>
        <w:t>;</w:t>
      </w:r>
    </w:p>
    <w:p w:rsidR="001A227D" w:rsidRPr="000D7B08" w:rsidRDefault="001A227D" w:rsidP="004C415C">
      <w:pPr>
        <w:widowControl w:val="0"/>
        <w:spacing w:after="0" w:line="228" w:lineRule="auto"/>
        <w:ind w:right="-18" w:firstLine="709"/>
        <w:jc w:val="both"/>
        <w:rPr>
          <w:rFonts w:ascii="Times New Roman" w:hAnsi="Times New Roman"/>
          <w:w w:val="101"/>
          <w:sz w:val="26"/>
          <w:szCs w:val="26"/>
        </w:rPr>
      </w:pPr>
      <w:r w:rsidRPr="000D7B08">
        <w:rPr>
          <w:rFonts w:ascii="Times New Roman" w:hAnsi="Times New Roman"/>
          <w:sz w:val="26"/>
          <w:szCs w:val="26"/>
        </w:rPr>
        <w:t>г)</w:t>
      </w:r>
      <w:r w:rsidRPr="000D7B08">
        <w:rPr>
          <w:rFonts w:ascii="Times New Roman" w:hAnsi="Times New Roman"/>
          <w:spacing w:val="62"/>
          <w:sz w:val="26"/>
          <w:szCs w:val="26"/>
        </w:rPr>
        <w:t xml:space="preserve"> </w:t>
      </w:r>
      <w:r w:rsidRPr="000D7B08">
        <w:rPr>
          <w:rFonts w:ascii="Times New Roman" w:hAnsi="Times New Roman"/>
          <w:spacing w:val="1"/>
          <w:sz w:val="26"/>
          <w:szCs w:val="26"/>
        </w:rPr>
        <w:t>о</w:t>
      </w:r>
      <w:r w:rsidRPr="000D7B08">
        <w:rPr>
          <w:rFonts w:ascii="Times New Roman" w:hAnsi="Times New Roman"/>
          <w:sz w:val="26"/>
          <w:szCs w:val="26"/>
        </w:rPr>
        <w:t>тк</w:t>
      </w:r>
      <w:r w:rsidRPr="000D7B08">
        <w:rPr>
          <w:rFonts w:ascii="Times New Roman" w:hAnsi="Times New Roman"/>
          <w:spacing w:val="1"/>
          <w:w w:val="101"/>
          <w:sz w:val="26"/>
          <w:szCs w:val="26"/>
        </w:rPr>
        <w:t>а</w:t>
      </w:r>
      <w:r w:rsidRPr="000D7B08">
        <w:rPr>
          <w:rFonts w:ascii="Times New Roman" w:hAnsi="Times New Roman"/>
          <w:sz w:val="26"/>
          <w:szCs w:val="26"/>
        </w:rPr>
        <w:t>з</w:t>
      </w:r>
      <w:r w:rsidRPr="000D7B08">
        <w:rPr>
          <w:rFonts w:ascii="Times New Roman" w:hAnsi="Times New Roman"/>
          <w:spacing w:val="61"/>
          <w:sz w:val="26"/>
          <w:szCs w:val="26"/>
        </w:rPr>
        <w:t xml:space="preserve"> </w:t>
      </w:r>
      <w:r w:rsidRPr="000D7B08">
        <w:rPr>
          <w:rFonts w:ascii="Times New Roman" w:hAnsi="Times New Roman"/>
          <w:spacing w:val="1"/>
          <w:sz w:val="26"/>
          <w:szCs w:val="26"/>
        </w:rPr>
        <w:t>в</w:t>
      </w:r>
      <w:r w:rsidRPr="000D7B08">
        <w:rPr>
          <w:rFonts w:ascii="Times New Roman" w:hAnsi="Times New Roman"/>
          <w:spacing w:val="61"/>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w:t>
      </w:r>
      <w:r w:rsidRPr="000D7B08">
        <w:rPr>
          <w:rFonts w:ascii="Times New Roman" w:hAnsi="Times New Roman"/>
          <w:spacing w:val="1"/>
          <w:sz w:val="26"/>
          <w:szCs w:val="26"/>
        </w:rPr>
        <w:t>и</w:t>
      </w:r>
      <w:r w:rsidRPr="000D7B08">
        <w:rPr>
          <w:rFonts w:ascii="Times New Roman" w:hAnsi="Times New Roman"/>
          <w:w w:val="101"/>
          <w:sz w:val="26"/>
          <w:szCs w:val="26"/>
        </w:rPr>
        <w:t>е</w:t>
      </w:r>
      <w:r w:rsidRPr="000D7B08">
        <w:rPr>
          <w:rFonts w:ascii="Times New Roman" w:hAnsi="Times New Roman"/>
          <w:sz w:val="26"/>
          <w:szCs w:val="26"/>
        </w:rPr>
        <w:t>м</w:t>
      </w:r>
      <w:r w:rsidRPr="000D7B08">
        <w:rPr>
          <w:rFonts w:ascii="Times New Roman" w:hAnsi="Times New Roman"/>
          <w:w w:val="101"/>
          <w:sz w:val="26"/>
          <w:szCs w:val="26"/>
        </w:rPr>
        <w:t>е</w:t>
      </w:r>
      <w:r w:rsidRPr="000D7B08">
        <w:rPr>
          <w:rFonts w:ascii="Times New Roman" w:hAnsi="Times New Roman"/>
          <w:spacing w:val="59"/>
          <w:sz w:val="26"/>
          <w:szCs w:val="26"/>
        </w:rPr>
        <w:t xml:space="preserve"> </w:t>
      </w:r>
      <w:r w:rsidRPr="000D7B08">
        <w:rPr>
          <w:rFonts w:ascii="Times New Roman" w:hAnsi="Times New Roman"/>
          <w:spacing w:val="1"/>
          <w:sz w:val="26"/>
          <w:szCs w:val="26"/>
        </w:rPr>
        <w:t>д</w:t>
      </w:r>
      <w:r w:rsidRPr="000D7B08">
        <w:rPr>
          <w:rFonts w:ascii="Times New Roman" w:hAnsi="Times New Roman"/>
          <w:sz w:val="26"/>
          <w:szCs w:val="26"/>
        </w:rPr>
        <w:t>ок</w:t>
      </w:r>
      <w:r w:rsidRPr="000D7B08">
        <w:rPr>
          <w:rFonts w:ascii="Times New Roman" w:hAnsi="Times New Roman"/>
          <w:spacing w:val="-1"/>
          <w:sz w:val="26"/>
          <w:szCs w:val="26"/>
        </w:rPr>
        <w:t>у</w:t>
      </w:r>
      <w:r w:rsidRPr="000D7B08">
        <w:rPr>
          <w:rFonts w:ascii="Times New Roman" w:hAnsi="Times New Roman"/>
          <w:sz w:val="26"/>
          <w:szCs w:val="26"/>
        </w:rPr>
        <w:t>м</w:t>
      </w:r>
      <w:r w:rsidRPr="000D7B08">
        <w:rPr>
          <w:rFonts w:ascii="Times New Roman" w:hAnsi="Times New Roman"/>
          <w:w w:val="101"/>
          <w:sz w:val="26"/>
          <w:szCs w:val="26"/>
        </w:rPr>
        <w:t>е</w:t>
      </w:r>
      <w:r w:rsidRPr="000D7B08">
        <w:rPr>
          <w:rFonts w:ascii="Times New Roman" w:hAnsi="Times New Roman"/>
          <w:sz w:val="26"/>
          <w:szCs w:val="26"/>
        </w:rPr>
        <w:t>нт</w:t>
      </w:r>
      <w:r w:rsidRPr="000D7B08">
        <w:rPr>
          <w:rFonts w:ascii="Times New Roman" w:hAnsi="Times New Roman"/>
          <w:spacing w:val="1"/>
          <w:sz w:val="26"/>
          <w:szCs w:val="26"/>
        </w:rPr>
        <w:t>о</w:t>
      </w:r>
      <w:r w:rsidRPr="000D7B08">
        <w:rPr>
          <w:rFonts w:ascii="Times New Roman" w:hAnsi="Times New Roman"/>
          <w:sz w:val="26"/>
          <w:szCs w:val="26"/>
        </w:rPr>
        <w:t>в,</w:t>
      </w:r>
      <w:r w:rsidRPr="000D7B08">
        <w:rPr>
          <w:rFonts w:ascii="Times New Roman" w:hAnsi="Times New Roman"/>
          <w:spacing w:val="62"/>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w:t>
      </w:r>
      <w:r w:rsidRPr="000D7B08">
        <w:rPr>
          <w:rFonts w:ascii="Times New Roman" w:hAnsi="Times New Roman"/>
          <w:w w:val="101"/>
          <w:sz w:val="26"/>
          <w:szCs w:val="26"/>
        </w:rPr>
        <w:t>е</w:t>
      </w:r>
      <w:r w:rsidRPr="000D7B08">
        <w:rPr>
          <w:rFonts w:ascii="Times New Roman" w:hAnsi="Times New Roman"/>
          <w:sz w:val="26"/>
          <w:szCs w:val="26"/>
        </w:rPr>
        <w:t>до</w:t>
      </w:r>
      <w:r w:rsidRPr="000D7B08">
        <w:rPr>
          <w:rFonts w:ascii="Times New Roman" w:hAnsi="Times New Roman"/>
          <w:spacing w:val="1"/>
          <w:w w:val="101"/>
          <w:sz w:val="26"/>
          <w:szCs w:val="26"/>
        </w:rPr>
        <w:t>с</w:t>
      </w:r>
      <w:r w:rsidRPr="000D7B08">
        <w:rPr>
          <w:rFonts w:ascii="Times New Roman" w:hAnsi="Times New Roman"/>
          <w:spacing w:val="-2"/>
          <w:sz w:val="26"/>
          <w:szCs w:val="26"/>
        </w:rPr>
        <w:t>т</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е</w:t>
      </w:r>
      <w:r w:rsidRPr="000D7B08">
        <w:rPr>
          <w:rFonts w:ascii="Times New Roman" w:hAnsi="Times New Roman"/>
          <w:sz w:val="26"/>
          <w:szCs w:val="26"/>
        </w:rPr>
        <w:t>ни</w:t>
      </w:r>
      <w:r w:rsidRPr="000D7B08">
        <w:rPr>
          <w:rFonts w:ascii="Times New Roman" w:hAnsi="Times New Roman"/>
          <w:spacing w:val="1"/>
          <w:w w:val="101"/>
          <w:sz w:val="26"/>
          <w:szCs w:val="26"/>
        </w:rPr>
        <w:t>е</w:t>
      </w:r>
      <w:r w:rsidRPr="000D7B08">
        <w:rPr>
          <w:rFonts w:ascii="Times New Roman" w:hAnsi="Times New Roman"/>
          <w:spacing w:val="61"/>
          <w:sz w:val="26"/>
          <w:szCs w:val="26"/>
        </w:rPr>
        <w:t xml:space="preserve"> </w:t>
      </w:r>
      <w:r w:rsidRPr="000D7B08">
        <w:rPr>
          <w:rFonts w:ascii="Times New Roman" w:hAnsi="Times New Roman"/>
          <w:sz w:val="26"/>
          <w:szCs w:val="26"/>
        </w:rPr>
        <w:t>которых</w:t>
      </w:r>
      <w:r w:rsidRPr="000D7B08">
        <w:rPr>
          <w:rFonts w:ascii="Times New Roman" w:hAnsi="Times New Roman"/>
          <w:spacing w:val="63"/>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е</w:t>
      </w:r>
      <w:r w:rsidRPr="000D7B08">
        <w:rPr>
          <w:rFonts w:ascii="Times New Roman" w:hAnsi="Times New Roman"/>
          <w:sz w:val="26"/>
          <w:szCs w:val="26"/>
        </w:rPr>
        <w:t>д</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pacing w:val="-1"/>
          <w:sz w:val="26"/>
          <w:szCs w:val="26"/>
        </w:rPr>
        <w:t>м</w:t>
      </w:r>
      <w:r w:rsidRPr="000D7B08">
        <w:rPr>
          <w:rFonts w:ascii="Times New Roman" w:hAnsi="Times New Roman"/>
          <w:sz w:val="26"/>
          <w:szCs w:val="26"/>
        </w:rPr>
        <w:t>от</w:t>
      </w:r>
      <w:r w:rsidRPr="000D7B08">
        <w:rPr>
          <w:rFonts w:ascii="Times New Roman" w:hAnsi="Times New Roman"/>
          <w:spacing w:val="1"/>
          <w:sz w:val="26"/>
          <w:szCs w:val="26"/>
        </w:rPr>
        <w:t>р</w:t>
      </w:r>
      <w:r w:rsidRPr="000D7B08">
        <w:rPr>
          <w:rFonts w:ascii="Times New Roman" w:hAnsi="Times New Roman"/>
          <w:w w:val="101"/>
          <w:sz w:val="26"/>
          <w:szCs w:val="26"/>
        </w:rPr>
        <w:t>е</w:t>
      </w:r>
      <w:r w:rsidRPr="000D7B08">
        <w:rPr>
          <w:rFonts w:ascii="Times New Roman" w:hAnsi="Times New Roman"/>
          <w:spacing w:val="-2"/>
          <w:sz w:val="26"/>
          <w:szCs w:val="26"/>
        </w:rPr>
        <w:t>н</w:t>
      </w:r>
      <w:r w:rsidRPr="000D7B08">
        <w:rPr>
          <w:rFonts w:ascii="Times New Roman" w:hAnsi="Times New Roman"/>
          <w:sz w:val="26"/>
          <w:szCs w:val="26"/>
        </w:rPr>
        <w:t>о норм</w:t>
      </w:r>
      <w:r w:rsidRPr="000D7B08">
        <w:rPr>
          <w:rFonts w:ascii="Times New Roman" w:hAnsi="Times New Roman"/>
          <w:w w:val="101"/>
          <w:sz w:val="26"/>
          <w:szCs w:val="26"/>
        </w:rPr>
        <w:t>а</w:t>
      </w:r>
      <w:r w:rsidRPr="000D7B08">
        <w:rPr>
          <w:rFonts w:ascii="Times New Roman" w:hAnsi="Times New Roman"/>
          <w:spacing w:val="-1"/>
          <w:sz w:val="26"/>
          <w:szCs w:val="26"/>
        </w:rPr>
        <w:t>т</w:t>
      </w:r>
      <w:r w:rsidRPr="000D7B08">
        <w:rPr>
          <w:rFonts w:ascii="Times New Roman" w:hAnsi="Times New Roman"/>
          <w:sz w:val="26"/>
          <w:szCs w:val="26"/>
        </w:rPr>
        <w:t>ивными</w:t>
      </w:r>
      <w:r w:rsidRPr="000D7B08">
        <w:rPr>
          <w:rFonts w:ascii="Times New Roman" w:hAnsi="Times New Roman"/>
          <w:spacing w:val="24"/>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w:t>
      </w:r>
      <w:r w:rsidRPr="000D7B08">
        <w:rPr>
          <w:rFonts w:ascii="Times New Roman" w:hAnsi="Times New Roman"/>
          <w:w w:val="101"/>
          <w:sz w:val="26"/>
          <w:szCs w:val="26"/>
        </w:rPr>
        <w:t>а</w:t>
      </w:r>
      <w:r w:rsidRPr="000D7B08">
        <w:rPr>
          <w:rFonts w:ascii="Times New Roman" w:hAnsi="Times New Roman"/>
          <w:spacing w:val="-3"/>
          <w:sz w:val="26"/>
          <w:szCs w:val="26"/>
        </w:rPr>
        <w:t>в</w:t>
      </w:r>
      <w:r w:rsidRPr="000D7B08">
        <w:rPr>
          <w:rFonts w:ascii="Times New Roman" w:hAnsi="Times New Roman"/>
          <w:spacing w:val="1"/>
          <w:sz w:val="26"/>
          <w:szCs w:val="26"/>
        </w:rPr>
        <w:t>о</w:t>
      </w:r>
      <w:r w:rsidRPr="000D7B08">
        <w:rPr>
          <w:rFonts w:ascii="Times New Roman" w:hAnsi="Times New Roman"/>
          <w:sz w:val="26"/>
          <w:szCs w:val="26"/>
        </w:rPr>
        <w:t>в</w:t>
      </w:r>
      <w:r w:rsidRPr="000D7B08">
        <w:rPr>
          <w:rFonts w:ascii="Times New Roman" w:hAnsi="Times New Roman"/>
          <w:spacing w:val="1"/>
          <w:sz w:val="26"/>
          <w:szCs w:val="26"/>
        </w:rPr>
        <w:t>ы</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25"/>
          <w:sz w:val="26"/>
          <w:szCs w:val="26"/>
        </w:rPr>
        <w:t xml:space="preserve"> </w:t>
      </w:r>
      <w:r w:rsidRPr="000D7B08">
        <w:rPr>
          <w:rFonts w:ascii="Times New Roman" w:hAnsi="Times New Roman"/>
          <w:w w:val="101"/>
          <w:sz w:val="26"/>
          <w:szCs w:val="26"/>
        </w:rPr>
        <w:t>а</w:t>
      </w:r>
      <w:r w:rsidRPr="000D7B08">
        <w:rPr>
          <w:rFonts w:ascii="Times New Roman" w:hAnsi="Times New Roman"/>
          <w:sz w:val="26"/>
          <w:szCs w:val="26"/>
        </w:rPr>
        <w:t>кт</w:t>
      </w:r>
      <w:r w:rsidRPr="000D7B08">
        <w:rPr>
          <w:rFonts w:ascii="Times New Roman" w:hAnsi="Times New Roman"/>
          <w:spacing w:val="1"/>
          <w:w w:val="101"/>
          <w:sz w:val="26"/>
          <w:szCs w:val="26"/>
        </w:rPr>
        <w:t>а</w:t>
      </w:r>
      <w:r w:rsidRPr="000D7B08">
        <w:rPr>
          <w:rFonts w:ascii="Times New Roman" w:hAnsi="Times New Roman"/>
          <w:spacing w:val="-2"/>
          <w:sz w:val="26"/>
          <w:szCs w:val="26"/>
        </w:rPr>
        <w:t>м</w:t>
      </w:r>
      <w:r w:rsidRPr="000D7B08">
        <w:rPr>
          <w:rFonts w:ascii="Times New Roman" w:hAnsi="Times New Roman"/>
          <w:sz w:val="26"/>
          <w:szCs w:val="26"/>
        </w:rPr>
        <w:t>и</w:t>
      </w:r>
      <w:r w:rsidRPr="000D7B08">
        <w:rPr>
          <w:rFonts w:ascii="Times New Roman" w:hAnsi="Times New Roman"/>
          <w:spacing w:val="24"/>
          <w:sz w:val="26"/>
          <w:szCs w:val="26"/>
        </w:rPr>
        <w:t xml:space="preserve"> </w:t>
      </w:r>
      <w:r w:rsidRPr="000D7B08">
        <w:rPr>
          <w:rFonts w:ascii="Times New Roman" w:hAnsi="Times New Roman"/>
          <w:sz w:val="26"/>
          <w:szCs w:val="26"/>
        </w:rPr>
        <w:t>Ро</w:t>
      </w:r>
      <w:r w:rsidRPr="000D7B08">
        <w:rPr>
          <w:rFonts w:ascii="Times New Roman" w:hAnsi="Times New Roman"/>
          <w:w w:val="101"/>
          <w:sz w:val="26"/>
          <w:szCs w:val="26"/>
        </w:rPr>
        <w:t>с</w:t>
      </w:r>
      <w:r w:rsidRPr="000D7B08">
        <w:rPr>
          <w:rFonts w:ascii="Times New Roman" w:hAnsi="Times New Roman"/>
          <w:spacing w:val="-2"/>
          <w:w w:val="101"/>
          <w:sz w:val="26"/>
          <w:szCs w:val="26"/>
        </w:rPr>
        <w:t>с</w:t>
      </w:r>
      <w:r w:rsidRPr="000D7B08">
        <w:rPr>
          <w:rFonts w:ascii="Times New Roman" w:hAnsi="Times New Roman"/>
          <w:sz w:val="26"/>
          <w:szCs w:val="26"/>
        </w:rPr>
        <w:t>ий</w:t>
      </w:r>
      <w:r w:rsidRPr="000D7B08">
        <w:rPr>
          <w:rFonts w:ascii="Times New Roman" w:hAnsi="Times New Roman"/>
          <w:spacing w:val="-1"/>
          <w:w w:val="101"/>
          <w:sz w:val="26"/>
          <w:szCs w:val="26"/>
        </w:rPr>
        <w:t>с</w:t>
      </w:r>
      <w:r w:rsidRPr="000D7B08">
        <w:rPr>
          <w:rFonts w:ascii="Times New Roman" w:hAnsi="Times New Roman"/>
          <w:sz w:val="26"/>
          <w:szCs w:val="26"/>
        </w:rPr>
        <w:t>кой</w:t>
      </w:r>
      <w:r w:rsidRPr="000D7B08">
        <w:rPr>
          <w:rFonts w:ascii="Times New Roman" w:hAnsi="Times New Roman"/>
          <w:spacing w:val="24"/>
          <w:sz w:val="26"/>
          <w:szCs w:val="26"/>
        </w:rPr>
        <w:t xml:space="preserve"> </w:t>
      </w:r>
      <w:r w:rsidRPr="000D7B08">
        <w:rPr>
          <w:rFonts w:ascii="Times New Roman" w:hAnsi="Times New Roman"/>
          <w:sz w:val="26"/>
          <w:szCs w:val="26"/>
        </w:rPr>
        <w:t>Ф</w:t>
      </w:r>
      <w:r w:rsidRPr="000D7B08">
        <w:rPr>
          <w:rFonts w:ascii="Times New Roman" w:hAnsi="Times New Roman"/>
          <w:w w:val="101"/>
          <w:sz w:val="26"/>
          <w:szCs w:val="26"/>
        </w:rPr>
        <w:t>е</w:t>
      </w:r>
      <w:r w:rsidRPr="000D7B08">
        <w:rPr>
          <w:rFonts w:ascii="Times New Roman" w:hAnsi="Times New Roman"/>
          <w:sz w:val="26"/>
          <w:szCs w:val="26"/>
        </w:rPr>
        <w:t>д</w:t>
      </w:r>
      <w:r w:rsidRPr="000D7B08">
        <w:rPr>
          <w:rFonts w:ascii="Times New Roman" w:hAnsi="Times New Roman"/>
          <w:w w:val="101"/>
          <w:sz w:val="26"/>
          <w:szCs w:val="26"/>
        </w:rPr>
        <w:t>е</w:t>
      </w:r>
      <w:r w:rsidRPr="000D7B08">
        <w:rPr>
          <w:rFonts w:ascii="Times New Roman" w:hAnsi="Times New Roman"/>
          <w:sz w:val="26"/>
          <w:szCs w:val="26"/>
        </w:rPr>
        <w:t>р</w:t>
      </w:r>
      <w:r w:rsidRPr="000D7B08">
        <w:rPr>
          <w:rFonts w:ascii="Times New Roman" w:hAnsi="Times New Roman"/>
          <w:spacing w:val="-2"/>
          <w:w w:val="101"/>
          <w:sz w:val="26"/>
          <w:szCs w:val="26"/>
        </w:rPr>
        <w:t>а</w:t>
      </w:r>
      <w:r w:rsidRPr="000D7B08">
        <w:rPr>
          <w:rFonts w:ascii="Times New Roman" w:hAnsi="Times New Roman"/>
          <w:sz w:val="26"/>
          <w:szCs w:val="26"/>
        </w:rPr>
        <w:t>ц</w:t>
      </w:r>
      <w:r w:rsidRPr="000D7B08">
        <w:rPr>
          <w:rFonts w:ascii="Times New Roman" w:hAnsi="Times New Roman"/>
          <w:spacing w:val="-1"/>
          <w:sz w:val="26"/>
          <w:szCs w:val="26"/>
        </w:rPr>
        <w:t>и</w:t>
      </w:r>
      <w:r w:rsidRPr="000D7B08">
        <w:rPr>
          <w:rFonts w:ascii="Times New Roman" w:hAnsi="Times New Roman"/>
          <w:sz w:val="26"/>
          <w:szCs w:val="26"/>
        </w:rPr>
        <w:t>и,</w:t>
      </w:r>
      <w:r w:rsidRPr="000D7B08">
        <w:rPr>
          <w:rFonts w:ascii="Times New Roman" w:hAnsi="Times New Roman"/>
          <w:spacing w:val="23"/>
          <w:sz w:val="26"/>
          <w:szCs w:val="26"/>
        </w:rPr>
        <w:t xml:space="preserve"> </w:t>
      </w:r>
      <w:r w:rsidRPr="000D7B08">
        <w:rPr>
          <w:rFonts w:ascii="Times New Roman" w:hAnsi="Times New Roman"/>
          <w:sz w:val="26"/>
          <w:szCs w:val="26"/>
        </w:rPr>
        <w:t>Б</w:t>
      </w:r>
      <w:r w:rsidRPr="000D7B08">
        <w:rPr>
          <w:rFonts w:ascii="Times New Roman" w:hAnsi="Times New Roman"/>
          <w:spacing w:val="1"/>
          <w:w w:val="101"/>
          <w:sz w:val="26"/>
          <w:szCs w:val="26"/>
        </w:rPr>
        <w:t>е</w:t>
      </w:r>
      <w:r w:rsidRPr="000D7B08">
        <w:rPr>
          <w:rFonts w:ascii="Times New Roman" w:hAnsi="Times New Roman"/>
          <w:spacing w:val="-1"/>
          <w:sz w:val="26"/>
          <w:szCs w:val="26"/>
        </w:rPr>
        <w:t>л</w:t>
      </w:r>
      <w:r w:rsidRPr="000D7B08">
        <w:rPr>
          <w:rFonts w:ascii="Times New Roman" w:hAnsi="Times New Roman"/>
          <w:spacing w:val="1"/>
          <w:sz w:val="26"/>
          <w:szCs w:val="26"/>
        </w:rPr>
        <w:t>г</w:t>
      </w:r>
      <w:r w:rsidRPr="000D7B08">
        <w:rPr>
          <w:rFonts w:ascii="Times New Roman" w:hAnsi="Times New Roman"/>
          <w:spacing w:val="2"/>
          <w:sz w:val="26"/>
          <w:szCs w:val="26"/>
        </w:rPr>
        <w:t>о</w:t>
      </w:r>
      <w:r w:rsidRPr="000D7B08">
        <w:rPr>
          <w:rFonts w:ascii="Times New Roman" w:hAnsi="Times New Roman"/>
          <w:sz w:val="26"/>
          <w:szCs w:val="26"/>
        </w:rPr>
        <w:t>р</w:t>
      </w:r>
      <w:r w:rsidRPr="000D7B08">
        <w:rPr>
          <w:rFonts w:ascii="Times New Roman" w:hAnsi="Times New Roman"/>
          <w:spacing w:val="-1"/>
          <w:sz w:val="26"/>
          <w:szCs w:val="26"/>
        </w:rPr>
        <w:t>о</w:t>
      </w:r>
      <w:r w:rsidRPr="000D7B08">
        <w:rPr>
          <w:rFonts w:ascii="Times New Roman" w:hAnsi="Times New Roman"/>
          <w:spacing w:val="1"/>
          <w:sz w:val="26"/>
          <w:szCs w:val="26"/>
        </w:rPr>
        <w:t>д</w:t>
      </w:r>
      <w:r w:rsidRPr="000D7B08">
        <w:rPr>
          <w:rFonts w:ascii="Times New Roman" w:hAnsi="Times New Roman"/>
          <w:w w:val="101"/>
          <w:sz w:val="26"/>
          <w:szCs w:val="26"/>
        </w:rPr>
        <w:t>с</w:t>
      </w:r>
      <w:r w:rsidRPr="000D7B08">
        <w:rPr>
          <w:rFonts w:ascii="Times New Roman" w:hAnsi="Times New Roman"/>
          <w:spacing w:val="-1"/>
          <w:sz w:val="26"/>
          <w:szCs w:val="26"/>
        </w:rPr>
        <w:t>ко</w:t>
      </w:r>
      <w:r w:rsidRPr="000D7B08">
        <w:rPr>
          <w:rFonts w:ascii="Times New Roman" w:hAnsi="Times New Roman"/>
          <w:sz w:val="26"/>
          <w:szCs w:val="26"/>
        </w:rPr>
        <w:t>й</w:t>
      </w:r>
      <w:r w:rsidRPr="000D7B08">
        <w:rPr>
          <w:rFonts w:ascii="Times New Roman" w:hAnsi="Times New Roman"/>
          <w:spacing w:val="25"/>
          <w:sz w:val="26"/>
          <w:szCs w:val="26"/>
        </w:rPr>
        <w:t xml:space="preserve"> </w:t>
      </w:r>
      <w:r w:rsidRPr="000D7B08">
        <w:rPr>
          <w:rFonts w:ascii="Times New Roman" w:hAnsi="Times New Roman"/>
          <w:spacing w:val="1"/>
          <w:sz w:val="26"/>
          <w:szCs w:val="26"/>
        </w:rPr>
        <w:t>о</w:t>
      </w:r>
      <w:r w:rsidRPr="000D7B08">
        <w:rPr>
          <w:rFonts w:ascii="Times New Roman" w:hAnsi="Times New Roman"/>
          <w:sz w:val="26"/>
          <w:szCs w:val="26"/>
        </w:rPr>
        <w:t>бл</w:t>
      </w:r>
      <w:r w:rsidRPr="000D7B08">
        <w:rPr>
          <w:rFonts w:ascii="Times New Roman" w:hAnsi="Times New Roman"/>
          <w:w w:val="101"/>
          <w:sz w:val="26"/>
          <w:szCs w:val="26"/>
        </w:rPr>
        <w:t>ас</w:t>
      </w:r>
      <w:r w:rsidRPr="000D7B08">
        <w:rPr>
          <w:rFonts w:ascii="Times New Roman" w:hAnsi="Times New Roman"/>
          <w:sz w:val="26"/>
          <w:szCs w:val="26"/>
        </w:rPr>
        <w:t>ти,</w:t>
      </w:r>
      <w:r w:rsidRPr="000D7B08">
        <w:rPr>
          <w:rFonts w:ascii="Times New Roman" w:hAnsi="Times New Roman"/>
          <w:spacing w:val="8"/>
          <w:sz w:val="26"/>
          <w:szCs w:val="26"/>
        </w:rPr>
        <w:t xml:space="preserve"> </w:t>
      </w:r>
      <w:r w:rsidRPr="000D7B08">
        <w:rPr>
          <w:rFonts w:ascii="Times New Roman" w:hAnsi="Times New Roman"/>
          <w:sz w:val="26"/>
          <w:szCs w:val="26"/>
        </w:rPr>
        <w:t>м</w:t>
      </w:r>
      <w:r w:rsidRPr="000D7B08">
        <w:rPr>
          <w:rFonts w:ascii="Times New Roman" w:hAnsi="Times New Roman"/>
          <w:spacing w:val="-2"/>
          <w:sz w:val="26"/>
          <w:szCs w:val="26"/>
        </w:rPr>
        <w:t>у</w:t>
      </w:r>
      <w:r w:rsidRPr="000D7B08">
        <w:rPr>
          <w:rFonts w:ascii="Times New Roman" w:hAnsi="Times New Roman"/>
          <w:sz w:val="26"/>
          <w:szCs w:val="26"/>
        </w:rPr>
        <w:t>ници</w:t>
      </w:r>
      <w:r w:rsidRPr="000D7B08">
        <w:rPr>
          <w:rFonts w:ascii="Times New Roman" w:hAnsi="Times New Roman"/>
          <w:spacing w:val="1"/>
          <w:sz w:val="26"/>
          <w:szCs w:val="26"/>
        </w:rPr>
        <w:t>п</w:t>
      </w:r>
      <w:r w:rsidRPr="000D7B08">
        <w:rPr>
          <w:rFonts w:ascii="Times New Roman" w:hAnsi="Times New Roman"/>
          <w:w w:val="101"/>
          <w:sz w:val="26"/>
          <w:szCs w:val="26"/>
        </w:rPr>
        <w:t>а</w:t>
      </w:r>
      <w:r w:rsidRPr="000D7B08">
        <w:rPr>
          <w:rFonts w:ascii="Times New Roman" w:hAnsi="Times New Roman"/>
          <w:spacing w:val="1"/>
          <w:sz w:val="26"/>
          <w:szCs w:val="26"/>
        </w:rPr>
        <w:t>л</w:t>
      </w:r>
      <w:r w:rsidRPr="000D7B08">
        <w:rPr>
          <w:rFonts w:ascii="Times New Roman" w:hAnsi="Times New Roman"/>
          <w:sz w:val="26"/>
          <w:szCs w:val="26"/>
        </w:rPr>
        <w:t>ьными</w:t>
      </w:r>
      <w:r w:rsidRPr="000D7B08">
        <w:rPr>
          <w:rFonts w:ascii="Times New Roman" w:hAnsi="Times New Roman"/>
          <w:spacing w:val="8"/>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w:t>
      </w:r>
      <w:r w:rsidRPr="000D7B08">
        <w:rPr>
          <w:rFonts w:ascii="Times New Roman" w:hAnsi="Times New Roman"/>
          <w:spacing w:val="1"/>
          <w:w w:val="101"/>
          <w:sz w:val="26"/>
          <w:szCs w:val="26"/>
        </w:rPr>
        <w:t>а</w:t>
      </w:r>
      <w:r w:rsidRPr="000D7B08">
        <w:rPr>
          <w:rFonts w:ascii="Times New Roman" w:hAnsi="Times New Roman"/>
          <w:sz w:val="26"/>
          <w:szCs w:val="26"/>
        </w:rPr>
        <w:t>во</w:t>
      </w:r>
      <w:r w:rsidRPr="000D7B08">
        <w:rPr>
          <w:rFonts w:ascii="Times New Roman" w:hAnsi="Times New Roman"/>
          <w:spacing w:val="-1"/>
          <w:sz w:val="26"/>
          <w:szCs w:val="26"/>
        </w:rPr>
        <w:t>в</w:t>
      </w:r>
      <w:r w:rsidRPr="000D7B08">
        <w:rPr>
          <w:rFonts w:ascii="Times New Roman" w:hAnsi="Times New Roman"/>
          <w:sz w:val="26"/>
          <w:szCs w:val="26"/>
        </w:rPr>
        <w:t>ыми</w:t>
      </w:r>
      <w:r w:rsidRPr="000D7B08">
        <w:rPr>
          <w:rFonts w:ascii="Times New Roman" w:hAnsi="Times New Roman"/>
          <w:spacing w:val="10"/>
          <w:sz w:val="26"/>
          <w:szCs w:val="26"/>
        </w:rPr>
        <w:t xml:space="preserve"> </w:t>
      </w:r>
      <w:r w:rsidRPr="000D7B08">
        <w:rPr>
          <w:rFonts w:ascii="Times New Roman" w:hAnsi="Times New Roman"/>
          <w:spacing w:val="-1"/>
          <w:w w:val="101"/>
          <w:sz w:val="26"/>
          <w:szCs w:val="26"/>
        </w:rPr>
        <w:t>а</w:t>
      </w:r>
      <w:r w:rsidRPr="000D7B08">
        <w:rPr>
          <w:rFonts w:ascii="Times New Roman" w:hAnsi="Times New Roman"/>
          <w:sz w:val="26"/>
          <w:szCs w:val="26"/>
        </w:rPr>
        <w:t>к</w:t>
      </w:r>
      <w:r w:rsidRPr="000D7B08">
        <w:rPr>
          <w:rFonts w:ascii="Times New Roman" w:hAnsi="Times New Roman"/>
          <w:spacing w:val="-2"/>
          <w:sz w:val="26"/>
          <w:szCs w:val="26"/>
        </w:rPr>
        <w:t>т</w:t>
      </w:r>
      <w:r w:rsidRPr="000D7B08">
        <w:rPr>
          <w:rFonts w:ascii="Times New Roman" w:hAnsi="Times New Roman"/>
          <w:w w:val="101"/>
          <w:sz w:val="26"/>
          <w:szCs w:val="26"/>
        </w:rPr>
        <w:t>а</w:t>
      </w:r>
      <w:r w:rsidRPr="000D7B08">
        <w:rPr>
          <w:rFonts w:ascii="Times New Roman" w:hAnsi="Times New Roman"/>
          <w:sz w:val="26"/>
          <w:szCs w:val="26"/>
        </w:rPr>
        <w:t>ми</w:t>
      </w:r>
      <w:r w:rsidRPr="000D7B08">
        <w:rPr>
          <w:rFonts w:ascii="Times New Roman" w:hAnsi="Times New Roman"/>
          <w:spacing w:val="11"/>
          <w:sz w:val="26"/>
          <w:szCs w:val="26"/>
        </w:rPr>
        <w:t xml:space="preserve"> </w:t>
      </w:r>
      <w:r w:rsidRPr="000D7B08">
        <w:rPr>
          <w:rFonts w:ascii="Times New Roman" w:hAnsi="Times New Roman"/>
          <w:spacing w:val="1"/>
          <w:sz w:val="26"/>
          <w:szCs w:val="26"/>
        </w:rPr>
        <w:t>д</w:t>
      </w:r>
      <w:r w:rsidRPr="000D7B08">
        <w:rPr>
          <w:rFonts w:ascii="Times New Roman" w:hAnsi="Times New Roman"/>
          <w:sz w:val="26"/>
          <w:szCs w:val="26"/>
        </w:rPr>
        <w:t>л</w:t>
      </w:r>
      <w:r w:rsidRPr="000D7B08">
        <w:rPr>
          <w:rFonts w:ascii="Times New Roman" w:hAnsi="Times New Roman"/>
          <w:w w:val="101"/>
          <w:sz w:val="26"/>
          <w:szCs w:val="26"/>
        </w:rPr>
        <w:t>я</w:t>
      </w:r>
      <w:r w:rsidRPr="000D7B08">
        <w:rPr>
          <w:rFonts w:ascii="Times New Roman" w:hAnsi="Times New Roman"/>
          <w:spacing w:val="7"/>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w:t>
      </w:r>
      <w:r w:rsidRPr="000D7B08">
        <w:rPr>
          <w:rFonts w:ascii="Times New Roman" w:hAnsi="Times New Roman"/>
          <w:w w:val="101"/>
          <w:sz w:val="26"/>
          <w:szCs w:val="26"/>
        </w:rPr>
        <w:t>е</w:t>
      </w:r>
      <w:r w:rsidRPr="000D7B08">
        <w:rPr>
          <w:rFonts w:ascii="Times New Roman" w:hAnsi="Times New Roman"/>
          <w:spacing w:val="-1"/>
          <w:sz w:val="26"/>
          <w:szCs w:val="26"/>
        </w:rPr>
        <w:t>д</w:t>
      </w:r>
      <w:r w:rsidRPr="000D7B08">
        <w:rPr>
          <w:rFonts w:ascii="Times New Roman" w:hAnsi="Times New Roman"/>
          <w:sz w:val="26"/>
          <w:szCs w:val="26"/>
        </w:rPr>
        <w:t>о</w:t>
      </w:r>
      <w:r w:rsidRPr="000D7B08">
        <w:rPr>
          <w:rFonts w:ascii="Times New Roman" w:hAnsi="Times New Roman"/>
          <w:w w:val="101"/>
          <w:sz w:val="26"/>
          <w:szCs w:val="26"/>
        </w:rPr>
        <w:t>с</w:t>
      </w:r>
      <w:r w:rsidRPr="000D7B08">
        <w:rPr>
          <w:rFonts w:ascii="Times New Roman" w:hAnsi="Times New Roman"/>
          <w:spacing w:val="1"/>
          <w:sz w:val="26"/>
          <w:szCs w:val="26"/>
        </w:rPr>
        <w:t>т</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3"/>
          <w:sz w:val="26"/>
          <w:szCs w:val="26"/>
        </w:rPr>
        <w:t>л</w:t>
      </w:r>
      <w:r w:rsidRPr="000D7B08">
        <w:rPr>
          <w:rFonts w:ascii="Times New Roman" w:hAnsi="Times New Roman"/>
          <w:w w:val="101"/>
          <w:sz w:val="26"/>
          <w:szCs w:val="26"/>
        </w:rPr>
        <w:t>е</w:t>
      </w:r>
      <w:r w:rsidRPr="000D7B08">
        <w:rPr>
          <w:rFonts w:ascii="Times New Roman" w:hAnsi="Times New Roman"/>
          <w:sz w:val="26"/>
          <w:szCs w:val="26"/>
        </w:rPr>
        <w:t>н</w:t>
      </w:r>
      <w:r w:rsidRPr="000D7B08">
        <w:rPr>
          <w:rFonts w:ascii="Times New Roman" w:hAnsi="Times New Roman"/>
          <w:spacing w:val="-1"/>
          <w:sz w:val="26"/>
          <w:szCs w:val="26"/>
        </w:rPr>
        <w:t>и</w:t>
      </w:r>
      <w:r w:rsidRPr="000D7B08">
        <w:rPr>
          <w:rFonts w:ascii="Times New Roman" w:hAnsi="Times New Roman"/>
          <w:w w:val="101"/>
          <w:sz w:val="26"/>
          <w:szCs w:val="26"/>
        </w:rPr>
        <w:t>я</w:t>
      </w:r>
      <w:r w:rsidRPr="000D7B08">
        <w:rPr>
          <w:rFonts w:ascii="Times New Roman" w:hAnsi="Times New Roman"/>
          <w:spacing w:val="9"/>
          <w:sz w:val="26"/>
          <w:szCs w:val="26"/>
        </w:rPr>
        <w:t xml:space="preserve"> </w:t>
      </w:r>
      <w:r w:rsidRPr="000D7B08">
        <w:rPr>
          <w:rFonts w:ascii="Times New Roman" w:hAnsi="Times New Roman"/>
          <w:sz w:val="26"/>
          <w:szCs w:val="26"/>
        </w:rPr>
        <w:t>м</w:t>
      </w:r>
      <w:r w:rsidRPr="000D7B08">
        <w:rPr>
          <w:rFonts w:ascii="Times New Roman" w:hAnsi="Times New Roman"/>
          <w:spacing w:val="-1"/>
          <w:sz w:val="26"/>
          <w:szCs w:val="26"/>
        </w:rPr>
        <w:t>у</w:t>
      </w:r>
      <w:r w:rsidRPr="000D7B08">
        <w:rPr>
          <w:rFonts w:ascii="Times New Roman" w:hAnsi="Times New Roman"/>
          <w:sz w:val="26"/>
          <w:szCs w:val="26"/>
        </w:rPr>
        <w:t>ни</w:t>
      </w:r>
      <w:r w:rsidRPr="000D7B08">
        <w:rPr>
          <w:rFonts w:ascii="Times New Roman" w:hAnsi="Times New Roman"/>
          <w:spacing w:val="-1"/>
          <w:sz w:val="26"/>
          <w:szCs w:val="26"/>
        </w:rPr>
        <w:t>ц</w:t>
      </w:r>
      <w:r w:rsidRPr="000D7B08">
        <w:rPr>
          <w:rFonts w:ascii="Times New Roman" w:hAnsi="Times New Roman"/>
          <w:spacing w:val="1"/>
          <w:sz w:val="26"/>
          <w:szCs w:val="26"/>
        </w:rPr>
        <w:t>ип</w:t>
      </w:r>
      <w:r w:rsidRPr="000D7B08">
        <w:rPr>
          <w:rFonts w:ascii="Times New Roman" w:hAnsi="Times New Roman"/>
          <w:w w:val="101"/>
          <w:sz w:val="26"/>
          <w:szCs w:val="26"/>
        </w:rPr>
        <w:t>а</w:t>
      </w:r>
      <w:r w:rsidRPr="000D7B08">
        <w:rPr>
          <w:rFonts w:ascii="Times New Roman" w:hAnsi="Times New Roman"/>
          <w:spacing w:val="1"/>
          <w:sz w:val="26"/>
          <w:szCs w:val="26"/>
        </w:rPr>
        <w:t>л</w:t>
      </w:r>
      <w:r w:rsidRPr="000D7B08">
        <w:rPr>
          <w:rFonts w:ascii="Times New Roman" w:hAnsi="Times New Roman"/>
          <w:sz w:val="26"/>
          <w:szCs w:val="26"/>
        </w:rPr>
        <w:t xml:space="preserve">ьной </w:t>
      </w:r>
      <w:r w:rsidRPr="000D7B08">
        <w:rPr>
          <w:rFonts w:ascii="Times New Roman" w:hAnsi="Times New Roman"/>
          <w:spacing w:val="-1"/>
          <w:sz w:val="26"/>
          <w:szCs w:val="26"/>
        </w:rPr>
        <w:t>у</w:t>
      </w:r>
      <w:r w:rsidRPr="000D7B08">
        <w:rPr>
          <w:rFonts w:ascii="Times New Roman" w:hAnsi="Times New Roman"/>
          <w:w w:val="101"/>
          <w:sz w:val="26"/>
          <w:szCs w:val="26"/>
        </w:rPr>
        <w:t>с</w:t>
      </w:r>
      <w:r w:rsidRPr="000D7B08">
        <w:rPr>
          <w:rFonts w:ascii="Times New Roman" w:hAnsi="Times New Roman"/>
          <w:sz w:val="26"/>
          <w:szCs w:val="26"/>
        </w:rPr>
        <w:t>л</w:t>
      </w:r>
      <w:r w:rsidRPr="000D7B08">
        <w:rPr>
          <w:rFonts w:ascii="Times New Roman" w:hAnsi="Times New Roman"/>
          <w:spacing w:val="-3"/>
          <w:sz w:val="26"/>
          <w:szCs w:val="26"/>
        </w:rPr>
        <w:t>у</w:t>
      </w:r>
      <w:r w:rsidRPr="000D7B08">
        <w:rPr>
          <w:rFonts w:ascii="Times New Roman" w:hAnsi="Times New Roman"/>
          <w:sz w:val="26"/>
          <w:szCs w:val="26"/>
        </w:rPr>
        <w:t>ги</w:t>
      </w:r>
      <w:r w:rsidRPr="000D7B08">
        <w:rPr>
          <w:rFonts w:ascii="Times New Roman" w:hAnsi="Times New Roman"/>
          <w:spacing w:val="1"/>
          <w:sz w:val="26"/>
          <w:szCs w:val="26"/>
        </w:rPr>
        <w:t>,</w:t>
      </w:r>
      <w:r w:rsidRPr="000D7B08">
        <w:rPr>
          <w:rFonts w:ascii="Times New Roman" w:hAnsi="Times New Roman"/>
          <w:spacing w:val="2"/>
          <w:sz w:val="26"/>
          <w:szCs w:val="26"/>
        </w:rPr>
        <w:t xml:space="preserve"> </w:t>
      </w:r>
      <w:r w:rsidRPr="000D7B08">
        <w:rPr>
          <w:rFonts w:ascii="Times New Roman" w:hAnsi="Times New Roman"/>
          <w:spacing w:val="1"/>
          <w:sz w:val="26"/>
          <w:szCs w:val="26"/>
        </w:rPr>
        <w:t>у</w:t>
      </w:r>
      <w:r w:rsidRPr="000D7B08">
        <w:rPr>
          <w:rFonts w:ascii="Times New Roman" w:hAnsi="Times New Roman"/>
          <w:spacing w:val="-3"/>
          <w:sz w:val="26"/>
          <w:szCs w:val="26"/>
        </w:rPr>
        <w:t xml:space="preserve"> </w:t>
      </w:r>
      <w:r w:rsidRPr="000D7B08">
        <w:rPr>
          <w:rFonts w:ascii="Times New Roman" w:hAnsi="Times New Roman"/>
          <w:spacing w:val="-1"/>
          <w:sz w:val="26"/>
          <w:szCs w:val="26"/>
        </w:rPr>
        <w:t>з</w:t>
      </w:r>
      <w:r w:rsidRPr="000D7B08">
        <w:rPr>
          <w:rFonts w:ascii="Times New Roman" w:hAnsi="Times New Roman"/>
          <w:w w:val="101"/>
          <w:sz w:val="26"/>
          <w:szCs w:val="26"/>
        </w:rPr>
        <w:t>ая</w:t>
      </w:r>
      <w:r w:rsidRPr="000D7B08">
        <w:rPr>
          <w:rFonts w:ascii="Times New Roman" w:hAnsi="Times New Roman"/>
          <w:spacing w:val="-1"/>
          <w:sz w:val="26"/>
          <w:szCs w:val="26"/>
        </w:rPr>
        <w:t>в</w:t>
      </w:r>
      <w:r w:rsidRPr="000D7B08">
        <w:rPr>
          <w:rFonts w:ascii="Times New Roman" w:hAnsi="Times New Roman"/>
          <w:spacing w:val="1"/>
          <w:sz w:val="26"/>
          <w:szCs w:val="26"/>
        </w:rPr>
        <w:t>и</w:t>
      </w:r>
      <w:r w:rsidRPr="000D7B08">
        <w:rPr>
          <w:rFonts w:ascii="Times New Roman" w:hAnsi="Times New Roman"/>
          <w:sz w:val="26"/>
          <w:szCs w:val="26"/>
        </w:rPr>
        <w:t>т</w:t>
      </w:r>
      <w:r w:rsidRPr="000D7B08">
        <w:rPr>
          <w:rFonts w:ascii="Times New Roman" w:hAnsi="Times New Roman"/>
          <w:w w:val="101"/>
          <w:sz w:val="26"/>
          <w:szCs w:val="26"/>
        </w:rPr>
        <w:t>е</w:t>
      </w:r>
      <w:r w:rsidRPr="000D7B08">
        <w:rPr>
          <w:rFonts w:ascii="Times New Roman" w:hAnsi="Times New Roman"/>
          <w:sz w:val="26"/>
          <w:szCs w:val="26"/>
        </w:rPr>
        <w:t>л</w:t>
      </w:r>
      <w:r w:rsidRPr="000D7B08">
        <w:rPr>
          <w:rFonts w:ascii="Times New Roman" w:hAnsi="Times New Roman"/>
          <w:w w:val="101"/>
          <w:sz w:val="26"/>
          <w:szCs w:val="26"/>
        </w:rPr>
        <w:t>я;</w:t>
      </w:r>
    </w:p>
    <w:p w:rsidR="001A227D" w:rsidRPr="000D7B08" w:rsidRDefault="001A227D" w:rsidP="004C415C">
      <w:pPr>
        <w:autoSpaceDE w:val="0"/>
        <w:autoSpaceDN w:val="0"/>
        <w:adjustRightInd w:val="0"/>
        <w:spacing w:after="0"/>
        <w:ind w:firstLine="709"/>
        <w:jc w:val="both"/>
        <w:rPr>
          <w:rFonts w:ascii="Times New Roman" w:hAnsi="Times New Roman"/>
          <w:spacing w:val="1"/>
          <w:sz w:val="26"/>
          <w:szCs w:val="26"/>
        </w:rPr>
      </w:pPr>
      <w:r w:rsidRPr="000D7B08">
        <w:rPr>
          <w:rFonts w:ascii="Times New Roman" w:hAnsi="Times New Roman"/>
          <w:spacing w:val="1"/>
          <w:sz w:val="26"/>
          <w:szCs w:val="26"/>
        </w:rPr>
        <w:t>д)</w:t>
      </w:r>
      <w:r w:rsidRPr="000D7B08">
        <w:rPr>
          <w:rFonts w:ascii="Times New Roman" w:hAnsi="Times New Roman"/>
          <w:spacing w:val="2"/>
          <w:sz w:val="26"/>
          <w:szCs w:val="26"/>
        </w:rPr>
        <w:t xml:space="preserve"> </w:t>
      </w:r>
      <w:r w:rsidRPr="000D7B08">
        <w:rPr>
          <w:rFonts w:ascii="Times New Roman" w:hAnsi="Times New Roman"/>
          <w:spacing w:val="1"/>
          <w:sz w:val="26"/>
          <w:szCs w:val="26"/>
        </w:rPr>
        <w:t>о</w:t>
      </w:r>
      <w:r w:rsidRPr="000D7B08">
        <w:rPr>
          <w:rFonts w:ascii="Times New Roman" w:hAnsi="Times New Roman"/>
          <w:sz w:val="26"/>
          <w:szCs w:val="26"/>
        </w:rPr>
        <w:t>т</w:t>
      </w:r>
      <w:r w:rsidRPr="000D7B08">
        <w:rPr>
          <w:rFonts w:ascii="Times New Roman" w:hAnsi="Times New Roman"/>
          <w:spacing w:val="1"/>
          <w:sz w:val="26"/>
          <w:szCs w:val="26"/>
        </w:rPr>
        <w:t>к</w:t>
      </w:r>
      <w:r w:rsidRPr="000D7B08">
        <w:rPr>
          <w:rFonts w:ascii="Times New Roman" w:hAnsi="Times New Roman"/>
          <w:w w:val="101"/>
          <w:sz w:val="26"/>
          <w:szCs w:val="26"/>
        </w:rPr>
        <w:t>а</w:t>
      </w:r>
      <w:r w:rsidRPr="000D7B08">
        <w:rPr>
          <w:rFonts w:ascii="Times New Roman" w:hAnsi="Times New Roman"/>
          <w:sz w:val="26"/>
          <w:szCs w:val="26"/>
        </w:rPr>
        <w:t>з</w:t>
      </w:r>
      <w:r w:rsidRPr="000D7B08">
        <w:rPr>
          <w:rFonts w:ascii="Times New Roman" w:hAnsi="Times New Roman"/>
          <w:spacing w:val="2"/>
          <w:sz w:val="26"/>
          <w:szCs w:val="26"/>
        </w:rPr>
        <w:t xml:space="preserve"> </w:t>
      </w:r>
      <w:r w:rsidRPr="000D7B08">
        <w:rPr>
          <w:rFonts w:ascii="Times New Roman" w:hAnsi="Times New Roman"/>
          <w:sz w:val="26"/>
          <w:szCs w:val="26"/>
        </w:rPr>
        <w:t>в</w:t>
      </w:r>
      <w:r w:rsidRPr="000D7B08">
        <w:rPr>
          <w:rFonts w:ascii="Times New Roman" w:hAnsi="Times New Roman"/>
          <w:spacing w:val="4"/>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е</w:t>
      </w:r>
      <w:r w:rsidRPr="000D7B08">
        <w:rPr>
          <w:rFonts w:ascii="Times New Roman" w:hAnsi="Times New Roman"/>
          <w:spacing w:val="-2"/>
          <w:sz w:val="26"/>
          <w:szCs w:val="26"/>
        </w:rPr>
        <w:t>д</w:t>
      </w:r>
      <w:r w:rsidRPr="000D7B08">
        <w:rPr>
          <w:rFonts w:ascii="Times New Roman" w:hAnsi="Times New Roman"/>
          <w:sz w:val="26"/>
          <w:szCs w:val="26"/>
        </w:rPr>
        <w:t>о</w:t>
      </w:r>
      <w:r w:rsidRPr="000D7B08">
        <w:rPr>
          <w:rFonts w:ascii="Times New Roman" w:hAnsi="Times New Roman"/>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pacing w:val="-2"/>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е</w:t>
      </w:r>
      <w:r w:rsidRPr="000D7B08">
        <w:rPr>
          <w:rFonts w:ascii="Times New Roman" w:hAnsi="Times New Roman"/>
          <w:sz w:val="26"/>
          <w:szCs w:val="26"/>
        </w:rPr>
        <w:t>нии</w:t>
      </w:r>
      <w:r w:rsidRPr="000D7B08">
        <w:rPr>
          <w:rFonts w:ascii="Times New Roman" w:hAnsi="Times New Roman"/>
          <w:spacing w:val="5"/>
          <w:sz w:val="26"/>
          <w:szCs w:val="26"/>
        </w:rPr>
        <w:t xml:space="preserve"> </w:t>
      </w:r>
      <w:r w:rsidRPr="000D7B08">
        <w:rPr>
          <w:rFonts w:ascii="Times New Roman" w:hAnsi="Times New Roman"/>
          <w:sz w:val="26"/>
          <w:szCs w:val="26"/>
        </w:rPr>
        <w:t>м</w:t>
      </w:r>
      <w:r w:rsidRPr="000D7B08">
        <w:rPr>
          <w:rFonts w:ascii="Times New Roman" w:hAnsi="Times New Roman"/>
          <w:spacing w:val="-2"/>
          <w:sz w:val="26"/>
          <w:szCs w:val="26"/>
        </w:rPr>
        <w:t>у</w:t>
      </w:r>
      <w:r w:rsidRPr="000D7B08">
        <w:rPr>
          <w:rFonts w:ascii="Times New Roman" w:hAnsi="Times New Roman"/>
          <w:sz w:val="26"/>
          <w:szCs w:val="26"/>
        </w:rPr>
        <w:t>ницип</w:t>
      </w:r>
      <w:r w:rsidRPr="000D7B08">
        <w:rPr>
          <w:rFonts w:ascii="Times New Roman" w:hAnsi="Times New Roman"/>
          <w:w w:val="101"/>
          <w:sz w:val="26"/>
          <w:szCs w:val="26"/>
        </w:rPr>
        <w:t>а</w:t>
      </w:r>
      <w:r w:rsidRPr="000D7B08">
        <w:rPr>
          <w:rFonts w:ascii="Times New Roman" w:hAnsi="Times New Roman"/>
          <w:sz w:val="26"/>
          <w:szCs w:val="26"/>
        </w:rPr>
        <w:t>льной</w:t>
      </w:r>
      <w:r w:rsidRPr="000D7B08">
        <w:rPr>
          <w:rFonts w:ascii="Times New Roman" w:hAnsi="Times New Roman"/>
          <w:spacing w:val="3"/>
          <w:sz w:val="26"/>
          <w:szCs w:val="26"/>
        </w:rPr>
        <w:t xml:space="preserve"> </w:t>
      </w:r>
      <w:r w:rsidRPr="000D7B08">
        <w:rPr>
          <w:rFonts w:ascii="Times New Roman" w:hAnsi="Times New Roman"/>
          <w:spacing w:val="-1"/>
          <w:sz w:val="26"/>
          <w:szCs w:val="26"/>
        </w:rPr>
        <w:t>у</w:t>
      </w:r>
      <w:r w:rsidRPr="000D7B08">
        <w:rPr>
          <w:rFonts w:ascii="Times New Roman" w:hAnsi="Times New Roman"/>
          <w:w w:val="101"/>
          <w:sz w:val="26"/>
          <w:szCs w:val="26"/>
        </w:rPr>
        <w:t>с</w:t>
      </w:r>
      <w:r w:rsidRPr="000D7B08">
        <w:rPr>
          <w:rFonts w:ascii="Times New Roman" w:hAnsi="Times New Roman"/>
          <w:sz w:val="26"/>
          <w:szCs w:val="26"/>
        </w:rPr>
        <w:t>л</w:t>
      </w:r>
      <w:r w:rsidRPr="000D7B08">
        <w:rPr>
          <w:rFonts w:ascii="Times New Roman" w:hAnsi="Times New Roman"/>
          <w:spacing w:val="-3"/>
          <w:sz w:val="26"/>
          <w:szCs w:val="26"/>
        </w:rPr>
        <w:t>у</w:t>
      </w:r>
      <w:r w:rsidRPr="000D7B08">
        <w:rPr>
          <w:rFonts w:ascii="Times New Roman" w:hAnsi="Times New Roman"/>
          <w:sz w:val="26"/>
          <w:szCs w:val="26"/>
        </w:rPr>
        <w:t>ги</w:t>
      </w:r>
      <w:r w:rsidRPr="000D7B08">
        <w:rPr>
          <w:rFonts w:ascii="Times New Roman" w:hAnsi="Times New Roman"/>
          <w:spacing w:val="1"/>
          <w:sz w:val="26"/>
          <w:szCs w:val="26"/>
        </w:rPr>
        <w:t>,</w:t>
      </w:r>
      <w:r w:rsidRPr="000D7B08">
        <w:rPr>
          <w:rFonts w:ascii="Times New Roman" w:hAnsi="Times New Roman"/>
          <w:spacing w:val="4"/>
          <w:sz w:val="26"/>
          <w:szCs w:val="26"/>
        </w:rPr>
        <w:t xml:space="preserve"> </w:t>
      </w:r>
      <w:r w:rsidRPr="000D7B08">
        <w:rPr>
          <w:rFonts w:ascii="Times New Roman" w:hAnsi="Times New Roman"/>
          <w:w w:val="101"/>
          <w:sz w:val="26"/>
          <w:szCs w:val="26"/>
        </w:rPr>
        <w:t>ес</w:t>
      </w:r>
      <w:r w:rsidRPr="000D7B08">
        <w:rPr>
          <w:rFonts w:ascii="Times New Roman" w:hAnsi="Times New Roman"/>
          <w:spacing w:val="-1"/>
          <w:sz w:val="26"/>
          <w:szCs w:val="26"/>
        </w:rPr>
        <w:t>л</w:t>
      </w:r>
      <w:r w:rsidRPr="000D7B08">
        <w:rPr>
          <w:rFonts w:ascii="Times New Roman" w:hAnsi="Times New Roman"/>
          <w:sz w:val="26"/>
          <w:szCs w:val="26"/>
        </w:rPr>
        <w:t>и</w:t>
      </w:r>
      <w:r w:rsidRPr="000D7B08">
        <w:rPr>
          <w:rFonts w:ascii="Times New Roman" w:hAnsi="Times New Roman"/>
          <w:spacing w:val="3"/>
          <w:sz w:val="26"/>
          <w:szCs w:val="26"/>
        </w:rPr>
        <w:t xml:space="preserve"> </w:t>
      </w:r>
      <w:r w:rsidRPr="000D7B08">
        <w:rPr>
          <w:rFonts w:ascii="Times New Roman" w:hAnsi="Times New Roman"/>
          <w:spacing w:val="1"/>
          <w:sz w:val="26"/>
          <w:szCs w:val="26"/>
        </w:rPr>
        <w:t>о</w:t>
      </w:r>
      <w:r w:rsidRPr="000D7B08">
        <w:rPr>
          <w:rFonts w:ascii="Times New Roman" w:hAnsi="Times New Roman"/>
          <w:w w:val="101"/>
          <w:sz w:val="26"/>
          <w:szCs w:val="26"/>
        </w:rPr>
        <w:t>с</w:t>
      </w:r>
      <w:r w:rsidRPr="000D7B08">
        <w:rPr>
          <w:rFonts w:ascii="Times New Roman" w:hAnsi="Times New Roman"/>
          <w:sz w:val="26"/>
          <w:szCs w:val="26"/>
        </w:rPr>
        <w:t>нов</w:t>
      </w:r>
      <w:r w:rsidRPr="000D7B08">
        <w:rPr>
          <w:rFonts w:ascii="Times New Roman" w:hAnsi="Times New Roman"/>
          <w:w w:val="101"/>
          <w:sz w:val="26"/>
          <w:szCs w:val="26"/>
        </w:rPr>
        <w:t>а</w:t>
      </w:r>
      <w:r w:rsidRPr="000D7B08">
        <w:rPr>
          <w:rFonts w:ascii="Times New Roman" w:hAnsi="Times New Roman"/>
          <w:sz w:val="26"/>
          <w:szCs w:val="26"/>
        </w:rPr>
        <w:t>ни</w:t>
      </w:r>
      <w:r w:rsidRPr="000D7B08">
        <w:rPr>
          <w:rFonts w:ascii="Times New Roman" w:hAnsi="Times New Roman"/>
          <w:w w:val="101"/>
          <w:sz w:val="26"/>
          <w:szCs w:val="26"/>
        </w:rPr>
        <w:t>я</w:t>
      </w:r>
      <w:r w:rsidRPr="000D7B08">
        <w:rPr>
          <w:rFonts w:ascii="Times New Roman" w:hAnsi="Times New Roman"/>
          <w:spacing w:val="1"/>
          <w:sz w:val="26"/>
          <w:szCs w:val="26"/>
        </w:rPr>
        <w:t xml:space="preserve"> </w:t>
      </w:r>
      <w:r w:rsidRPr="000D7B08">
        <w:rPr>
          <w:rFonts w:ascii="Times New Roman" w:hAnsi="Times New Roman"/>
          <w:spacing w:val="2"/>
          <w:sz w:val="26"/>
          <w:szCs w:val="26"/>
        </w:rPr>
        <w:t>о</w:t>
      </w:r>
      <w:r w:rsidRPr="000D7B08">
        <w:rPr>
          <w:rFonts w:ascii="Times New Roman" w:hAnsi="Times New Roman"/>
          <w:spacing w:val="-1"/>
          <w:sz w:val="26"/>
          <w:szCs w:val="26"/>
        </w:rPr>
        <w:t>т</w:t>
      </w:r>
      <w:r w:rsidRPr="000D7B08">
        <w:rPr>
          <w:rFonts w:ascii="Times New Roman" w:hAnsi="Times New Roman"/>
          <w:sz w:val="26"/>
          <w:szCs w:val="26"/>
        </w:rPr>
        <w:t>к</w:t>
      </w:r>
      <w:r w:rsidRPr="000D7B08">
        <w:rPr>
          <w:rFonts w:ascii="Times New Roman" w:hAnsi="Times New Roman"/>
          <w:w w:val="101"/>
          <w:sz w:val="26"/>
          <w:szCs w:val="26"/>
        </w:rPr>
        <w:t>а</w:t>
      </w:r>
      <w:r w:rsidRPr="000D7B08">
        <w:rPr>
          <w:rFonts w:ascii="Times New Roman" w:hAnsi="Times New Roman"/>
          <w:spacing w:val="-3"/>
          <w:sz w:val="26"/>
          <w:szCs w:val="26"/>
        </w:rPr>
        <w:t>з</w:t>
      </w:r>
      <w:r w:rsidRPr="000D7B08">
        <w:rPr>
          <w:rFonts w:ascii="Times New Roman" w:hAnsi="Times New Roman"/>
          <w:w w:val="101"/>
          <w:sz w:val="26"/>
          <w:szCs w:val="26"/>
        </w:rPr>
        <w:t>а</w:t>
      </w:r>
      <w:r w:rsidRPr="000D7B08">
        <w:rPr>
          <w:rFonts w:ascii="Times New Roman" w:hAnsi="Times New Roman"/>
          <w:sz w:val="26"/>
          <w:szCs w:val="26"/>
        </w:rPr>
        <w:t xml:space="preserve"> н</w:t>
      </w:r>
      <w:r w:rsidRPr="000D7B08">
        <w:rPr>
          <w:rFonts w:ascii="Times New Roman" w:hAnsi="Times New Roman"/>
          <w:spacing w:val="1"/>
          <w:w w:val="101"/>
          <w:sz w:val="26"/>
          <w:szCs w:val="26"/>
        </w:rPr>
        <w:t>е</w:t>
      </w:r>
      <w:r w:rsidRPr="000D7B08">
        <w:rPr>
          <w:rFonts w:ascii="Times New Roman" w:hAnsi="Times New Roman"/>
          <w:spacing w:val="52"/>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w:t>
      </w:r>
      <w:r w:rsidRPr="000D7B08">
        <w:rPr>
          <w:rFonts w:ascii="Times New Roman" w:hAnsi="Times New Roman"/>
          <w:w w:val="101"/>
          <w:sz w:val="26"/>
          <w:szCs w:val="26"/>
        </w:rPr>
        <w:t>е</w:t>
      </w:r>
      <w:r w:rsidRPr="000D7B08">
        <w:rPr>
          <w:rFonts w:ascii="Times New Roman" w:hAnsi="Times New Roman"/>
          <w:sz w:val="26"/>
          <w:szCs w:val="26"/>
        </w:rPr>
        <w:t>д</w:t>
      </w:r>
      <w:r w:rsidRPr="000D7B08">
        <w:rPr>
          <w:rFonts w:ascii="Times New Roman" w:hAnsi="Times New Roman"/>
          <w:spacing w:val="-1"/>
          <w:sz w:val="26"/>
          <w:szCs w:val="26"/>
        </w:rPr>
        <w:t>у</w:t>
      </w:r>
      <w:r w:rsidRPr="000D7B08">
        <w:rPr>
          <w:rFonts w:ascii="Times New Roman" w:hAnsi="Times New Roman"/>
          <w:w w:val="101"/>
          <w:sz w:val="26"/>
          <w:szCs w:val="26"/>
        </w:rPr>
        <w:t>с</w:t>
      </w:r>
      <w:r w:rsidRPr="000D7B08">
        <w:rPr>
          <w:rFonts w:ascii="Times New Roman" w:hAnsi="Times New Roman"/>
          <w:sz w:val="26"/>
          <w:szCs w:val="26"/>
        </w:rPr>
        <w:t>мо</w:t>
      </w:r>
      <w:r w:rsidRPr="000D7B08">
        <w:rPr>
          <w:rFonts w:ascii="Times New Roman" w:hAnsi="Times New Roman"/>
          <w:spacing w:val="-1"/>
          <w:sz w:val="26"/>
          <w:szCs w:val="26"/>
        </w:rPr>
        <w:t>т</w:t>
      </w:r>
      <w:r w:rsidRPr="000D7B08">
        <w:rPr>
          <w:rFonts w:ascii="Times New Roman" w:hAnsi="Times New Roman"/>
          <w:sz w:val="26"/>
          <w:szCs w:val="26"/>
        </w:rPr>
        <w:t>р</w:t>
      </w:r>
      <w:r w:rsidRPr="000D7B08">
        <w:rPr>
          <w:rFonts w:ascii="Times New Roman" w:hAnsi="Times New Roman"/>
          <w:w w:val="101"/>
          <w:sz w:val="26"/>
          <w:szCs w:val="26"/>
        </w:rPr>
        <w:t>е</w:t>
      </w:r>
      <w:r w:rsidRPr="000D7B08">
        <w:rPr>
          <w:rFonts w:ascii="Times New Roman" w:hAnsi="Times New Roman"/>
          <w:sz w:val="26"/>
          <w:szCs w:val="26"/>
        </w:rPr>
        <w:t>ны</w:t>
      </w:r>
      <w:r w:rsidRPr="000D7B08">
        <w:rPr>
          <w:rFonts w:ascii="Times New Roman" w:hAnsi="Times New Roman"/>
          <w:spacing w:val="53"/>
          <w:sz w:val="26"/>
          <w:szCs w:val="26"/>
        </w:rPr>
        <w:t xml:space="preserve"> </w:t>
      </w:r>
      <w:r w:rsidRPr="000D7B08">
        <w:rPr>
          <w:rFonts w:ascii="Times New Roman" w:hAnsi="Times New Roman"/>
          <w:sz w:val="26"/>
          <w:szCs w:val="26"/>
        </w:rPr>
        <w:t>ф</w:t>
      </w:r>
      <w:r w:rsidRPr="000D7B08">
        <w:rPr>
          <w:rFonts w:ascii="Times New Roman" w:hAnsi="Times New Roman"/>
          <w:w w:val="101"/>
          <w:sz w:val="26"/>
          <w:szCs w:val="26"/>
        </w:rPr>
        <w:t>е</w:t>
      </w:r>
      <w:r w:rsidRPr="000D7B08">
        <w:rPr>
          <w:rFonts w:ascii="Times New Roman" w:hAnsi="Times New Roman"/>
          <w:spacing w:val="1"/>
          <w:sz w:val="26"/>
          <w:szCs w:val="26"/>
        </w:rPr>
        <w:t>д</w:t>
      </w:r>
      <w:r w:rsidRPr="000D7B08">
        <w:rPr>
          <w:rFonts w:ascii="Times New Roman" w:hAnsi="Times New Roman"/>
          <w:w w:val="101"/>
          <w:sz w:val="26"/>
          <w:szCs w:val="26"/>
        </w:rPr>
        <w:t>е</w:t>
      </w:r>
      <w:r w:rsidRPr="000D7B08">
        <w:rPr>
          <w:rFonts w:ascii="Times New Roman" w:hAnsi="Times New Roman"/>
          <w:sz w:val="26"/>
          <w:szCs w:val="26"/>
        </w:rPr>
        <w:t>р</w:t>
      </w:r>
      <w:r w:rsidRPr="000D7B08">
        <w:rPr>
          <w:rFonts w:ascii="Times New Roman" w:hAnsi="Times New Roman"/>
          <w:w w:val="101"/>
          <w:sz w:val="26"/>
          <w:szCs w:val="26"/>
        </w:rPr>
        <w:t>а</w:t>
      </w:r>
      <w:r w:rsidRPr="000D7B08">
        <w:rPr>
          <w:rFonts w:ascii="Times New Roman" w:hAnsi="Times New Roman"/>
          <w:sz w:val="26"/>
          <w:szCs w:val="26"/>
        </w:rPr>
        <w:t>льны</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56"/>
          <w:sz w:val="26"/>
          <w:szCs w:val="26"/>
        </w:rPr>
        <w:t xml:space="preserve"> </w:t>
      </w:r>
      <w:r w:rsidRPr="000D7B08">
        <w:rPr>
          <w:rFonts w:ascii="Times New Roman" w:hAnsi="Times New Roman"/>
          <w:sz w:val="26"/>
          <w:szCs w:val="26"/>
        </w:rPr>
        <w:t>з</w:t>
      </w:r>
      <w:r w:rsidRPr="000D7B08">
        <w:rPr>
          <w:rFonts w:ascii="Times New Roman" w:hAnsi="Times New Roman"/>
          <w:spacing w:val="-2"/>
          <w:w w:val="101"/>
          <w:sz w:val="26"/>
          <w:szCs w:val="26"/>
        </w:rPr>
        <w:t>а</w:t>
      </w:r>
      <w:r w:rsidRPr="000D7B08">
        <w:rPr>
          <w:rFonts w:ascii="Times New Roman" w:hAnsi="Times New Roman"/>
          <w:sz w:val="26"/>
          <w:szCs w:val="26"/>
        </w:rPr>
        <w:t>кон</w:t>
      </w:r>
      <w:r w:rsidRPr="000D7B08">
        <w:rPr>
          <w:rFonts w:ascii="Times New Roman" w:hAnsi="Times New Roman"/>
          <w:w w:val="101"/>
          <w:sz w:val="26"/>
          <w:szCs w:val="26"/>
        </w:rPr>
        <w:t>а</w:t>
      </w:r>
      <w:r w:rsidRPr="000D7B08">
        <w:rPr>
          <w:rFonts w:ascii="Times New Roman" w:hAnsi="Times New Roman"/>
          <w:spacing w:val="-2"/>
          <w:sz w:val="26"/>
          <w:szCs w:val="26"/>
        </w:rPr>
        <w:t>м</w:t>
      </w:r>
      <w:r w:rsidRPr="000D7B08">
        <w:rPr>
          <w:rFonts w:ascii="Times New Roman" w:hAnsi="Times New Roman"/>
          <w:sz w:val="26"/>
          <w:szCs w:val="26"/>
        </w:rPr>
        <w:t>и</w:t>
      </w:r>
      <w:r w:rsidRPr="000D7B08">
        <w:rPr>
          <w:rFonts w:ascii="Times New Roman" w:hAnsi="Times New Roman"/>
          <w:spacing w:val="53"/>
          <w:sz w:val="26"/>
          <w:szCs w:val="26"/>
        </w:rPr>
        <w:t xml:space="preserve"> </w:t>
      </w:r>
      <w:r w:rsidRPr="000D7B08">
        <w:rPr>
          <w:rFonts w:ascii="Times New Roman" w:hAnsi="Times New Roman"/>
          <w:spacing w:val="1"/>
          <w:sz w:val="26"/>
          <w:szCs w:val="26"/>
        </w:rPr>
        <w:t>и</w:t>
      </w:r>
      <w:r w:rsidRPr="000D7B08">
        <w:rPr>
          <w:rFonts w:ascii="Times New Roman" w:hAnsi="Times New Roman"/>
          <w:spacing w:val="53"/>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рин</w:t>
      </w:r>
      <w:r w:rsidRPr="000D7B08">
        <w:rPr>
          <w:rFonts w:ascii="Times New Roman" w:hAnsi="Times New Roman"/>
          <w:w w:val="101"/>
          <w:sz w:val="26"/>
          <w:szCs w:val="26"/>
        </w:rPr>
        <w:t>я</w:t>
      </w:r>
      <w:r w:rsidRPr="000D7B08">
        <w:rPr>
          <w:rFonts w:ascii="Times New Roman" w:hAnsi="Times New Roman"/>
          <w:sz w:val="26"/>
          <w:szCs w:val="26"/>
        </w:rPr>
        <w:t>тыми</w:t>
      </w:r>
      <w:r w:rsidRPr="000D7B08">
        <w:rPr>
          <w:rFonts w:ascii="Times New Roman" w:hAnsi="Times New Roman"/>
          <w:spacing w:val="53"/>
          <w:sz w:val="26"/>
          <w:szCs w:val="26"/>
        </w:rPr>
        <w:t xml:space="preserve"> </w:t>
      </w:r>
      <w:r w:rsidRPr="000D7B08">
        <w:rPr>
          <w:rFonts w:ascii="Times New Roman" w:hAnsi="Times New Roman"/>
          <w:spacing w:val="1"/>
          <w:sz w:val="26"/>
          <w:szCs w:val="26"/>
        </w:rPr>
        <w:t>в</w:t>
      </w:r>
      <w:r w:rsidRPr="000D7B08">
        <w:rPr>
          <w:rFonts w:ascii="Times New Roman" w:hAnsi="Times New Roman"/>
          <w:spacing w:val="54"/>
          <w:sz w:val="26"/>
          <w:szCs w:val="26"/>
        </w:rPr>
        <w:t xml:space="preserve"> </w:t>
      </w:r>
      <w:r w:rsidRPr="000D7B08">
        <w:rPr>
          <w:rFonts w:ascii="Times New Roman" w:hAnsi="Times New Roman"/>
          <w:spacing w:val="-1"/>
          <w:w w:val="101"/>
          <w:sz w:val="26"/>
          <w:szCs w:val="26"/>
        </w:rPr>
        <w:t>с</w:t>
      </w:r>
      <w:r w:rsidRPr="000D7B08">
        <w:rPr>
          <w:rFonts w:ascii="Times New Roman" w:hAnsi="Times New Roman"/>
          <w:sz w:val="26"/>
          <w:szCs w:val="26"/>
        </w:rPr>
        <w:t>о</w:t>
      </w:r>
      <w:r w:rsidRPr="000D7B08">
        <w:rPr>
          <w:rFonts w:ascii="Times New Roman" w:hAnsi="Times New Roman"/>
          <w:spacing w:val="1"/>
          <w:sz w:val="26"/>
          <w:szCs w:val="26"/>
        </w:rPr>
        <w:t>о</w:t>
      </w:r>
      <w:r w:rsidRPr="000D7B08">
        <w:rPr>
          <w:rFonts w:ascii="Times New Roman" w:hAnsi="Times New Roman"/>
          <w:sz w:val="26"/>
          <w:szCs w:val="26"/>
        </w:rPr>
        <w:t>тв</w:t>
      </w:r>
      <w:r w:rsidRPr="000D7B08">
        <w:rPr>
          <w:rFonts w:ascii="Times New Roman" w:hAnsi="Times New Roman"/>
          <w:w w:val="101"/>
          <w:sz w:val="26"/>
          <w:szCs w:val="26"/>
        </w:rPr>
        <w:t>е</w:t>
      </w:r>
      <w:r w:rsidRPr="000D7B08">
        <w:rPr>
          <w:rFonts w:ascii="Times New Roman" w:hAnsi="Times New Roman"/>
          <w:spacing w:val="-2"/>
          <w:sz w:val="26"/>
          <w:szCs w:val="26"/>
        </w:rPr>
        <w:t>т</w:t>
      </w:r>
      <w:r w:rsidRPr="000D7B08">
        <w:rPr>
          <w:rFonts w:ascii="Times New Roman" w:hAnsi="Times New Roman"/>
          <w:w w:val="101"/>
          <w:sz w:val="26"/>
          <w:szCs w:val="26"/>
        </w:rPr>
        <w:t>с</w:t>
      </w:r>
      <w:r w:rsidRPr="000D7B08">
        <w:rPr>
          <w:rFonts w:ascii="Times New Roman" w:hAnsi="Times New Roman"/>
          <w:spacing w:val="-1"/>
          <w:sz w:val="26"/>
          <w:szCs w:val="26"/>
        </w:rPr>
        <w:t>т</w:t>
      </w:r>
      <w:r w:rsidRPr="000D7B08">
        <w:rPr>
          <w:rFonts w:ascii="Times New Roman" w:hAnsi="Times New Roman"/>
          <w:sz w:val="26"/>
          <w:szCs w:val="26"/>
        </w:rPr>
        <w:t>в</w:t>
      </w:r>
      <w:r w:rsidRPr="000D7B08">
        <w:rPr>
          <w:rFonts w:ascii="Times New Roman" w:hAnsi="Times New Roman"/>
          <w:spacing w:val="-1"/>
          <w:sz w:val="26"/>
          <w:szCs w:val="26"/>
        </w:rPr>
        <w:t>и</w:t>
      </w:r>
      <w:r w:rsidRPr="000D7B08">
        <w:rPr>
          <w:rFonts w:ascii="Times New Roman" w:hAnsi="Times New Roman"/>
          <w:sz w:val="26"/>
          <w:szCs w:val="26"/>
        </w:rPr>
        <w:t>и</w:t>
      </w:r>
      <w:r w:rsidRPr="000D7B08">
        <w:rPr>
          <w:rFonts w:ascii="Times New Roman" w:hAnsi="Times New Roman"/>
          <w:spacing w:val="51"/>
          <w:sz w:val="26"/>
          <w:szCs w:val="26"/>
        </w:rPr>
        <w:t xml:space="preserve"> </w:t>
      </w:r>
      <w:r w:rsidRPr="000D7B08">
        <w:rPr>
          <w:rFonts w:ascii="Times New Roman" w:hAnsi="Times New Roman"/>
          <w:w w:val="101"/>
          <w:sz w:val="26"/>
          <w:szCs w:val="26"/>
        </w:rPr>
        <w:t>с</w:t>
      </w:r>
      <w:r w:rsidRPr="000D7B08">
        <w:rPr>
          <w:rFonts w:ascii="Times New Roman" w:hAnsi="Times New Roman"/>
          <w:sz w:val="26"/>
          <w:szCs w:val="26"/>
        </w:rPr>
        <w:t xml:space="preserve"> н</w:t>
      </w:r>
      <w:r w:rsidRPr="000D7B08">
        <w:rPr>
          <w:rFonts w:ascii="Times New Roman" w:hAnsi="Times New Roman"/>
          <w:spacing w:val="2"/>
          <w:sz w:val="26"/>
          <w:szCs w:val="26"/>
        </w:rPr>
        <w:t>и</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7"/>
          <w:sz w:val="26"/>
          <w:szCs w:val="26"/>
        </w:rPr>
        <w:t xml:space="preserve"> </w:t>
      </w:r>
      <w:r w:rsidRPr="000D7B08">
        <w:rPr>
          <w:rFonts w:ascii="Times New Roman" w:hAnsi="Times New Roman"/>
          <w:spacing w:val="1"/>
          <w:sz w:val="26"/>
          <w:szCs w:val="26"/>
        </w:rPr>
        <w:t>и</w:t>
      </w:r>
      <w:r w:rsidRPr="000D7B08">
        <w:rPr>
          <w:rFonts w:ascii="Times New Roman" w:hAnsi="Times New Roman"/>
          <w:sz w:val="26"/>
          <w:szCs w:val="26"/>
        </w:rPr>
        <w:t>ными</w:t>
      </w:r>
      <w:r w:rsidRPr="000D7B08">
        <w:rPr>
          <w:rFonts w:ascii="Times New Roman" w:hAnsi="Times New Roman"/>
          <w:spacing w:val="10"/>
          <w:sz w:val="26"/>
          <w:szCs w:val="26"/>
        </w:rPr>
        <w:t xml:space="preserve"> </w:t>
      </w:r>
      <w:r w:rsidRPr="000D7B08">
        <w:rPr>
          <w:rFonts w:ascii="Times New Roman" w:hAnsi="Times New Roman"/>
          <w:sz w:val="26"/>
          <w:szCs w:val="26"/>
        </w:rPr>
        <w:t>нор</w:t>
      </w:r>
      <w:r w:rsidRPr="000D7B08">
        <w:rPr>
          <w:rFonts w:ascii="Times New Roman" w:hAnsi="Times New Roman"/>
          <w:spacing w:val="1"/>
          <w:sz w:val="26"/>
          <w:szCs w:val="26"/>
        </w:rPr>
        <w:t>м</w:t>
      </w:r>
      <w:r w:rsidRPr="000D7B08">
        <w:rPr>
          <w:rFonts w:ascii="Times New Roman" w:hAnsi="Times New Roman"/>
          <w:w w:val="101"/>
          <w:sz w:val="26"/>
          <w:szCs w:val="26"/>
        </w:rPr>
        <w:t>а</w:t>
      </w:r>
      <w:r w:rsidRPr="000D7B08">
        <w:rPr>
          <w:rFonts w:ascii="Times New Roman" w:hAnsi="Times New Roman"/>
          <w:spacing w:val="-1"/>
          <w:sz w:val="26"/>
          <w:szCs w:val="26"/>
        </w:rPr>
        <w:t>т</w:t>
      </w:r>
      <w:r w:rsidRPr="000D7B08">
        <w:rPr>
          <w:rFonts w:ascii="Times New Roman" w:hAnsi="Times New Roman"/>
          <w:sz w:val="26"/>
          <w:szCs w:val="26"/>
        </w:rPr>
        <w:t>ивными</w:t>
      </w:r>
      <w:r w:rsidRPr="000D7B08">
        <w:rPr>
          <w:rFonts w:ascii="Times New Roman" w:hAnsi="Times New Roman"/>
          <w:spacing w:val="8"/>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ов</w:t>
      </w:r>
      <w:r w:rsidRPr="000D7B08">
        <w:rPr>
          <w:rFonts w:ascii="Times New Roman" w:hAnsi="Times New Roman"/>
          <w:spacing w:val="2"/>
          <w:sz w:val="26"/>
          <w:szCs w:val="26"/>
        </w:rPr>
        <w:t>ы</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7"/>
          <w:sz w:val="26"/>
          <w:szCs w:val="26"/>
        </w:rPr>
        <w:t xml:space="preserve"> </w:t>
      </w:r>
      <w:r w:rsidRPr="000D7B08">
        <w:rPr>
          <w:rFonts w:ascii="Times New Roman" w:hAnsi="Times New Roman"/>
          <w:w w:val="101"/>
          <w:sz w:val="26"/>
          <w:szCs w:val="26"/>
        </w:rPr>
        <w:t>а</w:t>
      </w:r>
      <w:r w:rsidRPr="000D7B08">
        <w:rPr>
          <w:rFonts w:ascii="Times New Roman" w:hAnsi="Times New Roman"/>
          <w:sz w:val="26"/>
          <w:szCs w:val="26"/>
        </w:rPr>
        <w:t>кт</w:t>
      </w:r>
      <w:r w:rsidRPr="000D7B08">
        <w:rPr>
          <w:rFonts w:ascii="Times New Roman" w:hAnsi="Times New Roman"/>
          <w:w w:val="101"/>
          <w:sz w:val="26"/>
          <w:szCs w:val="26"/>
        </w:rPr>
        <w:t>а</w:t>
      </w:r>
      <w:r w:rsidRPr="000D7B08">
        <w:rPr>
          <w:rFonts w:ascii="Times New Roman" w:hAnsi="Times New Roman"/>
          <w:sz w:val="26"/>
          <w:szCs w:val="26"/>
        </w:rPr>
        <w:t>ми</w:t>
      </w:r>
      <w:r w:rsidRPr="000D7B08">
        <w:rPr>
          <w:rFonts w:ascii="Times New Roman" w:hAnsi="Times New Roman"/>
          <w:spacing w:val="8"/>
          <w:sz w:val="26"/>
          <w:szCs w:val="26"/>
        </w:rPr>
        <w:t xml:space="preserve"> </w:t>
      </w:r>
      <w:r w:rsidRPr="000D7B08">
        <w:rPr>
          <w:rFonts w:ascii="Times New Roman" w:hAnsi="Times New Roman"/>
          <w:spacing w:val="-1"/>
          <w:sz w:val="26"/>
          <w:szCs w:val="26"/>
        </w:rPr>
        <w:t>Р</w:t>
      </w:r>
      <w:r w:rsidRPr="000D7B08">
        <w:rPr>
          <w:rFonts w:ascii="Times New Roman" w:hAnsi="Times New Roman"/>
          <w:sz w:val="26"/>
          <w:szCs w:val="26"/>
        </w:rPr>
        <w:t>о</w:t>
      </w:r>
      <w:r w:rsidRPr="000D7B08">
        <w:rPr>
          <w:rFonts w:ascii="Times New Roman" w:hAnsi="Times New Roman"/>
          <w:w w:val="101"/>
          <w:sz w:val="26"/>
          <w:szCs w:val="26"/>
        </w:rPr>
        <w:t>с</w:t>
      </w:r>
      <w:r w:rsidRPr="000D7B08">
        <w:rPr>
          <w:rFonts w:ascii="Times New Roman" w:hAnsi="Times New Roman"/>
          <w:spacing w:val="-2"/>
          <w:w w:val="101"/>
          <w:sz w:val="26"/>
          <w:szCs w:val="26"/>
        </w:rPr>
        <w:t>с</w:t>
      </w:r>
      <w:r w:rsidRPr="000D7B08">
        <w:rPr>
          <w:rFonts w:ascii="Times New Roman" w:hAnsi="Times New Roman"/>
          <w:sz w:val="26"/>
          <w:szCs w:val="26"/>
        </w:rPr>
        <w:t>и</w:t>
      </w:r>
      <w:r w:rsidRPr="000D7B08">
        <w:rPr>
          <w:rFonts w:ascii="Times New Roman" w:hAnsi="Times New Roman"/>
          <w:spacing w:val="1"/>
          <w:sz w:val="26"/>
          <w:szCs w:val="26"/>
        </w:rPr>
        <w:t>й</w:t>
      </w:r>
      <w:r w:rsidRPr="000D7B08">
        <w:rPr>
          <w:rFonts w:ascii="Times New Roman" w:hAnsi="Times New Roman"/>
          <w:spacing w:val="-1"/>
          <w:w w:val="101"/>
          <w:sz w:val="26"/>
          <w:szCs w:val="26"/>
        </w:rPr>
        <w:t>с</w:t>
      </w:r>
      <w:r w:rsidRPr="000D7B08">
        <w:rPr>
          <w:rFonts w:ascii="Times New Roman" w:hAnsi="Times New Roman"/>
          <w:sz w:val="26"/>
          <w:szCs w:val="26"/>
        </w:rPr>
        <w:t>кой</w:t>
      </w:r>
      <w:r w:rsidRPr="000D7B08">
        <w:rPr>
          <w:rFonts w:ascii="Times New Roman" w:hAnsi="Times New Roman"/>
          <w:spacing w:val="8"/>
          <w:sz w:val="26"/>
          <w:szCs w:val="26"/>
        </w:rPr>
        <w:t xml:space="preserve"> </w:t>
      </w:r>
      <w:r w:rsidRPr="000D7B08">
        <w:rPr>
          <w:rFonts w:ascii="Times New Roman" w:hAnsi="Times New Roman"/>
          <w:sz w:val="26"/>
          <w:szCs w:val="26"/>
        </w:rPr>
        <w:t>Ф</w:t>
      </w:r>
      <w:r w:rsidRPr="000D7B08">
        <w:rPr>
          <w:rFonts w:ascii="Times New Roman" w:hAnsi="Times New Roman"/>
          <w:w w:val="101"/>
          <w:sz w:val="26"/>
          <w:szCs w:val="26"/>
        </w:rPr>
        <w:t>е</w:t>
      </w:r>
      <w:r w:rsidRPr="000D7B08">
        <w:rPr>
          <w:rFonts w:ascii="Times New Roman" w:hAnsi="Times New Roman"/>
          <w:sz w:val="26"/>
          <w:szCs w:val="26"/>
        </w:rPr>
        <w:t>д</w:t>
      </w:r>
      <w:r w:rsidRPr="000D7B08">
        <w:rPr>
          <w:rFonts w:ascii="Times New Roman" w:hAnsi="Times New Roman"/>
          <w:w w:val="101"/>
          <w:sz w:val="26"/>
          <w:szCs w:val="26"/>
        </w:rPr>
        <w:t>е</w:t>
      </w:r>
      <w:r w:rsidRPr="000D7B08">
        <w:rPr>
          <w:rFonts w:ascii="Times New Roman" w:hAnsi="Times New Roman"/>
          <w:sz w:val="26"/>
          <w:szCs w:val="26"/>
        </w:rPr>
        <w:t>р</w:t>
      </w:r>
      <w:r w:rsidRPr="000D7B08">
        <w:rPr>
          <w:rFonts w:ascii="Times New Roman" w:hAnsi="Times New Roman"/>
          <w:w w:val="101"/>
          <w:sz w:val="26"/>
          <w:szCs w:val="26"/>
        </w:rPr>
        <w:t>а</w:t>
      </w:r>
      <w:r w:rsidRPr="000D7B08">
        <w:rPr>
          <w:rFonts w:ascii="Times New Roman" w:hAnsi="Times New Roman"/>
          <w:spacing w:val="-1"/>
          <w:sz w:val="26"/>
          <w:szCs w:val="26"/>
        </w:rPr>
        <w:t>ц</w:t>
      </w:r>
      <w:r w:rsidRPr="000D7B08">
        <w:rPr>
          <w:rFonts w:ascii="Times New Roman" w:hAnsi="Times New Roman"/>
          <w:sz w:val="26"/>
          <w:szCs w:val="26"/>
        </w:rPr>
        <w:t>ии,</w:t>
      </w:r>
      <w:r w:rsidRPr="000D7B08">
        <w:rPr>
          <w:rFonts w:ascii="Times New Roman" w:hAnsi="Times New Roman"/>
          <w:spacing w:val="6"/>
          <w:sz w:val="26"/>
          <w:szCs w:val="26"/>
        </w:rPr>
        <w:t xml:space="preserve"> </w:t>
      </w:r>
      <w:r w:rsidRPr="000D7B08">
        <w:rPr>
          <w:rFonts w:ascii="Times New Roman" w:hAnsi="Times New Roman"/>
          <w:sz w:val="26"/>
          <w:szCs w:val="26"/>
        </w:rPr>
        <w:t>з</w:t>
      </w:r>
      <w:r w:rsidRPr="000D7B08">
        <w:rPr>
          <w:rFonts w:ascii="Times New Roman" w:hAnsi="Times New Roman"/>
          <w:w w:val="101"/>
          <w:sz w:val="26"/>
          <w:szCs w:val="26"/>
        </w:rPr>
        <w:t>а</w:t>
      </w:r>
      <w:r w:rsidRPr="000D7B08">
        <w:rPr>
          <w:rFonts w:ascii="Times New Roman" w:hAnsi="Times New Roman"/>
          <w:spacing w:val="-1"/>
          <w:sz w:val="26"/>
          <w:szCs w:val="26"/>
        </w:rPr>
        <w:t>к</w:t>
      </w:r>
      <w:r w:rsidRPr="000D7B08">
        <w:rPr>
          <w:rFonts w:ascii="Times New Roman" w:hAnsi="Times New Roman"/>
          <w:sz w:val="26"/>
          <w:szCs w:val="26"/>
        </w:rPr>
        <w:t>о</w:t>
      </w:r>
      <w:r w:rsidRPr="000D7B08">
        <w:rPr>
          <w:rFonts w:ascii="Times New Roman" w:hAnsi="Times New Roman"/>
          <w:spacing w:val="1"/>
          <w:sz w:val="26"/>
          <w:szCs w:val="26"/>
        </w:rPr>
        <w:t>н</w:t>
      </w:r>
      <w:r w:rsidRPr="000D7B08">
        <w:rPr>
          <w:rFonts w:ascii="Times New Roman" w:hAnsi="Times New Roman"/>
          <w:w w:val="101"/>
          <w:sz w:val="26"/>
          <w:szCs w:val="26"/>
        </w:rPr>
        <w:t>а</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24"/>
          <w:sz w:val="26"/>
          <w:szCs w:val="26"/>
        </w:rPr>
        <w:t xml:space="preserve"> </w:t>
      </w:r>
      <w:r w:rsidRPr="000D7B08">
        <w:rPr>
          <w:rFonts w:ascii="Times New Roman" w:hAnsi="Times New Roman"/>
          <w:spacing w:val="1"/>
          <w:sz w:val="26"/>
          <w:szCs w:val="26"/>
        </w:rPr>
        <w:t>и</w:t>
      </w:r>
      <w:r w:rsidRPr="000D7B08">
        <w:rPr>
          <w:rFonts w:ascii="Times New Roman" w:hAnsi="Times New Roman"/>
          <w:spacing w:val="22"/>
          <w:sz w:val="26"/>
          <w:szCs w:val="26"/>
        </w:rPr>
        <w:t xml:space="preserve"> </w:t>
      </w:r>
      <w:r w:rsidRPr="000D7B08">
        <w:rPr>
          <w:rFonts w:ascii="Times New Roman" w:hAnsi="Times New Roman"/>
          <w:sz w:val="26"/>
          <w:szCs w:val="26"/>
        </w:rPr>
        <w:t>ин</w:t>
      </w:r>
      <w:r w:rsidRPr="000D7B08">
        <w:rPr>
          <w:rFonts w:ascii="Times New Roman" w:hAnsi="Times New Roman"/>
          <w:spacing w:val="1"/>
          <w:sz w:val="26"/>
          <w:szCs w:val="26"/>
        </w:rPr>
        <w:t>ы</w:t>
      </w:r>
      <w:r w:rsidRPr="000D7B08">
        <w:rPr>
          <w:rFonts w:ascii="Times New Roman" w:hAnsi="Times New Roman"/>
          <w:sz w:val="26"/>
          <w:szCs w:val="26"/>
        </w:rPr>
        <w:t>ми</w:t>
      </w:r>
      <w:r w:rsidRPr="000D7B08">
        <w:rPr>
          <w:rFonts w:ascii="Times New Roman" w:hAnsi="Times New Roman"/>
          <w:spacing w:val="22"/>
          <w:sz w:val="26"/>
          <w:szCs w:val="26"/>
        </w:rPr>
        <w:t xml:space="preserve"> </w:t>
      </w:r>
      <w:r w:rsidRPr="000D7B08">
        <w:rPr>
          <w:rFonts w:ascii="Times New Roman" w:hAnsi="Times New Roman"/>
          <w:sz w:val="26"/>
          <w:szCs w:val="26"/>
        </w:rPr>
        <w:t>нор</w:t>
      </w:r>
      <w:r w:rsidRPr="000D7B08">
        <w:rPr>
          <w:rFonts w:ascii="Times New Roman" w:hAnsi="Times New Roman"/>
          <w:spacing w:val="-1"/>
          <w:sz w:val="26"/>
          <w:szCs w:val="26"/>
        </w:rPr>
        <w:t>м</w:t>
      </w:r>
      <w:r w:rsidRPr="000D7B08">
        <w:rPr>
          <w:rFonts w:ascii="Times New Roman" w:hAnsi="Times New Roman"/>
          <w:w w:val="101"/>
          <w:sz w:val="26"/>
          <w:szCs w:val="26"/>
        </w:rPr>
        <w:t>а</w:t>
      </w:r>
      <w:r w:rsidRPr="000D7B08">
        <w:rPr>
          <w:rFonts w:ascii="Times New Roman" w:hAnsi="Times New Roman"/>
          <w:sz w:val="26"/>
          <w:szCs w:val="26"/>
        </w:rPr>
        <w:t>тивными</w:t>
      </w:r>
      <w:r w:rsidRPr="000D7B08">
        <w:rPr>
          <w:rFonts w:ascii="Times New Roman" w:hAnsi="Times New Roman"/>
          <w:spacing w:val="24"/>
          <w:sz w:val="26"/>
          <w:szCs w:val="26"/>
        </w:rPr>
        <w:t xml:space="preserve"> </w:t>
      </w:r>
      <w:r w:rsidRPr="000D7B08">
        <w:rPr>
          <w:rFonts w:ascii="Times New Roman" w:hAnsi="Times New Roman"/>
          <w:sz w:val="26"/>
          <w:szCs w:val="26"/>
        </w:rPr>
        <w:t>п</w:t>
      </w:r>
      <w:r w:rsidRPr="000D7B08">
        <w:rPr>
          <w:rFonts w:ascii="Times New Roman" w:hAnsi="Times New Roman"/>
          <w:spacing w:val="1"/>
          <w:sz w:val="26"/>
          <w:szCs w:val="26"/>
        </w:rPr>
        <w:t>р</w:t>
      </w:r>
      <w:r w:rsidRPr="000D7B08">
        <w:rPr>
          <w:rFonts w:ascii="Times New Roman" w:hAnsi="Times New Roman"/>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овыми</w:t>
      </w:r>
      <w:r w:rsidRPr="000D7B08">
        <w:rPr>
          <w:rFonts w:ascii="Times New Roman" w:hAnsi="Times New Roman"/>
          <w:spacing w:val="24"/>
          <w:sz w:val="26"/>
          <w:szCs w:val="26"/>
        </w:rPr>
        <w:t xml:space="preserve"> </w:t>
      </w:r>
      <w:r w:rsidRPr="000D7B08">
        <w:rPr>
          <w:rFonts w:ascii="Times New Roman" w:hAnsi="Times New Roman"/>
          <w:w w:val="101"/>
          <w:sz w:val="26"/>
          <w:szCs w:val="26"/>
        </w:rPr>
        <w:t>а</w:t>
      </w:r>
      <w:r w:rsidRPr="000D7B08">
        <w:rPr>
          <w:rFonts w:ascii="Times New Roman" w:hAnsi="Times New Roman"/>
          <w:spacing w:val="-1"/>
          <w:sz w:val="26"/>
          <w:szCs w:val="26"/>
        </w:rPr>
        <w:t>к</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z w:val="26"/>
          <w:szCs w:val="26"/>
        </w:rPr>
        <w:t>ми</w:t>
      </w:r>
      <w:r w:rsidRPr="000D7B08">
        <w:rPr>
          <w:rFonts w:ascii="Times New Roman" w:hAnsi="Times New Roman"/>
          <w:spacing w:val="22"/>
          <w:sz w:val="26"/>
          <w:szCs w:val="26"/>
        </w:rPr>
        <w:t xml:space="preserve"> </w:t>
      </w:r>
      <w:r w:rsidRPr="000D7B08">
        <w:rPr>
          <w:rFonts w:ascii="Times New Roman" w:hAnsi="Times New Roman"/>
          <w:sz w:val="26"/>
          <w:szCs w:val="26"/>
        </w:rPr>
        <w:t>Б</w:t>
      </w:r>
      <w:r w:rsidRPr="000D7B08">
        <w:rPr>
          <w:rFonts w:ascii="Times New Roman" w:hAnsi="Times New Roman"/>
          <w:w w:val="101"/>
          <w:sz w:val="26"/>
          <w:szCs w:val="26"/>
        </w:rPr>
        <w:t>е</w:t>
      </w:r>
      <w:r w:rsidRPr="000D7B08">
        <w:rPr>
          <w:rFonts w:ascii="Times New Roman" w:hAnsi="Times New Roman"/>
          <w:sz w:val="26"/>
          <w:szCs w:val="26"/>
        </w:rPr>
        <w:t>лгоро</w:t>
      </w:r>
      <w:r w:rsidRPr="000D7B08">
        <w:rPr>
          <w:rFonts w:ascii="Times New Roman" w:hAnsi="Times New Roman"/>
          <w:spacing w:val="-1"/>
          <w:sz w:val="26"/>
          <w:szCs w:val="26"/>
        </w:rPr>
        <w:t>д</w:t>
      </w:r>
      <w:r w:rsidRPr="000D7B08">
        <w:rPr>
          <w:rFonts w:ascii="Times New Roman" w:hAnsi="Times New Roman"/>
          <w:w w:val="101"/>
          <w:sz w:val="26"/>
          <w:szCs w:val="26"/>
        </w:rPr>
        <w:t>с</w:t>
      </w:r>
      <w:r w:rsidRPr="000D7B08">
        <w:rPr>
          <w:rFonts w:ascii="Times New Roman" w:hAnsi="Times New Roman"/>
          <w:sz w:val="26"/>
          <w:szCs w:val="26"/>
        </w:rPr>
        <w:t>кой</w:t>
      </w:r>
      <w:r w:rsidRPr="000D7B08">
        <w:rPr>
          <w:rFonts w:ascii="Times New Roman" w:hAnsi="Times New Roman"/>
          <w:spacing w:val="22"/>
          <w:sz w:val="26"/>
          <w:szCs w:val="26"/>
        </w:rPr>
        <w:t xml:space="preserve"> </w:t>
      </w:r>
      <w:r w:rsidRPr="000D7B08">
        <w:rPr>
          <w:rFonts w:ascii="Times New Roman" w:hAnsi="Times New Roman"/>
          <w:spacing w:val="1"/>
          <w:sz w:val="26"/>
          <w:szCs w:val="26"/>
        </w:rPr>
        <w:t>об</w:t>
      </w:r>
      <w:r w:rsidRPr="000D7B08">
        <w:rPr>
          <w:rFonts w:ascii="Times New Roman" w:hAnsi="Times New Roman"/>
          <w:sz w:val="26"/>
          <w:szCs w:val="26"/>
        </w:rPr>
        <w:t>л</w:t>
      </w:r>
      <w:r w:rsidRPr="000D7B08">
        <w:rPr>
          <w:rFonts w:ascii="Times New Roman" w:hAnsi="Times New Roman"/>
          <w:w w:val="101"/>
          <w:sz w:val="26"/>
          <w:szCs w:val="26"/>
        </w:rPr>
        <w:t>а</w:t>
      </w:r>
      <w:r w:rsidRPr="000D7B08">
        <w:rPr>
          <w:rFonts w:ascii="Times New Roman" w:hAnsi="Times New Roman"/>
          <w:spacing w:val="-1"/>
          <w:w w:val="101"/>
          <w:sz w:val="26"/>
          <w:szCs w:val="26"/>
        </w:rPr>
        <w:t>с</w:t>
      </w:r>
      <w:r w:rsidRPr="000D7B08">
        <w:rPr>
          <w:rFonts w:ascii="Times New Roman" w:hAnsi="Times New Roman"/>
          <w:sz w:val="26"/>
          <w:szCs w:val="26"/>
        </w:rPr>
        <w:t>ти,</w:t>
      </w:r>
      <w:r w:rsidRPr="000D7B08">
        <w:rPr>
          <w:rFonts w:ascii="Times New Roman" w:hAnsi="Times New Roman"/>
          <w:spacing w:val="23"/>
          <w:sz w:val="26"/>
          <w:szCs w:val="26"/>
        </w:rPr>
        <w:t xml:space="preserve"> </w:t>
      </w:r>
      <w:r w:rsidRPr="000D7B08">
        <w:rPr>
          <w:rFonts w:ascii="Times New Roman" w:hAnsi="Times New Roman"/>
          <w:spacing w:val="1"/>
          <w:sz w:val="26"/>
          <w:szCs w:val="26"/>
        </w:rPr>
        <w:t>м</w:t>
      </w:r>
      <w:r w:rsidRPr="000D7B08">
        <w:rPr>
          <w:rFonts w:ascii="Times New Roman" w:hAnsi="Times New Roman"/>
          <w:spacing w:val="-4"/>
          <w:sz w:val="26"/>
          <w:szCs w:val="26"/>
        </w:rPr>
        <w:t>у</w:t>
      </w:r>
      <w:r w:rsidRPr="000D7B08">
        <w:rPr>
          <w:rFonts w:ascii="Times New Roman" w:hAnsi="Times New Roman"/>
          <w:sz w:val="26"/>
          <w:szCs w:val="26"/>
        </w:rPr>
        <w:t>ницип</w:t>
      </w:r>
      <w:r w:rsidRPr="000D7B08">
        <w:rPr>
          <w:rFonts w:ascii="Times New Roman" w:hAnsi="Times New Roman"/>
          <w:spacing w:val="1"/>
          <w:w w:val="101"/>
          <w:sz w:val="26"/>
          <w:szCs w:val="26"/>
        </w:rPr>
        <w:t>а</w:t>
      </w:r>
      <w:r w:rsidRPr="000D7B08">
        <w:rPr>
          <w:rFonts w:ascii="Times New Roman" w:hAnsi="Times New Roman"/>
          <w:sz w:val="26"/>
          <w:szCs w:val="26"/>
        </w:rPr>
        <w:t>льными</w:t>
      </w:r>
      <w:r w:rsidRPr="000D7B08">
        <w:rPr>
          <w:rFonts w:ascii="Times New Roman" w:hAnsi="Times New Roman"/>
          <w:spacing w:val="51"/>
          <w:sz w:val="26"/>
          <w:szCs w:val="26"/>
        </w:rPr>
        <w:t xml:space="preserve"> </w:t>
      </w:r>
      <w:r w:rsidRPr="000D7B08">
        <w:rPr>
          <w:rFonts w:ascii="Times New Roman" w:hAnsi="Times New Roman"/>
          <w:sz w:val="26"/>
          <w:szCs w:val="26"/>
        </w:rPr>
        <w:t>пр</w:t>
      </w:r>
      <w:r w:rsidRPr="000D7B08">
        <w:rPr>
          <w:rFonts w:ascii="Times New Roman" w:hAnsi="Times New Roman"/>
          <w:spacing w:val="-1"/>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о</w:t>
      </w:r>
      <w:r w:rsidRPr="000D7B08">
        <w:rPr>
          <w:rFonts w:ascii="Times New Roman" w:hAnsi="Times New Roman"/>
          <w:spacing w:val="1"/>
          <w:sz w:val="26"/>
          <w:szCs w:val="26"/>
        </w:rPr>
        <w:t>вы</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54"/>
          <w:sz w:val="26"/>
          <w:szCs w:val="26"/>
        </w:rPr>
        <w:t xml:space="preserve"> </w:t>
      </w:r>
      <w:r w:rsidRPr="000D7B08">
        <w:rPr>
          <w:rFonts w:ascii="Times New Roman" w:hAnsi="Times New Roman"/>
          <w:spacing w:val="-2"/>
          <w:w w:val="101"/>
          <w:sz w:val="26"/>
          <w:szCs w:val="26"/>
        </w:rPr>
        <w:t>а</w:t>
      </w:r>
      <w:r w:rsidRPr="000D7B08">
        <w:rPr>
          <w:rFonts w:ascii="Times New Roman" w:hAnsi="Times New Roman"/>
          <w:sz w:val="26"/>
          <w:szCs w:val="26"/>
        </w:rPr>
        <w:t>кт</w:t>
      </w:r>
      <w:r w:rsidRPr="000D7B08">
        <w:rPr>
          <w:rFonts w:ascii="Times New Roman" w:hAnsi="Times New Roman"/>
          <w:w w:val="101"/>
          <w:sz w:val="26"/>
          <w:szCs w:val="26"/>
        </w:rPr>
        <w:t>а</w:t>
      </w:r>
      <w:r w:rsidRPr="000D7B08">
        <w:rPr>
          <w:rFonts w:ascii="Times New Roman" w:hAnsi="Times New Roman"/>
          <w:spacing w:val="-2"/>
          <w:sz w:val="26"/>
          <w:szCs w:val="26"/>
        </w:rPr>
        <w:t>м</w:t>
      </w:r>
      <w:r w:rsidRPr="000D7B08">
        <w:rPr>
          <w:rFonts w:ascii="Times New Roman" w:hAnsi="Times New Roman"/>
          <w:spacing w:val="1"/>
          <w:sz w:val="26"/>
          <w:szCs w:val="26"/>
        </w:rPr>
        <w:t>и</w:t>
      </w:r>
      <w:r w:rsidRPr="000D7B08">
        <w:rPr>
          <w:rFonts w:ascii="Times New Roman" w:hAnsi="Times New Roman"/>
          <w:sz w:val="26"/>
          <w:szCs w:val="26"/>
        </w:rPr>
        <w:t>;</w:t>
      </w:r>
      <w:r w:rsidRPr="000D7B08">
        <w:rPr>
          <w:rFonts w:ascii="Times New Roman" w:hAnsi="Times New Roman"/>
          <w:spacing w:val="52"/>
          <w:sz w:val="26"/>
          <w:szCs w:val="26"/>
        </w:rPr>
        <w:t xml:space="preserve"> </w:t>
      </w:r>
    </w:p>
    <w:p w:rsidR="001A227D" w:rsidRPr="000D7B08" w:rsidRDefault="001A227D" w:rsidP="004C415C">
      <w:pPr>
        <w:widowControl w:val="0"/>
        <w:spacing w:after="0" w:line="238" w:lineRule="auto"/>
        <w:ind w:right="-68" w:firstLine="709"/>
        <w:jc w:val="both"/>
        <w:rPr>
          <w:rFonts w:ascii="Times New Roman" w:hAnsi="Times New Roman"/>
          <w:w w:val="101"/>
          <w:sz w:val="26"/>
          <w:szCs w:val="26"/>
        </w:rPr>
      </w:pPr>
      <w:r w:rsidRPr="000D7B08">
        <w:rPr>
          <w:rFonts w:ascii="Times New Roman" w:hAnsi="Times New Roman"/>
          <w:w w:val="101"/>
          <w:sz w:val="26"/>
          <w:szCs w:val="26"/>
        </w:rPr>
        <w:t>е</w:t>
      </w:r>
      <w:r w:rsidRPr="000D7B08">
        <w:rPr>
          <w:rFonts w:ascii="Times New Roman" w:hAnsi="Times New Roman"/>
          <w:sz w:val="26"/>
          <w:szCs w:val="26"/>
        </w:rPr>
        <w:t>)</w:t>
      </w:r>
      <w:r w:rsidRPr="000D7B08">
        <w:rPr>
          <w:rFonts w:ascii="Times New Roman" w:hAnsi="Times New Roman"/>
          <w:spacing w:val="25"/>
          <w:sz w:val="26"/>
          <w:szCs w:val="26"/>
        </w:rPr>
        <w:t xml:space="preserve"> </w:t>
      </w:r>
      <w:r w:rsidRPr="000D7B08">
        <w:rPr>
          <w:rFonts w:ascii="Times New Roman" w:hAnsi="Times New Roman"/>
          <w:sz w:val="26"/>
          <w:szCs w:val="26"/>
        </w:rPr>
        <w:t>з</w:t>
      </w:r>
      <w:r w:rsidRPr="000D7B08">
        <w:rPr>
          <w:rFonts w:ascii="Times New Roman" w:hAnsi="Times New Roman"/>
          <w:w w:val="101"/>
          <w:sz w:val="26"/>
          <w:szCs w:val="26"/>
        </w:rPr>
        <w:t>а</w:t>
      </w:r>
      <w:r w:rsidRPr="000D7B08">
        <w:rPr>
          <w:rFonts w:ascii="Times New Roman" w:hAnsi="Times New Roman"/>
          <w:sz w:val="26"/>
          <w:szCs w:val="26"/>
        </w:rPr>
        <w:t>тр</w:t>
      </w:r>
      <w:r w:rsidRPr="000D7B08">
        <w:rPr>
          <w:rFonts w:ascii="Times New Roman" w:hAnsi="Times New Roman"/>
          <w:w w:val="101"/>
          <w:sz w:val="26"/>
          <w:szCs w:val="26"/>
        </w:rPr>
        <w:t>е</w:t>
      </w:r>
      <w:r w:rsidRPr="000D7B08">
        <w:rPr>
          <w:rFonts w:ascii="Times New Roman" w:hAnsi="Times New Roman"/>
          <w:spacing w:val="-1"/>
          <w:sz w:val="26"/>
          <w:szCs w:val="26"/>
        </w:rPr>
        <w:t>б</w:t>
      </w:r>
      <w:r w:rsidRPr="000D7B08">
        <w:rPr>
          <w:rFonts w:ascii="Times New Roman" w:hAnsi="Times New Roman"/>
          <w:spacing w:val="1"/>
          <w:sz w:val="26"/>
          <w:szCs w:val="26"/>
        </w:rPr>
        <w:t>о</w:t>
      </w:r>
      <w:r w:rsidRPr="000D7B08">
        <w:rPr>
          <w:rFonts w:ascii="Times New Roman" w:hAnsi="Times New Roman"/>
          <w:sz w:val="26"/>
          <w:szCs w:val="26"/>
        </w:rPr>
        <w:t>в</w:t>
      </w:r>
      <w:r w:rsidRPr="000D7B08">
        <w:rPr>
          <w:rFonts w:ascii="Times New Roman" w:hAnsi="Times New Roman"/>
          <w:spacing w:val="-1"/>
          <w:w w:val="101"/>
          <w:sz w:val="26"/>
          <w:szCs w:val="26"/>
        </w:rPr>
        <w:t>а</w:t>
      </w:r>
      <w:r w:rsidRPr="000D7B08">
        <w:rPr>
          <w:rFonts w:ascii="Times New Roman" w:hAnsi="Times New Roman"/>
          <w:sz w:val="26"/>
          <w:szCs w:val="26"/>
        </w:rPr>
        <w:t>ни</w:t>
      </w:r>
      <w:r w:rsidRPr="000D7B08">
        <w:rPr>
          <w:rFonts w:ascii="Times New Roman" w:hAnsi="Times New Roman"/>
          <w:w w:val="101"/>
          <w:sz w:val="26"/>
          <w:szCs w:val="26"/>
        </w:rPr>
        <w:t>е</w:t>
      </w:r>
      <w:r w:rsidRPr="000D7B08">
        <w:rPr>
          <w:rFonts w:ascii="Times New Roman" w:hAnsi="Times New Roman"/>
          <w:spacing w:val="23"/>
          <w:sz w:val="26"/>
          <w:szCs w:val="26"/>
        </w:rPr>
        <w:t xml:space="preserve"> </w:t>
      </w:r>
      <w:r w:rsidRPr="000D7B08">
        <w:rPr>
          <w:rFonts w:ascii="Times New Roman" w:hAnsi="Times New Roman"/>
          <w:w w:val="101"/>
          <w:sz w:val="26"/>
          <w:szCs w:val="26"/>
        </w:rPr>
        <w:t>с</w:t>
      </w:r>
      <w:r w:rsidRPr="000D7B08">
        <w:rPr>
          <w:rFonts w:ascii="Times New Roman" w:hAnsi="Times New Roman"/>
          <w:spacing w:val="26"/>
          <w:sz w:val="26"/>
          <w:szCs w:val="26"/>
        </w:rPr>
        <w:t xml:space="preserve"> </w:t>
      </w:r>
      <w:r w:rsidRPr="000D7B08">
        <w:rPr>
          <w:rFonts w:ascii="Times New Roman" w:hAnsi="Times New Roman"/>
          <w:sz w:val="26"/>
          <w:szCs w:val="26"/>
        </w:rPr>
        <w:t>з</w:t>
      </w:r>
      <w:r w:rsidRPr="000D7B08">
        <w:rPr>
          <w:rFonts w:ascii="Times New Roman" w:hAnsi="Times New Roman"/>
          <w:spacing w:val="-2"/>
          <w:w w:val="101"/>
          <w:sz w:val="26"/>
          <w:szCs w:val="26"/>
        </w:rPr>
        <w:t>а</w:t>
      </w:r>
      <w:r w:rsidRPr="000D7B08">
        <w:rPr>
          <w:rFonts w:ascii="Times New Roman" w:hAnsi="Times New Roman"/>
          <w:w w:val="101"/>
          <w:sz w:val="26"/>
          <w:szCs w:val="26"/>
        </w:rPr>
        <w:t>я</w:t>
      </w:r>
      <w:r w:rsidRPr="000D7B08">
        <w:rPr>
          <w:rFonts w:ascii="Times New Roman" w:hAnsi="Times New Roman"/>
          <w:sz w:val="26"/>
          <w:szCs w:val="26"/>
        </w:rPr>
        <w:t>вит</w:t>
      </w:r>
      <w:r w:rsidRPr="000D7B08">
        <w:rPr>
          <w:rFonts w:ascii="Times New Roman" w:hAnsi="Times New Roman"/>
          <w:w w:val="101"/>
          <w:sz w:val="26"/>
          <w:szCs w:val="26"/>
        </w:rPr>
        <w:t>е</w:t>
      </w:r>
      <w:r w:rsidRPr="000D7B08">
        <w:rPr>
          <w:rFonts w:ascii="Times New Roman" w:hAnsi="Times New Roman"/>
          <w:sz w:val="26"/>
          <w:szCs w:val="26"/>
        </w:rPr>
        <w:t>л</w:t>
      </w:r>
      <w:r w:rsidRPr="000D7B08">
        <w:rPr>
          <w:rFonts w:ascii="Times New Roman" w:hAnsi="Times New Roman"/>
          <w:w w:val="101"/>
          <w:sz w:val="26"/>
          <w:szCs w:val="26"/>
        </w:rPr>
        <w:t>я</w:t>
      </w:r>
      <w:r w:rsidRPr="000D7B08">
        <w:rPr>
          <w:rFonts w:ascii="Times New Roman" w:hAnsi="Times New Roman"/>
          <w:spacing w:val="23"/>
          <w:sz w:val="26"/>
          <w:szCs w:val="26"/>
        </w:rPr>
        <w:t xml:space="preserve"> </w:t>
      </w:r>
      <w:r w:rsidRPr="000D7B08">
        <w:rPr>
          <w:rFonts w:ascii="Times New Roman" w:hAnsi="Times New Roman"/>
          <w:sz w:val="26"/>
          <w:szCs w:val="26"/>
        </w:rPr>
        <w:t>при</w:t>
      </w:r>
      <w:r w:rsidRPr="000D7B08">
        <w:rPr>
          <w:rFonts w:ascii="Times New Roman" w:hAnsi="Times New Roman"/>
          <w:spacing w:val="24"/>
          <w:sz w:val="26"/>
          <w:szCs w:val="26"/>
        </w:rPr>
        <w:t xml:space="preserve"> </w:t>
      </w:r>
      <w:r w:rsidRPr="000D7B08">
        <w:rPr>
          <w:rFonts w:ascii="Times New Roman" w:hAnsi="Times New Roman"/>
          <w:sz w:val="26"/>
          <w:szCs w:val="26"/>
        </w:rPr>
        <w:t>пр</w:t>
      </w:r>
      <w:r w:rsidRPr="000D7B08">
        <w:rPr>
          <w:rFonts w:ascii="Times New Roman" w:hAnsi="Times New Roman"/>
          <w:spacing w:val="-1"/>
          <w:w w:val="101"/>
          <w:sz w:val="26"/>
          <w:szCs w:val="26"/>
        </w:rPr>
        <w:t>е</w:t>
      </w:r>
      <w:r w:rsidRPr="000D7B08">
        <w:rPr>
          <w:rFonts w:ascii="Times New Roman" w:hAnsi="Times New Roman"/>
          <w:sz w:val="26"/>
          <w:szCs w:val="26"/>
        </w:rPr>
        <w:t>д</w:t>
      </w:r>
      <w:r w:rsidRPr="000D7B08">
        <w:rPr>
          <w:rFonts w:ascii="Times New Roman" w:hAnsi="Times New Roman"/>
          <w:spacing w:val="1"/>
          <w:sz w:val="26"/>
          <w:szCs w:val="26"/>
        </w:rPr>
        <w:t>о</w:t>
      </w:r>
      <w:r w:rsidRPr="000D7B08">
        <w:rPr>
          <w:rFonts w:ascii="Times New Roman" w:hAnsi="Times New Roman"/>
          <w:spacing w:val="-1"/>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л</w:t>
      </w:r>
      <w:r w:rsidRPr="000D7B08">
        <w:rPr>
          <w:rFonts w:ascii="Times New Roman" w:hAnsi="Times New Roman"/>
          <w:w w:val="101"/>
          <w:sz w:val="26"/>
          <w:szCs w:val="26"/>
        </w:rPr>
        <w:t>е</w:t>
      </w:r>
      <w:r w:rsidRPr="000D7B08">
        <w:rPr>
          <w:rFonts w:ascii="Times New Roman" w:hAnsi="Times New Roman"/>
          <w:sz w:val="26"/>
          <w:szCs w:val="26"/>
        </w:rPr>
        <w:t>нии</w:t>
      </w:r>
      <w:r w:rsidRPr="000D7B08">
        <w:rPr>
          <w:rFonts w:ascii="Times New Roman" w:hAnsi="Times New Roman"/>
          <w:spacing w:val="26"/>
          <w:sz w:val="26"/>
          <w:szCs w:val="26"/>
        </w:rPr>
        <w:t xml:space="preserve"> </w:t>
      </w:r>
      <w:r w:rsidRPr="000D7B08">
        <w:rPr>
          <w:rFonts w:ascii="Times New Roman" w:hAnsi="Times New Roman"/>
          <w:sz w:val="26"/>
          <w:szCs w:val="26"/>
        </w:rPr>
        <w:t>м</w:t>
      </w:r>
      <w:r w:rsidRPr="000D7B08">
        <w:rPr>
          <w:rFonts w:ascii="Times New Roman" w:hAnsi="Times New Roman"/>
          <w:spacing w:val="-2"/>
          <w:sz w:val="26"/>
          <w:szCs w:val="26"/>
        </w:rPr>
        <w:t>у</w:t>
      </w:r>
      <w:r w:rsidRPr="000D7B08">
        <w:rPr>
          <w:rFonts w:ascii="Times New Roman" w:hAnsi="Times New Roman"/>
          <w:sz w:val="26"/>
          <w:szCs w:val="26"/>
        </w:rPr>
        <w:t>ницип</w:t>
      </w:r>
      <w:r w:rsidRPr="000D7B08">
        <w:rPr>
          <w:rFonts w:ascii="Times New Roman" w:hAnsi="Times New Roman"/>
          <w:w w:val="101"/>
          <w:sz w:val="26"/>
          <w:szCs w:val="26"/>
        </w:rPr>
        <w:t>а</w:t>
      </w:r>
      <w:r w:rsidRPr="000D7B08">
        <w:rPr>
          <w:rFonts w:ascii="Times New Roman" w:hAnsi="Times New Roman"/>
          <w:spacing w:val="-1"/>
          <w:sz w:val="26"/>
          <w:szCs w:val="26"/>
        </w:rPr>
        <w:t>ль</w:t>
      </w:r>
      <w:r w:rsidRPr="000D7B08">
        <w:rPr>
          <w:rFonts w:ascii="Times New Roman" w:hAnsi="Times New Roman"/>
          <w:sz w:val="26"/>
          <w:szCs w:val="26"/>
        </w:rPr>
        <w:t>ной</w:t>
      </w:r>
      <w:r w:rsidRPr="000D7B08">
        <w:rPr>
          <w:rFonts w:ascii="Times New Roman" w:hAnsi="Times New Roman"/>
          <w:spacing w:val="25"/>
          <w:sz w:val="26"/>
          <w:szCs w:val="26"/>
        </w:rPr>
        <w:t xml:space="preserve"> </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z w:val="26"/>
          <w:szCs w:val="26"/>
        </w:rPr>
        <w:t>л</w:t>
      </w:r>
      <w:r w:rsidRPr="000D7B08">
        <w:rPr>
          <w:rFonts w:ascii="Times New Roman" w:hAnsi="Times New Roman"/>
          <w:spacing w:val="-3"/>
          <w:sz w:val="26"/>
          <w:szCs w:val="26"/>
        </w:rPr>
        <w:t>у</w:t>
      </w:r>
      <w:r w:rsidRPr="000D7B08">
        <w:rPr>
          <w:rFonts w:ascii="Times New Roman" w:hAnsi="Times New Roman"/>
          <w:sz w:val="26"/>
          <w:szCs w:val="26"/>
        </w:rPr>
        <w:t>ги пл</w:t>
      </w:r>
      <w:r w:rsidRPr="000D7B08">
        <w:rPr>
          <w:rFonts w:ascii="Times New Roman" w:hAnsi="Times New Roman"/>
          <w:w w:val="101"/>
          <w:sz w:val="26"/>
          <w:szCs w:val="26"/>
        </w:rPr>
        <w:t>а</w:t>
      </w:r>
      <w:r w:rsidRPr="000D7B08">
        <w:rPr>
          <w:rFonts w:ascii="Times New Roman" w:hAnsi="Times New Roman"/>
          <w:sz w:val="26"/>
          <w:szCs w:val="26"/>
        </w:rPr>
        <w:t>т</w:t>
      </w:r>
      <w:r w:rsidRPr="000D7B08">
        <w:rPr>
          <w:rFonts w:ascii="Times New Roman" w:hAnsi="Times New Roman"/>
          <w:spacing w:val="1"/>
          <w:sz w:val="26"/>
          <w:szCs w:val="26"/>
        </w:rPr>
        <w:t>ы</w:t>
      </w:r>
      <w:r w:rsidRPr="000D7B08">
        <w:rPr>
          <w:rFonts w:ascii="Times New Roman" w:hAnsi="Times New Roman"/>
          <w:sz w:val="26"/>
          <w:szCs w:val="26"/>
        </w:rPr>
        <w:t>,</w:t>
      </w:r>
      <w:r w:rsidRPr="000D7B08">
        <w:rPr>
          <w:rFonts w:ascii="Times New Roman" w:hAnsi="Times New Roman"/>
          <w:spacing w:val="63"/>
          <w:sz w:val="26"/>
          <w:szCs w:val="26"/>
        </w:rPr>
        <w:t xml:space="preserve"> </w:t>
      </w:r>
      <w:r w:rsidRPr="000D7B08">
        <w:rPr>
          <w:rFonts w:ascii="Times New Roman" w:hAnsi="Times New Roman"/>
          <w:sz w:val="26"/>
          <w:szCs w:val="26"/>
        </w:rPr>
        <w:t>н</w:t>
      </w:r>
      <w:r w:rsidRPr="000D7B08">
        <w:rPr>
          <w:rFonts w:ascii="Times New Roman" w:hAnsi="Times New Roman"/>
          <w:w w:val="101"/>
          <w:sz w:val="26"/>
          <w:szCs w:val="26"/>
        </w:rPr>
        <w:t>е</w:t>
      </w:r>
      <w:r w:rsidRPr="000D7B08">
        <w:rPr>
          <w:rFonts w:ascii="Times New Roman" w:hAnsi="Times New Roman"/>
          <w:spacing w:val="63"/>
          <w:sz w:val="26"/>
          <w:szCs w:val="26"/>
        </w:rPr>
        <w:t xml:space="preserve"> </w:t>
      </w:r>
      <w:r w:rsidRPr="000D7B08">
        <w:rPr>
          <w:rFonts w:ascii="Times New Roman" w:hAnsi="Times New Roman"/>
          <w:sz w:val="26"/>
          <w:szCs w:val="26"/>
        </w:rPr>
        <w:t>п</w:t>
      </w:r>
      <w:r w:rsidRPr="000D7B08">
        <w:rPr>
          <w:rFonts w:ascii="Times New Roman" w:hAnsi="Times New Roman"/>
          <w:spacing w:val="1"/>
          <w:sz w:val="26"/>
          <w:szCs w:val="26"/>
        </w:rPr>
        <w:t>р</w:t>
      </w:r>
      <w:r w:rsidRPr="000D7B08">
        <w:rPr>
          <w:rFonts w:ascii="Times New Roman" w:hAnsi="Times New Roman"/>
          <w:spacing w:val="-1"/>
          <w:w w:val="101"/>
          <w:sz w:val="26"/>
          <w:szCs w:val="26"/>
        </w:rPr>
        <w:t>е</w:t>
      </w:r>
      <w:r w:rsidRPr="000D7B08">
        <w:rPr>
          <w:rFonts w:ascii="Times New Roman" w:hAnsi="Times New Roman"/>
          <w:sz w:val="26"/>
          <w:szCs w:val="26"/>
        </w:rPr>
        <w:t>д</w:t>
      </w:r>
      <w:r w:rsidRPr="000D7B08">
        <w:rPr>
          <w:rFonts w:ascii="Times New Roman" w:hAnsi="Times New Roman"/>
          <w:spacing w:val="-3"/>
          <w:sz w:val="26"/>
          <w:szCs w:val="26"/>
        </w:rPr>
        <w:t>у</w:t>
      </w:r>
      <w:r w:rsidRPr="000D7B08">
        <w:rPr>
          <w:rFonts w:ascii="Times New Roman" w:hAnsi="Times New Roman"/>
          <w:w w:val="101"/>
          <w:sz w:val="26"/>
          <w:szCs w:val="26"/>
        </w:rPr>
        <w:t>с</w:t>
      </w:r>
      <w:r w:rsidRPr="000D7B08">
        <w:rPr>
          <w:rFonts w:ascii="Times New Roman" w:hAnsi="Times New Roman"/>
          <w:sz w:val="26"/>
          <w:szCs w:val="26"/>
        </w:rPr>
        <w:t>м</w:t>
      </w:r>
      <w:r w:rsidRPr="000D7B08">
        <w:rPr>
          <w:rFonts w:ascii="Times New Roman" w:hAnsi="Times New Roman"/>
          <w:spacing w:val="1"/>
          <w:sz w:val="26"/>
          <w:szCs w:val="26"/>
        </w:rPr>
        <w:t>о</w:t>
      </w:r>
      <w:r w:rsidRPr="000D7B08">
        <w:rPr>
          <w:rFonts w:ascii="Times New Roman" w:hAnsi="Times New Roman"/>
          <w:sz w:val="26"/>
          <w:szCs w:val="26"/>
        </w:rPr>
        <w:t>тр</w:t>
      </w:r>
      <w:r w:rsidRPr="000D7B08">
        <w:rPr>
          <w:rFonts w:ascii="Times New Roman" w:hAnsi="Times New Roman"/>
          <w:w w:val="101"/>
          <w:sz w:val="26"/>
          <w:szCs w:val="26"/>
        </w:rPr>
        <w:t>е</w:t>
      </w:r>
      <w:r w:rsidRPr="000D7B08">
        <w:rPr>
          <w:rFonts w:ascii="Times New Roman" w:hAnsi="Times New Roman"/>
          <w:spacing w:val="-1"/>
          <w:sz w:val="26"/>
          <w:szCs w:val="26"/>
        </w:rPr>
        <w:t>н</w:t>
      </w:r>
      <w:r w:rsidRPr="000D7B08">
        <w:rPr>
          <w:rFonts w:ascii="Times New Roman" w:hAnsi="Times New Roman"/>
          <w:sz w:val="26"/>
          <w:szCs w:val="26"/>
        </w:rPr>
        <w:t>ной</w:t>
      </w:r>
      <w:r w:rsidRPr="000D7B08">
        <w:rPr>
          <w:rFonts w:ascii="Times New Roman" w:hAnsi="Times New Roman"/>
          <w:spacing w:val="65"/>
          <w:sz w:val="26"/>
          <w:szCs w:val="26"/>
        </w:rPr>
        <w:t xml:space="preserve"> </w:t>
      </w:r>
      <w:r w:rsidRPr="000D7B08">
        <w:rPr>
          <w:rFonts w:ascii="Times New Roman" w:hAnsi="Times New Roman"/>
          <w:sz w:val="26"/>
          <w:szCs w:val="26"/>
        </w:rPr>
        <w:t>нор</w:t>
      </w:r>
      <w:r w:rsidRPr="000D7B08">
        <w:rPr>
          <w:rFonts w:ascii="Times New Roman" w:hAnsi="Times New Roman"/>
          <w:spacing w:val="1"/>
          <w:sz w:val="26"/>
          <w:szCs w:val="26"/>
        </w:rPr>
        <w:t>м</w:t>
      </w:r>
      <w:r w:rsidRPr="000D7B08">
        <w:rPr>
          <w:rFonts w:ascii="Times New Roman" w:hAnsi="Times New Roman"/>
          <w:w w:val="101"/>
          <w:sz w:val="26"/>
          <w:szCs w:val="26"/>
        </w:rPr>
        <w:t>а</w:t>
      </w:r>
      <w:r w:rsidRPr="000D7B08">
        <w:rPr>
          <w:rFonts w:ascii="Times New Roman" w:hAnsi="Times New Roman"/>
          <w:spacing w:val="-1"/>
          <w:sz w:val="26"/>
          <w:szCs w:val="26"/>
        </w:rPr>
        <w:t>т</w:t>
      </w:r>
      <w:r w:rsidRPr="000D7B08">
        <w:rPr>
          <w:rFonts w:ascii="Times New Roman" w:hAnsi="Times New Roman"/>
          <w:sz w:val="26"/>
          <w:szCs w:val="26"/>
        </w:rPr>
        <w:t>ив</w:t>
      </w:r>
      <w:r w:rsidRPr="000D7B08">
        <w:rPr>
          <w:rFonts w:ascii="Times New Roman" w:hAnsi="Times New Roman"/>
          <w:spacing w:val="1"/>
          <w:sz w:val="26"/>
          <w:szCs w:val="26"/>
        </w:rPr>
        <w:t>ны</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65"/>
          <w:sz w:val="26"/>
          <w:szCs w:val="26"/>
        </w:rPr>
        <w:t xml:space="preserve"> </w:t>
      </w:r>
      <w:r w:rsidRPr="000D7B08">
        <w:rPr>
          <w:rFonts w:ascii="Times New Roman" w:hAnsi="Times New Roman"/>
          <w:spacing w:val="-1"/>
          <w:sz w:val="26"/>
          <w:szCs w:val="26"/>
        </w:rPr>
        <w:t>п</w:t>
      </w:r>
      <w:r w:rsidRPr="000D7B08">
        <w:rPr>
          <w:rFonts w:ascii="Times New Roman" w:hAnsi="Times New Roman"/>
          <w:spacing w:val="1"/>
          <w:sz w:val="26"/>
          <w:szCs w:val="26"/>
        </w:rPr>
        <w:t>р</w:t>
      </w:r>
      <w:r w:rsidRPr="000D7B08">
        <w:rPr>
          <w:rFonts w:ascii="Times New Roman" w:hAnsi="Times New Roman"/>
          <w:spacing w:val="1"/>
          <w:w w:val="101"/>
          <w:sz w:val="26"/>
          <w:szCs w:val="26"/>
        </w:rPr>
        <w:t>а</w:t>
      </w:r>
      <w:r w:rsidRPr="000D7B08">
        <w:rPr>
          <w:rFonts w:ascii="Times New Roman" w:hAnsi="Times New Roman"/>
          <w:spacing w:val="-3"/>
          <w:sz w:val="26"/>
          <w:szCs w:val="26"/>
        </w:rPr>
        <w:t>в</w:t>
      </w:r>
      <w:r w:rsidRPr="000D7B08">
        <w:rPr>
          <w:rFonts w:ascii="Times New Roman" w:hAnsi="Times New Roman"/>
          <w:spacing w:val="1"/>
          <w:sz w:val="26"/>
          <w:szCs w:val="26"/>
        </w:rPr>
        <w:t>о</w:t>
      </w:r>
      <w:r w:rsidRPr="000D7B08">
        <w:rPr>
          <w:rFonts w:ascii="Times New Roman" w:hAnsi="Times New Roman"/>
          <w:sz w:val="26"/>
          <w:szCs w:val="26"/>
        </w:rPr>
        <w:t>в</w:t>
      </w:r>
      <w:r w:rsidRPr="000D7B08">
        <w:rPr>
          <w:rFonts w:ascii="Times New Roman" w:hAnsi="Times New Roman"/>
          <w:spacing w:val="1"/>
          <w:sz w:val="26"/>
          <w:szCs w:val="26"/>
        </w:rPr>
        <w:t>ы</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65"/>
          <w:sz w:val="26"/>
          <w:szCs w:val="26"/>
        </w:rPr>
        <w:t xml:space="preserve"> </w:t>
      </w:r>
      <w:r w:rsidRPr="000D7B08">
        <w:rPr>
          <w:rFonts w:ascii="Times New Roman" w:hAnsi="Times New Roman"/>
          <w:spacing w:val="-1"/>
          <w:w w:val="101"/>
          <w:sz w:val="26"/>
          <w:szCs w:val="26"/>
        </w:rPr>
        <w:t>а</w:t>
      </w:r>
      <w:r w:rsidRPr="000D7B08">
        <w:rPr>
          <w:rFonts w:ascii="Times New Roman" w:hAnsi="Times New Roman"/>
          <w:sz w:val="26"/>
          <w:szCs w:val="26"/>
        </w:rPr>
        <w:t>кт</w:t>
      </w:r>
      <w:r w:rsidRPr="000D7B08">
        <w:rPr>
          <w:rFonts w:ascii="Times New Roman" w:hAnsi="Times New Roman"/>
          <w:w w:val="101"/>
          <w:sz w:val="26"/>
          <w:szCs w:val="26"/>
        </w:rPr>
        <w:t>а</w:t>
      </w:r>
      <w:r w:rsidRPr="000D7B08">
        <w:rPr>
          <w:rFonts w:ascii="Times New Roman" w:hAnsi="Times New Roman"/>
          <w:sz w:val="26"/>
          <w:szCs w:val="26"/>
        </w:rPr>
        <w:t>ми</w:t>
      </w:r>
      <w:r w:rsidRPr="000D7B08">
        <w:rPr>
          <w:rFonts w:ascii="Times New Roman" w:hAnsi="Times New Roman"/>
          <w:spacing w:val="65"/>
          <w:sz w:val="26"/>
          <w:szCs w:val="26"/>
        </w:rPr>
        <w:t xml:space="preserve"> </w:t>
      </w:r>
      <w:r w:rsidRPr="000D7B08">
        <w:rPr>
          <w:rFonts w:ascii="Times New Roman" w:hAnsi="Times New Roman"/>
          <w:sz w:val="26"/>
          <w:szCs w:val="26"/>
        </w:rPr>
        <w:t>Ро</w:t>
      </w:r>
      <w:r w:rsidRPr="000D7B08">
        <w:rPr>
          <w:rFonts w:ascii="Times New Roman" w:hAnsi="Times New Roman"/>
          <w:w w:val="101"/>
          <w:sz w:val="26"/>
          <w:szCs w:val="26"/>
        </w:rPr>
        <w:t>с</w:t>
      </w:r>
      <w:r w:rsidRPr="000D7B08">
        <w:rPr>
          <w:rFonts w:ascii="Times New Roman" w:hAnsi="Times New Roman"/>
          <w:spacing w:val="-2"/>
          <w:w w:val="101"/>
          <w:sz w:val="26"/>
          <w:szCs w:val="26"/>
        </w:rPr>
        <w:t>с</w:t>
      </w:r>
      <w:r w:rsidRPr="000D7B08">
        <w:rPr>
          <w:rFonts w:ascii="Times New Roman" w:hAnsi="Times New Roman"/>
          <w:sz w:val="26"/>
          <w:szCs w:val="26"/>
        </w:rPr>
        <w:t>и</w:t>
      </w:r>
      <w:r w:rsidRPr="000D7B08">
        <w:rPr>
          <w:rFonts w:ascii="Times New Roman" w:hAnsi="Times New Roman"/>
          <w:spacing w:val="-1"/>
          <w:sz w:val="26"/>
          <w:szCs w:val="26"/>
        </w:rPr>
        <w:t>й</w:t>
      </w:r>
      <w:r w:rsidRPr="000D7B08">
        <w:rPr>
          <w:rFonts w:ascii="Times New Roman" w:hAnsi="Times New Roman"/>
          <w:w w:val="101"/>
          <w:sz w:val="26"/>
          <w:szCs w:val="26"/>
        </w:rPr>
        <w:t>с</w:t>
      </w:r>
      <w:r w:rsidRPr="000D7B08">
        <w:rPr>
          <w:rFonts w:ascii="Times New Roman" w:hAnsi="Times New Roman"/>
          <w:spacing w:val="-2"/>
          <w:sz w:val="26"/>
          <w:szCs w:val="26"/>
        </w:rPr>
        <w:t>к</w:t>
      </w:r>
      <w:r w:rsidRPr="000D7B08">
        <w:rPr>
          <w:rFonts w:ascii="Times New Roman" w:hAnsi="Times New Roman"/>
          <w:sz w:val="26"/>
          <w:szCs w:val="26"/>
        </w:rPr>
        <w:t>ой Ф</w:t>
      </w:r>
      <w:r w:rsidRPr="000D7B08">
        <w:rPr>
          <w:rFonts w:ascii="Times New Roman" w:hAnsi="Times New Roman"/>
          <w:w w:val="101"/>
          <w:sz w:val="26"/>
          <w:szCs w:val="26"/>
        </w:rPr>
        <w:t>е</w:t>
      </w:r>
      <w:r w:rsidRPr="000D7B08">
        <w:rPr>
          <w:rFonts w:ascii="Times New Roman" w:hAnsi="Times New Roman"/>
          <w:sz w:val="26"/>
          <w:szCs w:val="26"/>
        </w:rPr>
        <w:t>д</w:t>
      </w:r>
      <w:r w:rsidRPr="000D7B08">
        <w:rPr>
          <w:rFonts w:ascii="Times New Roman" w:hAnsi="Times New Roman"/>
          <w:w w:val="101"/>
          <w:sz w:val="26"/>
          <w:szCs w:val="26"/>
        </w:rPr>
        <w:t>е</w:t>
      </w:r>
      <w:r w:rsidRPr="000D7B08">
        <w:rPr>
          <w:rFonts w:ascii="Times New Roman" w:hAnsi="Times New Roman"/>
          <w:sz w:val="26"/>
          <w:szCs w:val="26"/>
        </w:rPr>
        <w:t>р</w:t>
      </w:r>
      <w:r w:rsidRPr="000D7B08">
        <w:rPr>
          <w:rFonts w:ascii="Times New Roman" w:hAnsi="Times New Roman"/>
          <w:w w:val="101"/>
          <w:sz w:val="26"/>
          <w:szCs w:val="26"/>
        </w:rPr>
        <w:t>а</w:t>
      </w:r>
      <w:r w:rsidRPr="000D7B08">
        <w:rPr>
          <w:rFonts w:ascii="Times New Roman" w:hAnsi="Times New Roman"/>
          <w:spacing w:val="-1"/>
          <w:sz w:val="26"/>
          <w:szCs w:val="26"/>
        </w:rPr>
        <w:t>ц</w:t>
      </w:r>
      <w:r w:rsidRPr="000D7B08">
        <w:rPr>
          <w:rFonts w:ascii="Times New Roman" w:hAnsi="Times New Roman"/>
          <w:sz w:val="26"/>
          <w:szCs w:val="26"/>
        </w:rPr>
        <w:t>ии, Б</w:t>
      </w:r>
      <w:r w:rsidRPr="000D7B08">
        <w:rPr>
          <w:rFonts w:ascii="Times New Roman" w:hAnsi="Times New Roman"/>
          <w:w w:val="101"/>
          <w:sz w:val="26"/>
          <w:szCs w:val="26"/>
        </w:rPr>
        <w:t>е</w:t>
      </w:r>
      <w:r w:rsidRPr="000D7B08">
        <w:rPr>
          <w:rFonts w:ascii="Times New Roman" w:hAnsi="Times New Roman"/>
          <w:sz w:val="26"/>
          <w:szCs w:val="26"/>
        </w:rPr>
        <w:t>л</w:t>
      </w:r>
      <w:r w:rsidRPr="000D7B08">
        <w:rPr>
          <w:rFonts w:ascii="Times New Roman" w:hAnsi="Times New Roman"/>
          <w:spacing w:val="-2"/>
          <w:sz w:val="26"/>
          <w:szCs w:val="26"/>
        </w:rPr>
        <w:t>г</w:t>
      </w:r>
      <w:r w:rsidRPr="000D7B08">
        <w:rPr>
          <w:rFonts w:ascii="Times New Roman" w:hAnsi="Times New Roman"/>
          <w:spacing w:val="-1"/>
          <w:sz w:val="26"/>
          <w:szCs w:val="26"/>
        </w:rPr>
        <w:t>о</w:t>
      </w:r>
      <w:r w:rsidRPr="000D7B08">
        <w:rPr>
          <w:rFonts w:ascii="Times New Roman" w:hAnsi="Times New Roman"/>
          <w:sz w:val="26"/>
          <w:szCs w:val="26"/>
        </w:rPr>
        <w:t>р</w:t>
      </w:r>
      <w:r w:rsidRPr="000D7B08">
        <w:rPr>
          <w:rFonts w:ascii="Times New Roman" w:hAnsi="Times New Roman"/>
          <w:spacing w:val="1"/>
          <w:sz w:val="26"/>
          <w:szCs w:val="26"/>
        </w:rPr>
        <w:t>од</w:t>
      </w:r>
      <w:r w:rsidRPr="000D7B08">
        <w:rPr>
          <w:rFonts w:ascii="Times New Roman" w:hAnsi="Times New Roman"/>
          <w:w w:val="101"/>
          <w:sz w:val="26"/>
          <w:szCs w:val="26"/>
        </w:rPr>
        <w:t>с</w:t>
      </w:r>
      <w:r w:rsidRPr="000D7B08">
        <w:rPr>
          <w:rFonts w:ascii="Times New Roman" w:hAnsi="Times New Roman"/>
          <w:sz w:val="26"/>
          <w:szCs w:val="26"/>
        </w:rPr>
        <w:t>кой</w:t>
      </w:r>
      <w:r w:rsidRPr="000D7B08">
        <w:rPr>
          <w:rFonts w:ascii="Times New Roman" w:hAnsi="Times New Roman"/>
          <w:spacing w:val="-1"/>
          <w:sz w:val="26"/>
          <w:szCs w:val="26"/>
        </w:rPr>
        <w:t xml:space="preserve"> о</w:t>
      </w:r>
      <w:r w:rsidRPr="000D7B08">
        <w:rPr>
          <w:rFonts w:ascii="Times New Roman" w:hAnsi="Times New Roman"/>
          <w:spacing w:val="1"/>
          <w:sz w:val="26"/>
          <w:szCs w:val="26"/>
        </w:rPr>
        <w:t>б</w:t>
      </w:r>
      <w:r w:rsidRPr="000D7B08">
        <w:rPr>
          <w:rFonts w:ascii="Times New Roman" w:hAnsi="Times New Roman"/>
          <w:sz w:val="26"/>
          <w:szCs w:val="26"/>
        </w:rPr>
        <w:t>л</w:t>
      </w:r>
      <w:r w:rsidRPr="000D7B08">
        <w:rPr>
          <w:rFonts w:ascii="Times New Roman" w:hAnsi="Times New Roman"/>
          <w:w w:val="101"/>
          <w:sz w:val="26"/>
          <w:szCs w:val="26"/>
        </w:rPr>
        <w:t>ас</w:t>
      </w:r>
      <w:r w:rsidRPr="000D7B08">
        <w:rPr>
          <w:rFonts w:ascii="Times New Roman" w:hAnsi="Times New Roman"/>
          <w:sz w:val="26"/>
          <w:szCs w:val="26"/>
        </w:rPr>
        <w:t>ти, м</w:t>
      </w:r>
      <w:r w:rsidRPr="000D7B08">
        <w:rPr>
          <w:rFonts w:ascii="Times New Roman" w:hAnsi="Times New Roman"/>
          <w:spacing w:val="-2"/>
          <w:sz w:val="26"/>
          <w:szCs w:val="26"/>
        </w:rPr>
        <w:t>у</w:t>
      </w:r>
      <w:r w:rsidRPr="000D7B08">
        <w:rPr>
          <w:rFonts w:ascii="Times New Roman" w:hAnsi="Times New Roman"/>
          <w:sz w:val="26"/>
          <w:szCs w:val="26"/>
        </w:rPr>
        <w:t>ни</w:t>
      </w:r>
      <w:r w:rsidRPr="000D7B08">
        <w:rPr>
          <w:rFonts w:ascii="Times New Roman" w:hAnsi="Times New Roman"/>
          <w:spacing w:val="1"/>
          <w:sz w:val="26"/>
          <w:szCs w:val="26"/>
        </w:rPr>
        <w:t>цип</w:t>
      </w:r>
      <w:r w:rsidRPr="000D7B08">
        <w:rPr>
          <w:rFonts w:ascii="Times New Roman" w:hAnsi="Times New Roman"/>
          <w:w w:val="101"/>
          <w:sz w:val="26"/>
          <w:szCs w:val="26"/>
        </w:rPr>
        <w:t>а</w:t>
      </w:r>
      <w:r w:rsidRPr="000D7B08">
        <w:rPr>
          <w:rFonts w:ascii="Times New Roman" w:hAnsi="Times New Roman"/>
          <w:sz w:val="26"/>
          <w:szCs w:val="26"/>
        </w:rPr>
        <w:t>л</w:t>
      </w:r>
      <w:r w:rsidRPr="000D7B08">
        <w:rPr>
          <w:rFonts w:ascii="Times New Roman" w:hAnsi="Times New Roman"/>
          <w:spacing w:val="-1"/>
          <w:sz w:val="26"/>
          <w:szCs w:val="26"/>
        </w:rPr>
        <w:t>ь</w:t>
      </w:r>
      <w:r w:rsidRPr="000D7B08">
        <w:rPr>
          <w:rFonts w:ascii="Times New Roman" w:hAnsi="Times New Roman"/>
          <w:sz w:val="26"/>
          <w:szCs w:val="26"/>
        </w:rPr>
        <w:t>ны</w:t>
      </w:r>
      <w:r w:rsidRPr="000D7B08">
        <w:rPr>
          <w:rFonts w:ascii="Times New Roman" w:hAnsi="Times New Roman"/>
          <w:spacing w:val="-1"/>
          <w:sz w:val="26"/>
          <w:szCs w:val="26"/>
        </w:rPr>
        <w:t>м</w:t>
      </w:r>
      <w:r w:rsidRPr="000D7B08">
        <w:rPr>
          <w:rFonts w:ascii="Times New Roman" w:hAnsi="Times New Roman"/>
          <w:sz w:val="26"/>
          <w:szCs w:val="26"/>
        </w:rPr>
        <w:t>и пр</w:t>
      </w:r>
      <w:r w:rsidRPr="000D7B08">
        <w:rPr>
          <w:rFonts w:ascii="Times New Roman" w:hAnsi="Times New Roman"/>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 xml:space="preserve">овыми </w:t>
      </w:r>
      <w:r w:rsidRPr="000D7B08">
        <w:rPr>
          <w:rFonts w:ascii="Times New Roman" w:hAnsi="Times New Roman"/>
          <w:spacing w:val="-1"/>
          <w:w w:val="101"/>
          <w:sz w:val="26"/>
          <w:szCs w:val="26"/>
        </w:rPr>
        <w:t>а</w:t>
      </w:r>
      <w:r w:rsidRPr="000D7B08">
        <w:rPr>
          <w:rFonts w:ascii="Times New Roman" w:hAnsi="Times New Roman"/>
          <w:sz w:val="26"/>
          <w:szCs w:val="26"/>
        </w:rPr>
        <w:t>кт</w:t>
      </w:r>
      <w:r w:rsidRPr="000D7B08">
        <w:rPr>
          <w:rFonts w:ascii="Times New Roman" w:hAnsi="Times New Roman"/>
          <w:w w:val="101"/>
          <w:sz w:val="26"/>
          <w:szCs w:val="26"/>
        </w:rPr>
        <w:t>а</w:t>
      </w:r>
      <w:r w:rsidRPr="000D7B08">
        <w:rPr>
          <w:rFonts w:ascii="Times New Roman" w:hAnsi="Times New Roman"/>
          <w:spacing w:val="-2"/>
          <w:sz w:val="26"/>
          <w:szCs w:val="26"/>
        </w:rPr>
        <w:t>м</w:t>
      </w:r>
      <w:r w:rsidRPr="000D7B08">
        <w:rPr>
          <w:rFonts w:ascii="Times New Roman" w:hAnsi="Times New Roman"/>
          <w:sz w:val="26"/>
          <w:szCs w:val="26"/>
        </w:rPr>
        <w:t>и</w:t>
      </w:r>
      <w:r w:rsidRPr="000D7B08">
        <w:rPr>
          <w:rFonts w:ascii="Times New Roman" w:hAnsi="Times New Roman"/>
          <w:w w:val="101"/>
          <w:sz w:val="26"/>
          <w:szCs w:val="26"/>
        </w:rPr>
        <w:t>;</w:t>
      </w:r>
    </w:p>
    <w:p w:rsidR="001A227D" w:rsidRPr="000D7B08" w:rsidRDefault="001A227D" w:rsidP="004C415C">
      <w:pPr>
        <w:autoSpaceDE w:val="0"/>
        <w:autoSpaceDN w:val="0"/>
        <w:adjustRightInd w:val="0"/>
        <w:spacing w:after="0"/>
        <w:ind w:firstLine="709"/>
        <w:jc w:val="both"/>
        <w:rPr>
          <w:rFonts w:ascii="Times New Roman" w:hAnsi="Times New Roman"/>
          <w:spacing w:val="1"/>
          <w:w w:val="101"/>
          <w:sz w:val="26"/>
          <w:szCs w:val="26"/>
        </w:rPr>
      </w:pPr>
      <w:r w:rsidRPr="000D7B08">
        <w:rPr>
          <w:rFonts w:ascii="Times New Roman" w:hAnsi="Times New Roman"/>
          <w:sz w:val="26"/>
          <w:szCs w:val="26"/>
        </w:rPr>
        <w:t>ж)</w:t>
      </w:r>
      <w:r w:rsidRPr="000D7B08">
        <w:rPr>
          <w:rFonts w:ascii="Times New Roman" w:hAnsi="Times New Roman"/>
          <w:spacing w:val="45"/>
          <w:sz w:val="26"/>
          <w:szCs w:val="26"/>
        </w:rPr>
        <w:t xml:space="preserve"> </w:t>
      </w:r>
      <w:r w:rsidRPr="000D7B08">
        <w:rPr>
          <w:rFonts w:ascii="Times New Roman" w:hAnsi="Times New Roman"/>
          <w:spacing w:val="1"/>
          <w:sz w:val="26"/>
          <w:szCs w:val="26"/>
        </w:rPr>
        <w:t>о</w:t>
      </w:r>
      <w:r w:rsidRPr="000D7B08">
        <w:rPr>
          <w:rFonts w:ascii="Times New Roman" w:hAnsi="Times New Roman"/>
          <w:spacing w:val="-1"/>
          <w:sz w:val="26"/>
          <w:szCs w:val="26"/>
        </w:rPr>
        <w:t>т</w:t>
      </w:r>
      <w:r w:rsidRPr="000D7B08">
        <w:rPr>
          <w:rFonts w:ascii="Times New Roman" w:hAnsi="Times New Roman"/>
          <w:sz w:val="26"/>
          <w:szCs w:val="26"/>
        </w:rPr>
        <w:t>к</w:t>
      </w:r>
      <w:r w:rsidRPr="000D7B08">
        <w:rPr>
          <w:rFonts w:ascii="Times New Roman" w:hAnsi="Times New Roman"/>
          <w:w w:val="101"/>
          <w:sz w:val="26"/>
          <w:szCs w:val="26"/>
        </w:rPr>
        <w:t>а</w:t>
      </w:r>
      <w:r w:rsidRPr="000D7B08">
        <w:rPr>
          <w:rFonts w:ascii="Times New Roman" w:hAnsi="Times New Roman"/>
          <w:sz w:val="26"/>
          <w:szCs w:val="26"/>
        </w:rPr>
        <w:t>з</w:t>
      </w:r>
      <w:r w:rsidRPr="000D7B08">
        <w:rPr>
          <w:rFonts w:ascii="Times New Roman" w:hAnsi="Times New Roman"/>
          <w:spacing w:val="42"/>
          <w:sz w:val="26"/>
          <w:szCs w:val="26"/>
        </w:rPr>
        <w:t xml:space="preserve"> </w:t>
      </w:r>
      <w:r w:rsidRPr="000D7B08">
        <w:rPr>
          <w:rFonts w:ascii="Times New Roman" w:hAnsi="Times New Roman"/>
          <w:sz w:val="26"/>
          <w:szCs w:val="26"/>
        </w:rPr>
        <w:t>орг</w:t>
      </w:r>
      <w:r w:rsidRPr="000D7B08">
        <w:rPr>
          <w:rFonts w:ascii="Times New Roman" w:hAnsi="Times New Roman"/>
          <w:w w:val="101"/>
          <w:sz w:val="26"/>
          <w:szCs w:val="26"/>
        </w:rPr>
        <w:t>а</w:t>
      </w:r>
      <w:r w:rsidRPr="000D7B08">
        <w:rPr>
          <w:rFonts w:ascii="Times New Roman" w:hAnsi="Times New Roman"/>
          <w:sz w:val="26"/>
          <w:szCs w:val="26"/>
        </w:rPr>
        <w:t>н</w:t>
      </w:r>
      <w:r w:rsidRPr="000D7B08">
        <w:rPr>
          <w:rFonts w:ascii="Times New Roman" w:hAnsi="Times New Roman"/>
          <w:w w:val="101"/>
          <w:sz w:val="26"/>
          <w:szCs w:val="26"/>
        </w:rPr>
        <w:t>а</w:t>
      </w:r>
      <w:r w:rsidRPr="000D7B08">
        <w:rPr>
          <w:rFonts w:ascii="Times New Roman" w:hAnsi="Times New Roman"/>
          <w:sz w:val="26"/>
          <w:szCs w:val="26"/>
        </w:rPr>
        <w:t>,</w:t>
      </w:r>
      <w:r w:rsidRPr="000D7B08">
        <w:rPr>
          <w:rFonts w:ascii="Times New Roman" w:hAnsi="Times New Roman"/>
          <w:spacing w:val="44"/>
          <w:sz w:val="26"/>
          <w:szCs w:val="26"/>
        </w:rPr>
        <w:t xml:space="preserve"> </w:t>
      </w:r>
      <w:r w:rsidRPr="000D7B08">
        <w:rPr>
          <w:rFonts w:ascii="Times New Roman" w:hAnsi="Times New Roman"/>
          <w:spacing w:val="-1"/>
          <w:sz w:val="26"/>
          <w:szCs w:val="26"/>
        </w:rPr>
        <w:t>пр</w:t>
      </w:r>
      <w:r w:rsidRPr="000D7B08">
        <w:rPr>
          <w:rFonts w:ascii="Times New Roman" w:hAnsi="Times New Roman"/>
          <w:w w:val="101"/>
          <w:sz w:val="26"/>
          <w:szCs w:val="26"/>
        </w:rPr>
        <w:t>е</w:t>
      </w:r>
      <w:r w:rsidRPr="000D7B08">
        <w:rPr>
          <w:rFonts w:ascii="Times New Roman" w:hAnsi="Times New Roman"/>
          <w:spacing w:val="-1"/>
          <w:sz w:val="26"/>
          <w:szCs w:val="26"/>
        </w:rPr>
        <w:t>д</w:t>
      </w:r>
      <w:r w:rsidRPr="000D7B08">
        <w:rPr>
          <w:rFonts w:ascii="Times New Roman" w:hAnsi="Times New Roman"/>
          <w:spacing w:val="1"/>
          <w:sz w:val="26"/>
          <w:szCs w:val="26"/>
        </w:rPr>
        <w:t>о</w:t>
      </w:r>
      <w:r w:rsidRPr="000D7B08">
        <w:rPr>
          <w:rFonts w:ascii="Times New Roman" w:hAnsi="Times New Roman"/>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я</w:t>
      </w:r>
      <w:r w:rsidRPr="000D7B08">
        <w:rPr>
          <w:rFonts w:ascii="Times New Roman" w:hAnsi="Times New Roman"/>
          <w:spacing w:val="-1"/>
          <w:sz w:val="26"/>
          <w:szCs w:val="26"/>
        </w:rPr>
        <w:t>ю</w:t>
      </w:r>
      <w:r w:rsidRPr="000D7B08">
        <w:rPr>
          <w:rFonts w:ascii="Times New Roman" w:hAnsi="Times New Roman"/>
          <w:sz w:val="26"/>
          <w:szCs w:val="26"/>
        </w:rPr>
        <w:t>щ</w:t>
      </w:r>
      <w:r w:rsidRPr="000D7B08">
        <w:rPr>
          <w:rFonts w:ascii="Times New Roman" w:hAnsi="Times New Roman"/>
          <w:w w:val="101"/>
          <w:sz w:val="26"/>
          <w:szCs w:val="26"/>
        </w:rPr>
        <w:t>е</w:t>
      </w:r>
      <w:r w:rsidRPr="000D7B08">
        <w:rPr>
          <w:rFonts w:ascii="Times New Roman" w:hAnsi="Times New Roman"/>
          <w:spacing w:val="-1"/>
          <w:sz w:val="26"/>
          <w:szCs w:val="26"/>
        </w:rPr>
        <w:t>г</w:t>
      </w:r>
      <w:r w:rsidRPr="000D7B08">
        <w:rPr>
          <w:rFonts w:ascii="Times New Roman" w:hAnsi="Times New Roman"/>
          <w:sz w:val="26"/>
          <w:szCs w:val="26"/>
        </w:rPr>
        <w:t>о</w:t>
      </w:r>
      <w:r w:rsidRPr="000D7B08">
        <w:rPr>
          <w:rFonts w:ascii="Times New Roman" w:hAnsi="Times New Roman"/>
          <w:spacing w:val="46"/>
          <w:sz w:val="26"/>
          <w:szCs w:val="26"/>
        </w:rPr>
        <w:t xml:space="preserve"> </w:t>
      </w:r>
      <w:r w:rsidRPr="000D7B08">
        <w:rPr>
          <w:rFonts w:ascii="Times New Roman" w:hAnsi="Times New Roman"/>
          <w:sz w:val="26"/>
          <w:szCs w:val="26"/>
        </w:rPr>
        <w:t>м</w:t>
      </w:r>
      <w:r w:rsidRPr="000D7B08">
        <w:rPr>
          <w:rFonts w:ascii="Times New Roman" w:hAnsi="Times New Roman"/>
          <w:spacing w:val="-1"/>
          <w:sz w:val="26"/>
          <w:szCs w:val="26"/>
        </w:rPr>
        <w:t>у</w:t>
      </w:r>
      <w:r w:rsidRPr="000D7B08">
        <w:rPr>
          <w:rFonts w:ascii="Times New Roman" w:hAnsi="Times New Roman"/>
          <w:sz w:val="26"/>
          <w:szCs w:val="26"/>
        </w:rPr>
        <w:t>ниц</w:t>
      </w:r>
      <w:r w:rsidRPr="000D7B08">
        <w:rPr>
          <w:rFonts w:ascii="Times New Roman" w:hAnsi="Times New Roman"/>
          <w:spacing w:val="-1"/>
          <w:sz w:val="26"/>
          <w:szCs w:val="26"/>
        </w:rPr>
        <w:t>и</w:t>
      </w:r>
      <w:r w:rsidRPr="000D7B08">
        <w:rPr>
          <w:rFonts w:ascii="Times New Roman" w:hAnsi="Times New Roman"/>
          <w:sz w:val="26"/>
          <w:szCs w:val="26"/>
        </w:rPr>
        <w:t>п</w:t>
      </w:r>
      <w:r w:rsidRPr="000D7B08">
        <w:rPr>
          <w:rFonts w:ascii="Times New Roman" w:hAnsi="Times New Roman"/>
          <w:w w:val="101"/>
          <w:sz w:val="26"/>
          <w:szCs w:val="26"/>
        </w:rPr>
        <w:t>а</w:t>
      </w:r>
      <w:r w:rsidRPr="000D7B08">
        <w:rPr>
          <w:rFonts w:ascii="Times New Roman" w:hAnsi="Times New Roman"/>
          <w:sz w:val="26"/>
          <w:szCs w:val="26"/>
        </w:rPr>
        <w:t>льн</w:t>
      </w:r>
      <w:r w:rsidRPr="000D7B08">
        <w:rPr>
          <w:rFonts w:ascii="Times New Roman" w:hAnsi="Times New Roman"/>
          <w:spacing w:val="-1"/>
          <w:sz w:val="26"/>
          <w:szCs w:val="26"/>
        </w:rPr>
        <w:t>у</w:t>
      </w:r>
      <w:r w:rsidRPr="000D7B08">
        <w:rPr>
          <w:rFonts w:ascii="Times New Roman" w:hAnsi="Times New Roman"/>
          <w:sz w:val="26"/>
          <w:szCs w:val="26"/>
        </w:rPr>
        <w:t>ю</w:t>
      </w:r>
      <w:r w:rsidRPr="000D7B08">
        <w:rPr>
          <w:rFonts w:ascii="Times New Roman" w:hAnsi="Times New Roman"/>
          <w:spacing w:val="44"/>
          <w:sz w:val="26"/>
          <w:szCs w:val="26"/>
        </w:rPr>
        <w:t xml:space="preserve"> </w:t>
      </w:r>
      <w:r w:rsidRPr="000D7B08">
        <w:rPr>
          <w:rFonts w:ascii="Times New Roman" w:hAnsi="Times New Roman"/>
          <w:spacing w:val="-3"/>
          <w:sz w:val="26"/>
          <w:szCs w:val="26"/>
        </w:rPr>
        <w:t>у</w:t>
      </w:r>
      <w:r w:rsidRPr="000D7B08">
        <w:rPr>
          <w:rFonts w:ascii="Times New Roman" w:hAnsi="Times New Roman"/>
          <w:w w:val="101"/>
          <w:sz w:val="26"/>
          <w:szCs w:val="26"/>
        </w:rPr>
        <w:t>с</w:t>
      </w:r>
      <w:r w:rsidRPr="000D7B08">
        <w:rPr>
          <w:rFonts w:ascii="Times New Roman" w:hAnsi="Times New Roman"/>
          <w:spacing w:val="1"/>
          <w:sz w:val="26"/>
          <w:szCs w:val="26"/>
        </w:rPr>
        <w:t>л</w:t>
      </w:r>
      <w:r w:rsidRPr="000D7B08">
        <w:rPr>
          <w:rFonts w:ascii="Times New Roman" w:hAnsi="Times New Roman"/>
          <w:sz w:val="26"/>
          <w:szCs w:val="26"/>
        </w:rPr>
        <w:t>у</w:t>
      </w:r>
      <w:r w:rsidRPr="000D7B08">
        <w:rPr>
          <w:rFonts w:ascii="Times New Roman" w:hAnsi="Times New Roman"/>
          <w:spacing w:val="2"/>
          <w:sz w:val="26"/>
          <w:szCs w:val="26"/>
        </w:rPr>
        <w:t>г</w:t>
      </w:r>
      <w:r w:rsidRPr="000D7B08">
        <w:rPr>
          <w:rFonts w:ascii="Times New Roman" w:hAnsi="Times New Roman"/>
          <w:sz w:val="26"/>
          <w:szCs w:val="26"/>
        </w:rPr>
        <w:t>у,</w:t>
      </w:r>
      <w:r w:rsidRPr="000D7B08">
        <w:rPr>
          <w:rFonts w:ascii="Times New Roman" w:hAnsi="Times New Roman"/>
          <w:spacing w:val="44"/>
          <w:sz w:val="26"/>
          <w:szCs w:val="26"/>
        </w:rPr>
        <w:t xml:space="preserve"> </w:t>
      </w:r>
      <w:r w:rsidRPr="000D7B08">
        <w:rPr>
          <w:rFonts w:ascii="Times New Roman" w:hAnsi="Times New Roman"/>
          <w:spacing w:val="1"/>
          <w:sz w:val="26"/>
          <w:szCs w:val="26"/>
        </w:rPr>
        <w:t>до</w:t>
      </w:r>
      <w:r w:rsidRPr="000D7B08">
        <w:rPr>
          <w:rFonts w:ascii="Times New Roman" w:hAnsi="Times New Roman"/>
          <w:sz w:val="26"/>
          <w:szCs w:val="26"/>
        </w:rPr>
        <w:t>лжно</w:t>
      </w:r>
      <w:r w:rsidRPr="000D7B08">
        <w:rPr>
          <w:rFonts w:ascii="Times New Roman" w:hAnsi="Times New Roman"/>
          <w:w w:val="101"/>
          <w:sz w:val="26"/>
          <w:szCs w:val="26"/>
        </w:rPr>
        <w:t>с</w:t>
      </w:r>
      <w:r w:rsidRPr="000D7B08">
        <w:rPr>
          <w:rFonts w:ascii="Times New Roman" w:hAnsi="Times New Roman"/>
          <w:spacing w:val="1"/>
          <w:sz w:val="26"/>
          <w:szCs w:val="26"/>
        </w:rPr>
        <w:t>тно</w:t>
      </w:r>
      <w:r w:rsidRPr="000D7B08">
        <w:rPr>
          <w:rFonts w:ascii="Times New Roman" w:hAnsi="Times New Roman"/>
          <w:sz w:val="26"/>
          <w:szCs w:val="26"/>
        </w:rPr>
        <w:t>го</w:t>
      </w:r>
      <w:r w:rsidRPr="000D7B08">
        <w:rPr>
          <w:rFonts w:ascii="Times New Roman" w:hAnsi="Times New Roman"/>
          <w:spacing w:val="25"/>
          <w:sz w:val="26"/>
          <w:szCs w:val="26"/>
        </w:rPr>
        <w:t xml:space="preserve"> </w:t>
      </w:r>
      <w:r w:rsidRPr="000D7B08">
        <w:rPr>
          <w:rFonts w:ascii="Times New Roman" w:hAnsi="Times New Roman"/>
          <w:sz w:val="26"/>
          <w:szCs w:val="26"/>
        </w:rPr>
        <w:t>лиц</w:t>
      </w:r>
      <w:r w:rsidRPr="000D7B08">
        <w:rPr>
          <w:rFonts w:ascii="Times New Roman" w:hAnsi="Times New Roman"/>
          <w:w w:val="101"/>
          <w:sz w:val="26"/>
          <w:szCs w:val="26"/>
        </w:rPr>
        <w:t>а</w:t>
      </w:r>
      <w:r w:rsidRPr="000D7B08">
        <w:rPr>
          <w:rFonts w:ascii="Times New Roman" w:hAnsi="Times New Roman"/>
          <w:spacing w:val="20"/>
          <w:sz w:val="26"/>
          <w:szCs w:val="26"/>
        </w:rPr>
        <w:t xml:space="preserve"> </w:t>
      </w:r>
      <w:r w:rsidRPr="000D7B08">
        <w:rPr>
          <w:rFonts w:ascii="Times New Roman" w:hAnsi="Times New Roman"/>
          <w:spacing w:val="1"/>
          <w:sz w:val="26"/>
          <w:szCs w:val="26"/>
        </w:rPr>
        <w:t>о</w:t>
      </w:r>
      <w:r w:rsidRPr="000D7B08">
        <w:rPr>
          <w:rFonts w:ascii="Times New Roman" w:hAnsi="Times New Roman"/>
          <w:sz w:val="26"/>
          <w:szCs w:val="26"/>
        </w:rPr>
        <w:t>рг</w:t>
      </w:r>
      <w:r w:rsidRPr="000D7B08">
        <w:rPr>
          <w:rFonts w:ascii="Times New Roman" w:hAnsi="Times New Roman"/>
          <w:w w:val="101"/>
          <w:sz w:val="26"/>
          <w:szCs w:val="26"/>
        </w:rPr>
        <w:t>а</w:t>
      </w:r>
      <w:r w:rsidRPr="000D7B08">
        <w:rPr>
          <w:rFonts w:ascii="Times New Roman" w:hAnsi="Times New Roman"/>
          <w:spacing w:val="-1"/>
          <w:sz w:val="26"/>
          <w:szCs w:val="26"/>
        </w:rPr>
        <w:t>н</w:t>
      </w:r>
      <w:r w:rsidRPr="000D7B08">
        <w:rPr>
          <w:rFonts w:ascii="Times New Roman" w:hAnsi="Times New Roman"/>
          <w:w w:val="101"/>
          <w:sz w:val="26"/>
          <w:szCs w:val="26"/>
        </w:rPr>
        <w:t>а</w:t>
      </w:r>
      <w:r w:rsidRPr="000D7B08">
        <w:rPr>
          <w:rFonts w:ascii="Times New Roman" w:hAnsi="Times New Roman"/>
          <w:sz w:val="26"/>
          <w:szCs w:val="26"/>
        </w:rPr>
        <w:t>,</w:t>
      </w:r>
      <w:r w:rsidRPr="000D7B08">
        <w:rPr>
          <w:rFonts w:ascii="Times New Roman" w:hAnsi="Times New Roman"/>
          <w:spacing w:val="23"/>
          <w:sz w:val="26"/>
          <w:szCs w:val="26"/>
        </w:rPr>
        <w:t xml:space="preserve"> </w:t>
      </w:r>
      <w:r w:rsidRPr="000D7B08">
        <w:rPr>
          <w:rFonts w:ascii="Times New Roman" w:hAnsi="Times New Roman"/>
          <w:spacing w:val="-1"/>
          <w:sz w:val="26"/>
          <w:szCs w:val="26"/>
        </w:rPr>
        <w:t>п</w:t>
      </w:r>
      <w:r w:rsidRPr="000D7B08">
        <w:rPr>
          <w:rFonts w:ascii="Times New Roman" w:hAnsi="Times New Roman"/>
          <w:spacing w:val="1"/>
          <w:sz w:val="26"/>
          <w:szCs w:val="26"/>
        </w:rPr>
        <w:t>р</w:t>
      </w:r>
      <w:r w:rsidRPr="000D7B08">
        <w:rPr>
          <w:rFonts w:ascii="Times New Roman" w:hAnsi="Times New Roman"/>
          <w:spacing w:val="-1"/>
          <w:w w:val="101"/>
          <w:sz w:val="26"/>
          <w:szCs w:val="26"/>
        </w:rPr>
        <w:t>е</w:t>
      </w:r>
      <w:r w:rsidRPr="000D7B08">
        <w:rPr>
          <w:rFonts w:ascii="Times New Roman" w:hAnsi="Times New Roman"/>
          <w:sz w:val="26"/>
          <w:szCs w:val="26"/>
        </w:rPr>
        <w:t>д</w:t>
      </w:r>
      <w:r w:rsidRPr="000D7B08">
        <w:rPr>
          <w:rFonts w:ascii="Times New Roman" w:hAnsi="Times New Roman"/>
          <w:spacing w:val="1"/>
          <w:sz w:val="26"/>
          <w:szCs w:val="26"/>
        </w:rPr>
        <w:t>о</w:t>
      </w:r>
      <w:r w:rsidRPr="000D7B08">
        <w:rPr>
          <w:rFonts w:ascii="Times New Roman" w:hAnsi="Times New Roman"/>
          <w:w w:val="101"/>
          <w:sz w:val="26"/>
          <w:szCs w:val="26"/>
        </w:rPr>
        <w:t>с</w:t>
      </w:r>
      <w:r w:rsidRPr="000D7B08">
        <w:rPr>
          <w:rFonts w:ascii="Times New Roman" w:hAnsi="Times New Roman"/>
          <w:spacing w:val="-2"/>
          <w:sz w:val="26"/>
          <w:szCs w:val="26"/>
        </w:rPr>
        <w:t>т</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я</w:t>
      </w:r>
      <w:r w:rsidRPr="000D7B08">
        <w:rPr>
          <w:rFonts w:ascii="Times New Roman" w:hAnsi="Times New Roman"/>
          <w:spacing w:val="-1"/>
          <w:sz w:val="26"/>
          <w:szCs w:val="26"/>
        </w:rPr>
        <w:t>ю</w:t>
      </w:r>
      <w:r w:rsidRPr="000D7B08">
        <w:rPr>
          <w:rFonts w:ascii="Times New Roman" w:hAnsi="Times New Roman"/>
          <w:sz w:val="26"/>
          <w:szCs w:val="26"/>
        </w:rPr>
        <w:t>щ</w:t>
      </w:r>
      <w:r w:rsidRPr="000D7B08">
        <w:rPr>
          <w:rFonts w:ascii="Times New Roman" w:hAnsi="Times New Roman"/>
          <w:spacing w:val="1"/>
          <w:w w:val="101"/>
          <w:sz w:val="26"/>
          <w:szCs w:val="26"/>
        </w:rPr>
        <w:t>е</w:t>
      </w:r>
      <w:r w:rsidRPr="000D7B08">
        <w:rPr>
          <w:rFonts w:ascii="Times New Roman" w:hAnsi="Times New Roman"/>
          <w:spacing w:val="-2"/>
          <w:sz w:val="26"/>
          <w:szCs w:val="26"/>
        </w:rPr>
        <w:t>г</w:t>
      </w:r>
      <w:r w:rsidRPr="000D7B08">
        <w:rPr>
          <w:rFonts w:ascii="Times New Roman" w:hAnsi="Times New Roman"/>
          <w:sz w:val="26"/>
          <w:szCs w:val="26"/>
        </w:rPr>
        <w:t>о</w:t>
      </w:r>
      <w:r w:rsidRPr="000D7B08">
        <w:rPr>
          <w:rFonts w:ascii="Times New Roman" w:hAnsi="Times New Roman"/>
          <w:spacing w:val="24"/>
          <w:sz w:val="26"/>
          <w:szCs w:val="26"/>
        </w:rPr>
        <w:t xml:space="preserve"> </w:t>
      </w:r>
      <w:r w:rsidRPr="000D7B08">
        <w:rPr>
          <w:rFonts w:ascii="Times New Roman" w:hAnsi="Times New Roman"/>
          <w:sz w:val="26"/>
          <w:szCs w:val="26"/>
        </w:rPr>
        <w:t>м</w:t>
      </w:r>
      <w:r w:rsidRPr="000D7B08">
        <w:rPr>
          <w:rFonts w:ascii="Times New Roman" w:hAnsi="Times New Roman"/>
          <w:spacing w:val="-3"/>
          <w:sz w:val="26"/>
          <w:szCs w:val="26"/>
        </w:rPr>
        <w:t>у</w:t>
      </w:r>
      <w:r w:rsidRPr="000D7B08">
        <w:rPr>
          <w:rFonts w:ascii="Times New Roman" w:hAnsi="Times New Roman"/>
          <w:sz w:val="26"/>
          <w:szCs w:val="26"/>
        </w:rPr>
        <w:t>ницип</w:t>
      </w:r>
      <w:r w:rsidRPr="000D7B08">
        <w:rPr>
          <w:rFonts w:ascii="Times New Roman" w:hAnsi="Times New Roman"/>
          <w:w w:val="101"/>
          <w:sz w:val="26"/>
          <w:szCs w:val="26"/>
        </w:rPr>
        <w:t>а</w:t>
      </w:r>
      <w:r w:rsidRPr="000D7B08">
        <w:rPr>
          <w:rFonts w:ascii="Times New Roman" w:hAnsi="Times New Roman"/>
          <w:sz w:val="26"/>
          <w:szCs w:val="26"/>
        </w:rPr>
        <w:t>льн</w:t>
      </w:r>
      <w:r w:rsidRPr="000D7B08">
        <w:rPr>
          <w:rFonts w:ascii="Times New Roman" w:hAnsi="Times New Roman"/>
          <w:spacing w:val="-2"/>
          <w:sz w:val="26"/>
          <w:szCs w:val="26"/>
        </w:rPr>
        <w:t>у</w:t>
      </w:r>
      <w:r w:rsidRPr="000D7B08">
        <w:rPr>
          <w:rFonts w:ascii="Times New Roman" w:hAnsi="Times New Roman"/>
          <w:sz w:val="26"/>
          <w:szCs w:val="26"/>
        </w:rPr>
        <w:t>ю</w:t>
      </w:r>
      <w:r w:rsidRPr="000D7B08">
        <w:rPr>
          <w:rFonts w:ascii="Times New Roman" w:hAnsi="Times New Roman"/>
          <w:spacing w:val="25"/>
          <w:sz w:val="26"/>
          <w:szCs w:val="26"/>
        </w:rPr>
        <w:t xml:space="preserve"> </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z w:val="26"/>
          <w:szCs w:val="26"/>
        </w:rPr>
        <w:t>луг</w:t>
      </w:r>
      <w:r w:rsidRPr="000D7B08">
        <w:rPr>
          <w:rFonts w:ascii="Times New Roman" w:hAnsi="Times New Roman"/>
          <w:spacing w:val="-2"/>
          <w:sz w:val="26"/>
          <w:szCs w:val="26"/>
        </w:rPr>
        <w:t>у</w:t>
      </w:r>
      <w:r w:rsidRPr="000D7B08">
        <w:rPr>
          <w:rFonts w:ascii="Times New Roman" w:hAnsi="Times New Roman"/>
          <w:sz w:val="26"/>
          <w:szCs w:val="26"/>
        </w:rPr>
        <w:t>,</w:t>
      </w:r>
      <w:r w:rsidRPr="000D7B08">
        <w:rPr>
          <w:rFonts w:ascii="Times New Roman" w:hAnsi="Times New Roman"/>
          <w:spacing w:val="23"/>
          <w:sz w:val="26"/>
          <w:szCs w:val="26"/>
        </w:rPr>
        <w:t xml:space="preserve"> </w:t>
      </w:r>
      <w:r w:rsidRPr="000D7B08">
        <w:rPr>
          <w:rFonts w:ascii="Times New Roman" w:hAnsi="Times New Roman"/>
          <w:sz w:val="26"/>
          <w:szCs w:val="26"/>
        </w:rPr>
        <w:t xml:space="preserve">многофункционального центра, работника многофункционального центра, организаций, предусмотренных </w:t>
      </w:r>
      <w:hyperlink r:id="rId37" w:history="1">
        <w:r w:rsidRPr="000D7B08">
          <w:rPr>
            <w:rFonts w:ascii="Times New Roman" w:hAnsi="Times New Roman"/>
            <w:sz w:val="26"/>
            <w:szCs w:val="26"/>
          </w:rPr>
          <w:t>частью 1.1 статьи 16</w:t>
        </w:r>
      </w:hyperlink>
      <w:r w:rsidRPr="000D7B08">
        <w:rPr>
          <w:rFonts w:ascii="Times New Roman" w:hAnsi="Times New Roman"/>
          <w:sz w:val="26"/>
          <w:szCs w:val="26"/>
        </w:rPr>
        <w:t xml:space="preserve"> Федерального закона </w:t>
      </w:r>
      <w:r>
        <w:rPr>
          <w:rFonts w:ascii="Times New Roman" w:hAnsi="Times New Roman"/>
          <w:sz w:val="26"/>
          <w:szCs w:val="26"/>
        </w:rPr>
        <w:t xml:space="preserve">№210-ФЗ </w:t>
      </w:r>
      <w:r w:rsidRPr="000D7B08">
        <w:rPr>
          <w:rFonts w:ascii="Times New Roman" w:hAnsi="Times New Roman"/>
          <w:sz w:val="26"/>
          <w:szCs w:val="26"/>
        </w:rPr>
        <w:t>«Об организации предоставления государственных и муниципальных услуг», или их работников в</w:t>
      </w:r>
      <w:r w:rsidRPr="000D7B08">
        <w:rPr>
          <w:rFonts w:ascii="Times New Roman" w:hAnsi="Times New Roman"/>
          <w:spacing w:val="33"/>
          <w:sz w:val="26"/>
          <w:szCs w:val="26"/>
        </w:rPr>
        <w:t xml:space="preserve"> </w:t>
      </w:r>
      <w:r w:rsidRPr="000D7B08">
        <w:rPr>
          <w:rFonts w:ascii="Times New Roman" w:hAnsi="Times New Roman"/>
          <w:spacing w:val="1"/>
          <w:sz w:val="26"/>
          <w:szCs w:val="26"/>
        </w:rPr>
        <w:t>и</w:t>
      </w:r>
      <w:r w:rsidRPr="000D7B08">
        <w:rPr>
          <w:rFonts w:ascii="Times New Roman" w:hAnsi="Times New Roman"/>
          <w:spacing w:val="-1"/>
          <w:w w:val="101"/>
          <w:sz w:val="26"/>
          <w:szCs w:val="26"/>
        </w:rPr>
        <w:t>с</w:t>
      </w:r>
      <w:r w:rsidRPr="000D7B08">
        <w:rPr>
          <w:rFonts w:ascii="Times New Roman" w:hAnsi="Times New Roman"/>
          <w:sz w:val="26"/>
          <w:szCs w:val="26"/>
        </w:rPr>
        <w:t>п</w:t>
      </w:r>
      <w:r w:rsidRPr="000D7B08">
        <w:rPr>
          <w:rFonts w:ascii="Times New Roman" w:hAnsi="Times New Roman"/>
          <w:spacing w:val="-1"/>
          <w:sz w:val="26"/>
          <w:szCs w:val="26"/>
        </w:rPr>
        <w:t>р</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е</w:t>
      </w:r>
      <w:r w:rsidRPr="000D7B08">
        <w:rPr>
          <w:rFonts w:ascii="Times New Roman" w:hAnsi="Times New Roman"/>
          <w:spacing w:val="-1"/>
          <w:sz w:val="26"/>
          <w:szCs w:val="26"/>
        </w:rPr>
        <w:t>ни</w:t>
      </w:r>
      <w:r w:rsidRPr="000D7B08">
        <w:rPr>
          <w:rFonts w:ascii="Times New Roman" w:hAnsi="Times New Roman"/>
          <w:sz w:val="26"/>
          <w:szCs w:val="26"/>
        </w:rPr>
        <w:t xml:space="preserve">и </w:t>
      </w:r>
      <w:r w:rsidRPr="000D7B08">
        <w:rPr>
          <w:rFonts w:ascii="Times New Roman" w:hAnsi="Times New Roman"/>
          <w:spacing w:val="1"/>
          <w:sz w:val="26"/>
          <w:szCs w:val="26"/>
        </w:rPr>
        <w:t>д</w:t>
      </w:r>
      <w:r w:rsidRPr="000D7B08">
        <w:rPr>
          <w:rFonts w:ascii="Times New Roman" w:hAnsi="Times New Roman"/>
          <w:sz w:val="26"/>
          <w:szCs w:val="26"/>
        </w:rPr>
        <w:t>оп</w:t>
      </w:r>
      <w:r w:rsidRPr="000D7B08">
        <w:rPr>
          <w:rFonts w:ascii="Times New Roman" w:hAnsi="Times New Roman"/>
          <w:spacing w:val="-2"/>
          <w:sz w:val="26"/>
          <w:szCs w:val="26"/>
        </w:rPr>
        <w:t>у</w:t>
      </w:r>
      <w:r w:rsidRPr="000D7B08">
        <w:rPr>
          <w:rFonts w:ascii="Times New Roman" w:hAnsi="Times New Roman"/>
          <w:sz w:val="26"/>
          <w:szCs w:val="26"/>
        </w:rPr>
        <w:t>щ</w:t>
      </w:r>
      <w:r w:rsidRPr="000D7B08">
        <w:rPr>
          <w:rFonts w:ascii="Times New Roman" w:hAnsi="Times New Roman"/>
          <w:w w:val="101"/>
          <w:sz w:val="26"/>
          <w:szCs w:val="26"/>
        </w:rPr>
        <w:t>е</w:t>
      </w:r>
      <w:r w:rsidRPr="000D7B08">
        <w:rPr>
          <w:rFonts w:ascii="Times New Roman" w:hAnsi="Times New Roman"/>
          <w:sz w:val="26"/>
          <w:szCs w:val="26"/>
        </w:rPr>
        <w:t>нн</w:t>
      </w:r>
      <w:r w:rsidRPr="000D7B08">
        <w:rPr>
          <w:rFonts w:ascii="Times New Roman" w:hAnsi="Times New Roman"/>
          <w:spacing w:val="1"/>
          <w:sz w:val="26"/>
          <w:szCs w:val="26"/>
        </w:rPr>
        <w:t>ы</w:t>
      </w:r>
      <w:r w:rsidRPr="000D7B08">
        <w:rPr>
          <w:rFonts w:ascii="Times New Roman" w:hAnsi="Times New Roman"/>
          <w:sz w:val="26"/>
          <w:szCs w:val="26"/>
        </w:rPr>
        <w:t>х</w:t>
      </w:r>
      <w:r w:rsidRPr="000D7B08">
        <w:rPr>
          <w:rFonts w:ascii="Times New Roman" w:hAnsi="Times New Roman"/>
          <w:spacing w:val="27"/>
          <w:sz w:val="26"/>
          <w:szCs w:val="26"/>
        </w:rPr>
        <w:t xml:space="preserve"> </w:t>
      </w:r>
      <w:r w:rsidRPr="000D7B08">
        <w:rPr>
          <w:rFonts w:ascii="Times New Roman" w:hAnsi="Times New Roman"/>
          <w:sz w:val="26"/>
          <w:szCs w:val="26"/>
        </w:rPr>
        <w:t>ими</w:t>
      </w:r>
      <w:r w:rsidRPr="000D7B08">
        <w:rPr>
          <w:rFonts w:ascii="Times New Roman" w:hAnsi="Times New Roman"/>
          <w:spacing w:val="27"/>
          <w:sz w:val="26"/>
          <w:szCs w:val="26"/>
        </w:rPr>
        <w:t xml:space="preserve"> </w:t>
      </w:r>
      <w:r w:rsidRPr="000D7B08">
        <w:rPr>
          <w:rFonts w:ascii="Times New Roman" w:hAnsi="Times New Roman"/>
          <w:sz w:val="26"/>
          <w:szCs w:val="26"/>
        </w:rPr>
        <w:t>оп</w:t>
      </w:r>
      <w:r w:rsidRPr="000D7B08">
        <w:rPr>
          <w:rFonts w:ascii="Times New Roman" w:hAnsi="Times New Roman"/>
          <w:w w:val="101"/>
          <w:sz w:val="26"/>
          <w:szCs w:val="26"/>
        </w:rPr>
        <w:t>е</w:t>
      </w:r>
      <w:r w:rsidRPr="000D7B08">
        <w:rPr>
          <w:rFonts w:ascii="Times New Roman" w:hAnsi="Times New Roman"/>
          <w:sz w:val="26"/>
          <w:szCs w:val="26"/>
        </w:rPr>
        <w:t>ч</w:t>
      </w:r>
      <w:r w:rsidRPr="000D7B08">
        <w:rPr>
          <w:rFonts w:ascii="Times New Roman" w:hAnsi="Times New Roman"/>
          <w:spacing w:val="1"/>
          <w:w w:val="101"/>
          <w:sz w:val="26"/>
          <w:szCs w:val="26"/>
        </w:rPr>
        <w:t>а</w:t>
      </w:r>
      <w:r w:rsidRPr="000D7B08">
        <w:rPr>
          <w:rFonts w:ascii="Times New Roman" w:hAnsi="Times New Roman"/>
          <w:spacing w:val="-1"/>
          <w:sz w:val="26"/>
          <w:szCs w:val="26"/>
        </w:rPr>
        <w:t>т</w:t>
      </w:r>
      <w:r w:rsidRPr="000D7B08">
        <w:rPr>
          <w:rFonts w:ascii="Times New Roman" w:hAnsi="Times New Roman"/>
          <w:sz w:val="26"/>
          <w:szCs w:val="26"/>
        </w:rPr>
        <w:t>ок</w:t>
      </w:r>
      <w:r w:rsidRPr="000D7B08">
        <w:rPr>
          <w:rFonts w:ascii="Times New Roman" w:hAnsi="Times New Roman"/>
          <w:spacing w:val="27"/>
          <w:sz w:val="26"/>
          <w:szCs w:val="26"/>
        </w:rPr>
        <w:t xml:space="preserve"> </w:t>
      </w:r>
      <w:r w:rsidRPr="000D7B08">
        <w:rPr>
          <w:rFonts w:ascii="Times New Roman" w:hAnsi="Times New Roman"/>
          <w:sz w:val="26"/>
          <w:szCs w:val="26"/>
        </w:rPr>
        <w:t>и</w:t>
      </w:r>
      <w:r w:rsidRPr="000D7B08">
        <w:rPr>
          <w:rFonts w:ascii="Times New Roman" w:hAnsi="Times New Roman"/>
          <w:spacing w:val="24"/>
          <w:sz w:val="26"/>
          <w:szCs w:val="26"/>
        </w:rPr>
        <w:t xml:space="preserve"> </w:t>
      </w:r>
      <w:r w:rsidRPr="000D7B08">
        <w:rPr>
          <w:rFonts w:ascii="Times New Roman" w:hAnsi="Times New Roman"/>
          <w:spacing w:val="2"/>
          <w:sz w:val="26"/>
          <w:szCs w:val="26"/>
        </w:rPr>
        <w:t>о</w:t>
      </w:r>
      <w:r w:rsidRPr="000D7B08">
        <w:rPr>
          <w:rFonts w:ascii="Times New Roman" w:hAnsi="Times New Roman"/>
          <w:sz w:val="26"/>
          <w:szCs w:val="26"/>
        </w:rPr>
        <w:t>шибок</w:t>
      </w:r>
      <w:r w:rsidRPr="000D7B08">
        <w:rPr>
          <w:rFonts w:ascii="Times New Roman" w:hAnsi="Times New Roman"/>
          <w:spacing w:val="26"/>
          <w:sz w:val="26"/>
          <w:szCs w:val="26"/>
        </w:rPr>
        <w:t xml:space="preserve"> </w:t>
      </w:r>
      <w:r w:rsidRPr="000D7B08">
        <w:rPr>
          <w:rFonts w:ascii="Times New Roman" w:hAnsi="Times New Roman"/>
          <w:spacing w:val="1"/>
          <w:sz w:val="26"/>
          <w:szCs w:val="26"/>
        </w:rPr>
        <w:t>в</w:t>
      </w:r>
      <w:r w:rsidRPr="000D7B08">
        <w:rPr>
          <w:rFonts w:ascii="Times New Roman" w:hAnsi="Times New Roman"/>
          <w:spacing w:val="25"/>
          <w:sz w:val="26"/>
          <w:szCs w:val="26"/>
        </w:rPr>
        <w:t xml:space="preserve"> </w:t>
      </w:r>
      <w:r w:rsidRPr="000D7B08">
        <w:rPr>
          <w:rFonts w:ascii="Times New Roman" w:hAnsi="Times New Roman"/>
          <w:sz w:val="26"/>
          <w:szCs w:val="26"/>
        </w:rPr>
        <w:t>в</w:t>
      </w:r>
      <w:r w:rsidRPr="000D7B08">
        <w:rPr>
          <w:rFonts w:ascii="Times New Roman" w:hAnsi="Times New Roman"/>
          <w:spacing w:val="1"/>
          <w:sz w:val="26"/>
          <w:szCs w:val="26"/>
        </w:rPr>
        <w:t>ыд</w:t>
      </w:r>
      <w:r w:rsidRPr="000D7B08">
        <w:rPr>
          <w:rFonts w:ascii="Times New Roman" w:hAnsi="Times New Roman"/>
          <w:spacing w:val="2"/>
          <w:w w:val="101"/>
          <w:sz w:val="26"/>
          <w:szCs w:val="26"/>
        </w:rPr>
        <w:t>а</w:t>
      </w:r>
      <w:r w:rsidRPr="000D7B08">
        <w:rPr>
          <w:rFonts w:ascii="Times New Roman" w:hAnsi="Times New Roman"/>
          <w:sz w:val="26"/>
          <w:szCs w:val="26"/>
        </w:rPr>
        <w:t>нных</w:t>
      </w:r>
      <w:r w:rsidRPr="000D7B08">
        <w:rPr>
          <w:rFonts w:ascii="Times New Roman" w:hAnsi="Times New Roman"/>
          <w:spacing w:val="27"/>
          <w:sz w:val="26"/>
          <w:szCs w:val="26"/>
        </w:rPr>
        <w:t xml:space="preserve"> </w:t>
      </w:r>
      <w:r w:rsidRPr="000D7B08">
        <w:rPr>
          <w:rFonts w:ascii="Times New Roman" w:hAnsi="Times New Roman"/>
          <w:spacing w:val="1"/>
          <w:sz w:val="26"/>
          <w:szCs w:val="26"/>
        </w:rPr>
        <w:t>в</w:t>
      </w:r>
      <w:r w:rsidRPr="000D7B08">
        <w:rPr>
          <w:rFonts w:ascii="Times New Roman" w:hAnsi="Times New Roman"/>
          <w:spacing w:val="25"/>
          <w:sz w:val="26"/>
          <w:szCs w:val="26"/>
        </w:rPr>
        <w:t xml:space="preserve"> </w:t>
      </w:r>
      <w:r w:rsidRPr="000D7B08">
        <w:rPr>
          <w:rFonts w:ascii="Times New Roman" w:hAnsi="Times New Roman"/>
          <w:spacing w:val="1"/>
          <w:sz w:val="26"/>
          <w:szCs w:val="26"/>
        </w:rPr>
        <w:t>р</w:t>
      </w:r>
      <w:r w:rsidRPr="000D7B08">
        <w:rPr>
          <w:rFonts w:ascii="Times New Roman" w:hAnsi="Times New Roman"/>
          <w:w w:val="101"/>
          <w:sz w:val="26"/>
          <w:szCs w:val="26"/>
        </w:rPr>
        <w:t>е</w:t>
      </w:r>
      <w:r w:rsidRPr="000D7B08">
        <w:rPr>
          <w:rFonts w:ascii="Times New Roman" w:hAnsi="Times New Roman"/>
          <w:sz w:val="26"/>
          <w:szCs w:val="26"/>
        </w:rPr>
        <w:t>з</w:t>
      </w:r>
      <w:r w:rsidRPr="000D7B08">
        <w:rPr>
          <w:rFonts w:ascii="Times New Roman" w:hAnsi="Times New Roman"/>
          <w:spacing w:val="-3"/>
          <w:sz w:val="26"/>
          <w:szCs w:val="26"/>
        </w:rPr>
        <w:t>у</w:t>
      </w:r>
      <w:r w:rsidRPr="000D7B08">
        <w:rPr>
          <w:rFonts w:ascii="Times New Roman" w:hAnsi="Times New Roman"/>
          <w:sz w:val="26"/>
          <w:szCs w:val="26"/>
        </w:rPr>
        <w:t>льт</w:t>
      </w:r>
      <w:r w:rsidRPr="000D7B08">
        <w:rPr>
          <w:rFonts w:ascii="Times New Roman" w:hAnsi="Times New Roman"/>
          <w:w w:val="101"/>
          <w:sz w:val="26"/>
          <w:szCs w:val="26"/>
        </w:rPr>
        <w:t>а</w:t>
      </w:r>
      <w:r w:rsidRPr="000D7B08">
        <w:rPr>
          <w:rFonts w:ascii="Times New Roman" w:hAnsi="Times New Roman"/>
          <w:sz w:val="26"/>
          <w:szCs w:val="26"/>
        </w:rPr>
        <w:t>т</w:t>
      </w:r>
      <w:r w:rsidRPr="000D7B08">
        <w:rPr>
          <w:rFonts w:ascii="Times New Roman" w:hAnsi="Times New Roman"/>
          <w:w w:val="101"/>
          <w:sz w:val="26"/>
          <w:szCs w:val="26"/>
        </w:rPr>
        <w:t>е</w:t>
      </w:r>
      <w:r w:rsidRPr="000D7B08">
        <w:rPr>
          <w:rFonts w:ascii="Times New Roman" w:hAnsi="Times New Roman"/>
          <w:spacing w:val="25"/>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е</w:t>
      </w:r>
      <w:r w:rsidRPr="000D7B08">
        <w:rPr>
          <w:rFonts w:ascii="Times New Roman" w:hAnsi="Times New Roman"/>
          <w:spacing w:val="-1"/>
          <w:sz w:val="26"/>
          <w:szCs w:val="26"/>
        </w:rPr>
        <w:t>д</w:t>
      </w:r>
      <w:r w:rsidRPr="000D7B08">
        <w:rPr>
          <w:rFonts w:ascii="Times New Roman" w:hAnsi="Times New Roman"/>
          <w:sz w:val="26"/>
          <w:szCs w:val="26"/>
        </w:rPr>
        <w:t>о</w:t>
      </w:r>
      <w:r w:rsidRPr="000D7B08">
        <w:rPr>
          <w:rFonts w:ascii="Times New Roman" w:hAnsi="Times New Roman"/>
          <w:spacing w:val="1"/>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z w:val="26"/>
          <w:szCs w:val="26"/>
        </w:rPr>
        <w:t>вл</w:t>
      </w:r>
      <w:r w:rsidRPr="000D7B08">
        <w:rPr>
          <w:rFonts w:ascii="Times New Roman" w:hAnsi="Times New Roman"/>
          <w:spacing w:val="-1"/>
          <w:w w:val="101"/>
          <w:sz w:val="26"/>
          <w:szCs w:val="26"/>
        </w:rPr>
        <w:t>е</w:t>
      </w:r>
      <w:r w:rsidRPr="000D7B08">
        <w:rPr>
          <w:rFonts w:ascii="Times New Roman" w:hAnsi="Times New Roman"/>
          <w:sz w:val="26"/>
          <w:szCs w:val="26"/>
        </w:rPr>
        <w:t>ни</w:t>
      </w:r>
      <w:r w:rsidRPr="000D7B08">
        <w:rPr>
          <w:rFonts w:ascii="Times New Roman" w:hAnsi="Times New Roman"/>
          <w:w w:val="101"/>
          <w:sz w:val="26"/>
          <w:szCs w:val="26"/>
        </w:rPr>
        <w:t>я</w:t>
      </w:r>
      <w:r w:rsidRPr="000D7B08">
        <w:rPr>
          <w:rFonts w:ascii="Times New Roman" w:hAnsi="Times New Roman"/>
          <w:spacing w:val="7"/>
          <w:sz w:val="26"/>
          <w:szCs w:val="26"/>
        </w:rPr>
        <w:t xml:space="preserve"> </w:t>
      </w:r>
      <w:r w:rsidRPr="000D7B08">
        <w:rPr>
          <w:rFonts w:ascii="Times New Roman" w:hAnsi="Times New Roman"/>
          <w:sz w:val="26"/>
          <w:szCs w:val="26"/>
        </w:rPr>
        <w:t>м</w:t>
      </w:r>
      <w:r w:rsidRPr="000D7B08">
        <w:rPr>
          <w:rFonts w:ascii="Times New Roman" w:hAnsi="Times New Roman"/>
          <w:spacing w:val="-1"/>
          <w:sz w:val="26"/>
          <w:szCs w:val="26"/>
        </w:rPr>
        <w:t>у</w:t>
      </w:r>
      <w:r w:rsidRPr="000D7B08">
        <w:rPr>
          <w:rFonts w:ascii="Times New Roman" w:hAnsi="Times New Roman"/>
          <w:sz w:val="26"/>
          <w:szCs w:val="26"/>
        </w:rPr>
        <w:t>ниц</w:t>
      </w:r>
      <w:r w:rsidRPr="000D7B08">
        <w:rPr>
          <w:rFonts w:ascii="Times New Roman" w:hAnsi="Times New Roman"/>
          <w:spacing w:val="-1"/>
          <w:sz w:val="26"/>
          <w:szCs w:val="26"/>
        </w:rPr>
        <w:t>и</w:t>
      </w:r>
      <w:r w:rsidRPr="000D7B08">
        <w:rPr>
          <w:rFonts w:ascii="Times New Roman" w:hAnsi="Times New Roman"/>
          <w:sz w:val="26"/>
          <w:szCs w:val="26"/>
        </w:rPr>
        <w:t>п</w:t>
      </w:r>
      <w:r w:rsidRPr="000D7B08">
        <w:rPr>
          <w:rFonts w:ascii="Times New Roman" w:hAnsi="Times New Roman"/>
          <w:w w:val="101"/>
          <w:sz w:val="26"/>
          <w:szCs w:val="26"/>
        </w:rPr>
        <w:t>а</w:t>
      </w:r>
      <w:r w:rsidRPr="000D7B08">
        <w:rPr>
          <w:rFonts w:ascii="Times New Roman" w:hAnsi="Times New Roman"/>
          <w:sz w:val="26"/>
          <w:szCs w:val="26"/>
        </w:rPr>
        <w:t>ль</w:t>
      </w:r>
      <w:r w:rsidRPr="000D7B08">
        <w:rPr>
          <w:rFonts w:ascii="Times New Roman" w:hAnsi="Times New Roman"/>
          <w:spacing w:val="-1"/>
          <w:sz w:val="26"/>
          <w:szCs w:val="26"/>
        </w:rPr>
        <w:t>н</w:t>
      </w:r>
      <w:r w:rsidRPr="000D7B08">
        <w:rPr>
          <w:rFonts w:ascii="Times New Roman" w:hAnsi="Times New Roman"/>
          <w:sz w:val="26"/>
          <w:szCs w:val="26"/>
        </w:rPr>
        <w:t>ой</w:t>
      </w:r>
      <w:r w:rsidRPr="000D7B08">
        <w:rPr>
          <w:rFonts w:ascii="Times New Roman" w:hAnsi="Times New Roman"/>
          <w:spacing w:val="8"/>
          <w:sz w:val="26"/>
          <w:szCs w:val="26"/>
        </w:rPr>
        <w:t xml:space="preserve"> </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z w:val="26"/>
          <w:szCs w:val="26"/>
        </w:rPr>
        <w:t>л</w:t>
      </w:r>
      <w:r w:rsidRPr="000D7B08">
        <w:rPr>
          <w:rFonts w:ascii="Times New Roman" w:hAnsi="Times New Roman"/>
          <w:spacing w:val="-2"/>
          <w:sz w:val="26"/>
          <w:szCs w:val="26"/>
        </w:rPr>
        <w:t>у</w:t>
      </w:r>
      <w:r w:rsidRPr="000D7B08">
        <w:rPr>
          <w:rFonts w:ascii="Times New Roman" w:hAnsi="Times New Roman"/>
          <w:sz w:val="26"/>
          <w:szCs w:val="26"/>
        </w:rPr>
        <w:t>ги</w:t>
      </w:r>
      <w:r w:rsidRPr="000D7B08">
        <w:rPr>
          <w:rFonts w:ascii="Times New Roman" w:hAnsi="Times New Roman"/>
          <w:spacing w:val="8"/>
          <w:sz w:val="26"/>
          <w:szCs w:val="26"/>
        </w:rPr>
        <w:t xml:space="preserve"> </w:t>
      </w:r>
      <w:r w:rsidRPr="000D7B08">
        <w:rPr>
          <w:rFonts w:ascii="Times New Roman" w:hAnsi="Times New Roman"/>
          <w:spacing w:val="1"/>
          <w:sz w:val="26"/>
          <w:szCs w:val="26"/>
        </w:rPr>
        <w:t>д</w:t>
      </w:r>
      <w:r w:rsidRPr="000D7B08">
        <w:rPr>
          <w:rFonts w:ascii="Times New Roman" w:hAnsi="Times New Roman"/>
          <w:spacing w:val="2"/>
          <w:sz w:val="26"/>
          <w:szCs w:val="26"/>
        </w:rPr>
        <w:t>о</w:t>
      </w:r>
      <w:r w:rsidRPr="000D7B08">
        <w:rPr>
          <w:rFonts w:ascii="Times New Roman" w:hAnsi="Times New Roman"/>
          <w:sz w:val="26"/>
          <w:szCs w:val="26"/>
        </w:rPr>
        <w:t>к</w:t>
      </w:r>
      <w:r w:rsidRPr="000D7B08">
        <w:rPr>
          <w:rFonts w:ascii="Times New Roman" w:hAnsi="Times New Roman"/>
          <w:spacing w:val="-2"/>
          <w:sz w:val="26"/>
          <w:szCs w:val="26"/>
        </w:rPr>
        <w:t>у</w:t>
      </w:r>
      <w:r w:rsidRPr="000D7B08">
        <w:rPr>
          <w:rFonts w:ascii="Times New Roman" w:hAnsi="Times New Roman"/>
          <w:sz w:val="26"/>
          <w:szCs w:val="26"/>
        </w:rPr>
        <w:t>м</w:t>
      </w:r>
      <w:r w:rsidRPr="000D7B08">
        <w:rPr>
          <w:rFonts w:ascii="Times New Roman" w:hAnsi="Times New Roman"/>
          <w:w w:val="101"/>
          <w:sz w:val="26"/>
          <w:szCs w:val="26"/>
        </w:rPr>
        <w:t>е</w:t>
      </w:r>
      <w:r w:rsidRPr="000D7B08">
        <w:rPr>
          <w:rFonts w:ascii="Times New Roman" w:hAnsi="Times New Roman"/>
          <w:sz w:val="26"/>
          <w:szCs w:val="26"/>
        </w:rPr>
        <w:t>нт</w:t>
      </w:r>
      <w:r w:rsidRPr="000D7B08">
        <w:rPr>
          <w:rFonts w:ascii="Times New Roman" w:hAnsi="Times New Roman"/>
          <w:w w:val="101"/>
          <w:sz w:val="26"/>
          <w:szCs w:val="26"/>
        </w:rPr>
        <w:t>а</w:t>
      </w:r>
      <w:r w:rsidRPr="000D7B08">
        <w:rPr>
          <w:rFonts w:ascii="Times New Roman" w:hAnsi="Times New Roman"/>
          <w:sz w:val="26"/>
          <w:szCs w:val="26"/>
        </w:rPr>
        <w:t>х</w:t>
      </w:r>
      <w:r w:rsidRPr="000D7B08">
        <w:rPr>
          <w:rFonts w:ascii="Times New Roman" w:hAnsi="Times New Roman"/>
          <w:spacing w:val="6"/>
          <w:sz w:val="26"/>
          <w:szCs w:val="26"/>
        </w:rPr>
        <w:t xml:space="preserve"> </w:t>
      </w:r>
      <w:r w:rsidRPr="000D7B08">
        <w:rPr>
          <w:rFonts w:ascii="Times New Roman" w:hAnsi="Times New Roman"/>
          <w:sz w:val="26"/>
          <w:szCs w:val="26"/>
        </w:rPr>
        <w:t>либо</w:t>
      </w:r>
      <w:r w:rsidRPr="000D7B08">
        <w:rPr>
          <w:rFonts w:ascii="Times New Roman" w:hAnsi="Times New Roman"/>
          <w:spacing w:val="8"/>
          <w:sz w:val="26"/>
          <w:szCs w:val="26"/>
        </w:rPr>
        <w:t xml:space="preserve"> </w:t>
      </w:r>
      <w:r w:rsidRPr="000D7B08">
        <w:rPr>
          <w:rFonts w:ascii="Times New Roman" w:hAnsi="Times New Roman"/>
          <w:spacing w:val="1"/>
          <w:sz w:val="26"/>
          <w:szCs w:val="26"/>
        </w:rPr>
        <w:t>н</w:t>
      </w:r>
      <w:r w:rsidRPr="000D7B08">
        <w:rPr>
          <w:rFonts w:ascii="Times New Roman" w:hAnsi="Times New Roman"/>
          <w:spacing w:val="-1"/>
          <w:w w:val="101"/>
          <w:sz w:val="26"/>
          <w:szCs w:val="26"/>
        </w:rPr>
        <w:t>а</w:t>
      </w:r>
      <w:r w:rsidRPr="000D7B08">
        <w:rPr>
          <w:rFonts w:ascii="Times New Roman" w:hAnsi="Times New Roman"/>
          <w:sz w:val="26"/>
          <w:szCs w:val="26"/>
        </w:rPr>
        <w:t>р</w:t>
      </w:r>
      <w:r w:rsidRPr="000D7B08">
        <w:rPr>
          <w:rFonts w:ascii="Times New Roman" w:hAnsi="Times New Roman"/>
          <w:spacing w:val="-2"/>
          <w:sz w:val="26"/>
          <w:szCs w:val="26"/>
        </w:rPr>
        <w:t>у</w:t>
      </w:r>
      <w:r w:rsidRPr="000D7B08">
        <w:rPr>
          <w:rFonts w:ascii="Times New Roman" w:hAnsi="Times New Roman"/>
          <w:sz w:val="26"/>
          <w:szCs w:val="26"/>
        </w:rPr>
        <w:t>ш</w:t>
      </w:r>
      <w:r w:rsidRPr="000D7B08">
        <w:rPr>
          <w:rFonts w:ascii="Times New Roman" w:hAnsi="Times New Roman"/>
          <w:w w:val="101"/>
          <w:sz w:val="26"/>
          <w:szCs w:val="26"/>
        </w:rPr>
        <w:t>е</w:t>
      </w:r>
      <w:r w:rsidRPr="000D7B08">
        <w:rPr>
          <w:rFonts w:ascii="Times New Roman" w:hAnsi="Times New Roman"/>
          <w:sz w:val="26"/>
          <w:szCs w:val="26"/>
        </w:rPr>
        <w:t>н</w:t>
      </w:r>
      <w:r w:rsidRPr="000D7B08">
        <w:rPr>
          <w:rFonts w:ascii="Times New Roman" w:hAnsi="Times New Roman"/>
          <w:spacing w:val="1"/>
          <w:sz w:val="26"/>
          <w:szCs w:val="26"/>
        </w:rPr>
        <w:t>и</w:t>
      </w:r>
      <w:r w:rsidRPr="000D7B08">
        <w:rPr>
          <w:rFonts w:ascii="Times New Roman" w:hAnsi="Times New Roman"/>
          <w:spacing w:val="1"/>
          <w:w w:val="101"/>
          <w:sz w:val="26"/>
          <w:szCs w:val="26"/>
        </w:rPr>
        <w:t>е</w:t>
      </w:r>
      <w:r w:rsidRPr="000D7B08">
        <w:rPr>
          <w:rFonts w:ascii="Times New Roman" w:hAnsi="Times New Roman"/>
          <w:spacing w:val="6"/>
          <w:sz w:val="26"/>
          <w:szCs w:val="26"/>
        </w:rPr>
        <w:t xml:space="preserve"> </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z w:val="26"/>
          <w:szCs w:val="26"/>
        </w:rPr>
        <w:t>новл</w:t>
      </w:r>
      <w:r w:rsidRPr="000D7B08">
        <w:rPr>
          <w:rFonts w:ascii="Times New Roman" w:hAnsi="Times New Roman"/>
          <w:spacing w:val="-1"/>
          <w:w w:val="101"/>
          <w:sz w:val="26"/>
          <w:szCs w:val="26"/>
        </w:rPr>
        <w:t>е</w:t>
      </w:r>
      <w:r w:rsidRPr="000D7B08">
        <w:rPr>
          <w:rFonts w:ascii="Times New Roman" w:hAnsi="Times New Roman"/>
          <w:sz w:val="26"/>
          <w:szCs w:val="26"/>
        </w:rPr>
        <w:t>нно</w:t>
      </w:r>
      <w:r w:rsidRPr="000D7B08">
        <w:rPr>
          <w:rFonts w:ascii="Times New Roman" w:hAnsi="Times New Roman"/>
          <w:spacing w:val="-1"/>
          <w:sz w:val="26"/>
          <w:szCs w:val="26"/>
        </w:rPr>
        <w:t>г</w:t>
      </w:r>
      <w:r w:rsidRPr="000D7B08">
        <w:rPr>
          <w:rFonts w:ascii="Times New Roman" w:hAnsi="Times New Roman"/>
          <w:sz w:val="26"/>
          <w:szCs w:val="26"/>
        </w:rPr>
        <w:t>о</w:t>
      </w:r>
      <w:r w:rsidRPr="000D7B08">
        <w:rPr>
          <w:rFonts w:ascii="Times New Roman" w:hAnsi="Times New Roman"/>
          <w:spacing w:val="7"/>
          <w:sz w:val="26"/>
          <w:szCs w:val="26"/>
        </w:rPr>
        <w:t xml:space="preserve"> </w:t>
      </w:r>
      <w:r w:rsidRPr="000D7B08">
        <w:rPr>
          <w:rFonts w:ascii="Times New Roman" w:hAnsi="Times New Roman"/>
          <w:w w:val="101"/>
          <w:sz w:val="26"/>
          <w:szCs w:val="26"/>
        </w:rPr>
        <w:t>с</w:t>
      </w:r>
      <w:r w:rsidRPr="000D7B08">
        <w:rPr>
          <w:rFonts w:ascii="Times New Roman" w:hAnsi="Times New Roman"/>
          <w:sz w:val="26"/>
          <w:szCs w:val="26"/>
        </w:rPr>
        <w:t>р</w:t>
      </w:r>
      <w:r w:rsidRPr="000D7B08">
        <w:rPr>
          <w:rFonts w:ascii="Times New Roman" w:hAnsi="Times New Roman"/>
          <w:spacing w:val="2"/>
          <w:sz w:val="26"/>
          <w:szCs w:val="26"/>
        </w:rPr>
        <w:t>о</w:t>
      </w:r>
      <w:r w:rsidRPr="000D7B08">
        <w:rPr>
          <w:rFonts w:ascii="Times New Roman" w:hAnsi="Times New Roman"/>
          <w:sz w:val="26"/>
          <w:szCs w:val="26"/>
        </w:rPr>
        <w:t>к</w:t>
      </w:r>
      <w:r w:rsidRPr="000D7B08">
        <w:rPr>
          <w:rFonts w:ascii="Times New Roman" w:hAnsi="Times New Roman"/>
          <w:w w:val="101"/>
          <w:sz w:val="26"/>
          <w:szCs w:val="26"/>
        </w:rPr>
        <w:t>а</w:t>
      </w:r>
      <w:r w:rsidRPr="000D7B08">
        <w:rPr>
          <w:rFonts w:ascii="Times New Roman" w:hAnsi="Times New Roman"/>
          <w:spacing w:val="36"/>
          <w:sz w:val="26"/>
          <w:szCs w:val="26"/>
        </w:rPr>
        <w:t xml:space="preserve"> </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pacing w:val="-1"/>
          <w:sz w:val="26"/>
          <w:szCs w:val="26"/>
        </w:rPr>
        <w:t>к</w:t>
      </w:r>
      <w:r w:rsidRPr="000D7B08">
        <w:rPr>
          <w:rFonts w:ascii="Times New Roman" w:hAnsi="Times New Roman"/>
          <w:sz w:val="26"/>
          <w:szCs w:val="26"/>
        </w:rPr>
        <w:t>и</w:t>
      </w:r>
      <w:r w:rsidRPr="000D7B08">
        <w:rPr>
          <w:rFonts w:ascii="Times New Roman" w:hAnsi="Times New Roman"/>
          <w:spacing w:val="1"/>
          <w:sz w:val="26"/>
          <w:szCs w:val="26"/>
        </w:rPr>
        <w:t>х</w:t>
      </w:r>
      <w:r w:rsidRPr="000D7B08">
        <w:rPr>
          <w:rFonts w:ascii="Times New Roman" w:hAnsi="Times New Roman"/>
          <w:spacing w:val="34"/>
          <w:sz w:val="26"/>
          <w:szCs w:val="26"/>
        </w:rPr>
        <w:t xml:space="preserve"> </w:t>
      </w:r>
      <w:r w:rsidRPr="000D7B08">
        <w:rPr>
          <w:rFonts w:ascii="Times New Roman" w:hAnsi="Times New Roman"/>
          <w:spacing w:val="1"/>
          <w:sz w:val="26"/>
          <w:szCs w:val="26"/>
        </w:rPr>
        <w:t>и</w:t>
      </w:r>
      <w:r w:rsidRPr="000D7B08">
        <w:rPr>
          <w:rFonts w:ascii="Times New Roman" w:hAnsi="Times New Roman"/>
          <w:spacing w:val="-1"/>
          <w:w w:val="101"/>
          <w:sz w:val="26"/>
          <w:szCs w:val="26"/>
        </w:rPr>
        <w:t>с</w:t>
      </w:r>
      <w:r w:rsidRPr="000D7B08">
        <w:rPr>
          <w:rFonts w:ascii="Times New Roman" w:hAnsi="Times New Roman"/>
          <w:spacing w:val="-1"/>
          <w:sz w:val="26"/>
          <w:szCs w:val="26"/>
        </w:rPr>
        <w:t>п</w:t>
      </w:r>
      <w:r w:rsidRPr="000D7B08">
        <w:rPr>
          <w:rFonts w:ascii="Times New Roman" w:hAnsi="Times New Roman"/>
          <w:spacing w:val="1"/>
          <w:sz w:val="26"/>
          <w:szCs w:val="26"/>
        </w:rPr>
        <w:t>р</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е</w:t>
      </w:r>
      <w:r w:rsidRPr="000D7B08">
        <w:rPr>
          <w:rFonts w:ascii="Times New Roman" w:hAnsi="Times New Roman"/>
          <w:spacing w:val="-1"/>
          <w:sz w:val="26"/>
          <w:szCs w:val="26"/>
        </w:rPr>
        <w:t>н</w:t>
      </w:r>
      <w:r w:rsidRPr="000D7B08">
        <w:rPr>
          <w:rFonts w:ascii="Times New Roman" w:hAnsi="Times New Roman"/>
          <w:sz w:val="26"/>
          <w:szCs w:val="26"/>
        </w:rPr>
        <w:t>и</w:t>
      </w:r>
      <w:r w:rsidRPr="000D7B08">
        <w:rPr>
          <w:rFonts w:ascii="Times New Roman" w:hAnsi="Times New Roman"/>
          <w:spacing w:val="1"/>
          <w:sz w:val="26"/>
          <w:szCs w:val="26"/>
        </w:rPr>
        <w:t>й</w:t>
      </w:r>
      <w:r>
        <w:rPr>
          <w:rFonts w:ascii="Times New Roman" w:hAnsi="Times New Roman"/>
          <w:spacing w:val="1"/>
          <w:sz w:val="26"/>
          <w:szCs w:val="26"/>
        </w:rPr>
        <w:t>;</w:t>
      </w:r>
      <w:r w:rsidRPr="000D7B08">
        <w:rPr>
          <w:rFonts w:ascii="Times New Roman" w:hAnsi="Times New Roman"/>
          <w:spacing w:val="35"/>
          <w:sz w:val="26"/>
          <w:szCs w:val="26"/>
        </w:rPr>
        <w:t xml:space="preserve"> </w:t>
      </w:r>
    </w:p>
    <w:p w:rsidR="001A227D" w:rsidRPr="000D7B08" w:rsidRDefault="001A227D" w:rsidP="004C415C">
      <w:pPr>
        <w:widowControl w:val="0"/>
        <w:spacing w:after="0" w:line="238" w:lineRule="auto"/>
        <w:ind w:right="-19" w:firstLine="709"/>
        <w:jc w:val="both"/>
        <w:rPr>
          <w:rFonts w:ascii="Times New Roman" w:hAnsi="Times New Roman"/>
          <w:spacing w:val="1"/>
          <w:w w:val="101"/>
          <w:sz w:val="26"/>
          <w:szCs w:val="26"/>
        </w:rPr>
      </w:pPr>
      <w:r w:rsidRPr="000D7B08">
        <w:rPr>
          <w:rFonts w:ascii="Times New Roman" w:hAnsi="Times New Roman"/>
          <w:spacing w:val="1"/>
          <w:w w:val="101"/>
          <w:sz w:val="26"/>
          <w:szCs w:val="26"/>
        </w:rPr>
        <w:t>з) нарушение срока или порядка выдачи документов по результатам предоставления муниципальной услуги;</w:t>
      </w:r>
    </w:p>
    <w:p w:rsidR="001A227D" w:rsidRPr="004F674E" w:rsidRDefault="001A227D" w:rsidP="004F674E">
      <w:pPr>
        <w:autoSpaceDE w:val="0"/>
        <w:autoSpaceDN w:val="0"/>
        <w:adjustRightInd w:val="0"/>
        <w:spacing w:after="0"/>
        <w:ind w:firstLine="709"/>
        <w:jc w:val="both"/>
        <w:rPr>
          <w:rFonts w:ascii="Times New Roman" w:hAnsi="Times New Roman"/>
          <w:spacing w:val="1"/>
          <w:sz w:val="26"/>
          <w:szCs w:val="26"/>
        </w:rPr>
      </w:pPr>
      <w:r w:rsidRPr="000D7B08">
        <w:rPr>
          <w:rFonts w:ascii="Times New Roman" w:hAnsi="Times New Roman"/>
          <w:sz w:val="26"/>
          <w:szCs w:val="26"/>
        </w:rPr>
        <w:t>и)</w:t>
      </w:r>
      <w:r w:rsidRPr="000D7B08">
        <w:rPr>
          <w:rFonts w:ascii="Times New Roman" w:hAnsi="Times New Roman"/>
          <w:spacing w:val="38"/>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рио</w:t>
      </w:r>
      <w:r w:rsidRPr="000D7B08">
        <w:rPr>
          <w:rFonts w:ascii="Times New Roman" w:hAnsi="Times New Roman"/>
          <w:w w:val="101"/>
          <w:sz w:val="26"/>
          <w:szCs w:val="26"/>
        </w:rPr>
        <w:t>с</w:t>
      </w:r>
      <w:r w:rsidRPr="000D7B08">
        <w:rPr>
          <w:rFonts w:ascii="Times New Roman" w:hAnsi="Times New Roman"/>
          <w:sz w:val="26"/>
          <w:szCs w:val="26"/>
        </w:rPr>
        <w:t>т</w:t>
      </w:r>
      <w:r w:rsidRPr="000D7B08">
        <w:rPr>
          <w:rFonts w:ascii="Times New Roman" w:hAnsi="Times New Roman"/>
          <w:spacing w:val="-1"/>
          <w:w w:val="101"/>
          <w:sz w:val="26"/>
          <w:szCs w:val="26"/>
        </w:rPr>
        <w:t>а</w:t>
      </w:r>
      <w:r w:rsidRPr="000D7B08">
        <w:rPr>
          <w:rFonts w:ascii="Times New Roman" w:hAnsi="Times New Roman"/>
          <w:sz w:val="26"/>
          <w:szCs w:val="26"/>
        </w:rPr>
        <w:t>новл</w:t>
      </w:r>
      <w:r w:rsidRPr="000D7B08">
        <w:rPr>
          <w:rFonts w:ascii="Times New Roman" w:hAnsi="Times New Roman"/>
          <w:spacing w:val="-1"/>
          <w:w w:val="101"/>
          <w:sz w:val="26"/>
          <w:szCs w:val="26"/>
        </w:rPr>
        <w:t>е</w:t>
      </w:r>
      <w:r w:rsidRPr="000D7B08">
        <w:rPr>
          <w:rFonts w:ascii="Times New Roman" w:hAnsi="Times New Roman"/>
          <w:sz w:val="26"/>
          <w:szCs w:val="26"/>
        </w:rPr>
        <w:t>ни</w:t>
      </w:r>
      <w:r w:rsidRPr="000D7B08">
        <w:rPr>
          <w:rFonts w:ascii="Times New Roman" w:hAnsi="Times New Roman"/>
          <w:w w:val="101"/>
          <w:sz w:val="26"/>
          <w:szCs w:val="26"/>
        </w:rPr>
        <w:t>е</w:t>
      </w:r>
      <w:r w:rsidRPr="000D7B08">
        <w:rPr>
          <w:rFonts w:ascii="Times New Roman" w:hAnsi="Times New Roman"/>
          <w:spacing w:val="37"/>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е</w:t>
      </w:r>
      <w:r w:rsidRPr="000D7B08">
        <w:rPr>
          <w:rFonts w:ascii="Times New Roman" w:hAnsi="Times New Roman"/>
          <w:sz w:val="26"/>
          <w:szCs w:val="26"/>
        </w:rPr>
        <w:t>до</w:t>
      </w:r>
      <w:r w:rsidRPr="000D7B08">
        <w:rPr>
          <w:rFonts w:ascii="Times New Roman" w:hAnsi="Times New Roman"/>
          <w:w w:val="101"/>
          <w:sz w:val="26"/>
          <w:szCs w:val="26"/>
        </w:rPr>
        <w:t>с</w:t>
      </w:r>
      <w:r w:rsidRPr="000D7B08">
        <w:rPr>
          <w:rFonts w:ascii="Times New Roman" w:hAnsi="Times New Roman"/>
          <w:spacing w:val="-1"/>
          <w:sz w:val="26"/>
          <w:szCs w:val="26"/>
        </w:rPr>
        <w:t>т</w:t>
      </w:r>
      <w:r w:rsidRPr="000D7B08">
        <w:rPr>
          <w:rFonts w:ascii="Times New Roman" w:hAnsi="Times New Roman"/>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л</w:t>
      </w:r>
      <w:r w:rsidRPr="000D7B08">
        <w:rPr>
          <w:rFonts w:ascii="Times New Roman" w:hAnsi="Times New Roman"/>
          <w:w w:val="101"/>
          <w:sz w:val="26"/>
          <w:szCs w:val="26"/>
        </w:rPr>
        <w:t>е</w:t>
      </w:r>
      <w:r w:rsidRPr="000D7B08">
        <w:rPr>
          <w:rFonts w:ascii="Times New Roman" w:hAnsi="Times New Roman"/>
          <w:spacing w:val="-2"/>
          <w:sz w:val="26"/>
          <w:szCs w:val="26"/>
        </w:rPr>
        <w:t>н</w:t>
      </w:r>
      <w:r w:rsidRPr="000D7B08">
        <w:rPr>
          <w:rFonts w:ascii="Times New Roman" w:hAnsi="Times New Roman"/>
          <w:sz w:val="26"/>
          <w:szCs w:val="26"/>
        </w:rPr>
        <w:t>и</w:t>
      </w:r>
      <w:r w:rsidRPr="000D7B08">
        <w:rPr>
          <w:rFonts w:ascii="Times New Roman" w:hAnsi="Times New Roman"/>
          <w:w w:val="101"/>
          <w:sz w:val="26"/>
          <w:szCs w:val="26"/>
        </w:rPr>
        <w:t>я</w:t>
      </w:r>
      <w:r w:rsidRPr="000D7B08">
        <w:rPr>
          <w:rFonts w:ascii="Times New Roman" w:hAnsi="Times New Roman"/>
          <w:spacing w:val="38"/>
          <w:sz w:val="26"/>
          <w:szCs w:val="26"/>
        </w:rPr>
        <w:t xml:space="preserve"> </w:t>
      </w:r>
      <w:r w:rsidRPr="000D7B08">
        <w:rPr>
          <w:rFonts w:ascii="Times New Roman" w:hAnsi="Times New Roman"/>
          <w:sz w:val="26"/>
          <w:szCs w:val="26"/>
        </w:rPr>
        <w:t>муницип</w:t>
      </w:r>
      <w:r w:rsidRPr="000D7B08">
        <w:rPr>
          <w:rFonts w:ascii="Times New Roman" w:hAnsi="Times New Roman"/>
          <w:spacing w:val="1"/>
          <w:w w:val="101"/>
          <w:sz w:val="26"/>
          <w:szCs w:val="26"/>
        </w:rPr>
        <w:t>а</w:t>
      </w:r>
      <w:r w:rsidRPr="000D7B08">
        <w:rPr>
          <w:rFonts w:ascii="Times New Roman" w:hAnsi="Times New Roman"/>
          <w:sz w:val="26"/>
          <w:szCs w:val="26"/>
        </w:rPr>
        <w:t>ль</w:t>
      </w:r>
      <w:r w:rsidRPr="000D7B08">
        <w:rPr>
          <w:rFonts w:ascii="Times New Roman" w:hAnsi="Times New Roman"/>
          <w:spacing w:val="-1"/>
          <w:sz w:val="26"/>
          <w:szCs w:val="26"/>
        </w:rPr>
        <w:t>н</w:t>
      </w:r>
      <w:r w:rsidRPr="000D7B08">
        <w:rPr>
          <w:rFonts w:ascii="Times New Roman" w:hAnsi="Times New Roman"/>
          <w:sz w:val="26"/>
          <w:szCs w:val="26"/>
        </w:rPr>
        <w:t>ой</w:t>
      </w:r>
      <w:r w:rsidRPr="000D7B08">
        <w:rPr>
          <w:rFonts w:ascii="Times New Roman" w:hAnsi="Times New Roman"/>
          <w:spacing w:val="39"/>
          <w:sz w:val="26"/>
          <w:szCs w:val="26"/>
        </w:rPr>
        <w:t xml:space="preserve"> </w:t>
      </w:r>
      <w:r w:rsidRPr="000D7B08">
        <w:rPr>
          <w:rFonts w:ascii="Times New Roman" w:hAnsi="Times New Roman"/>
          <w:spacing w:val="-3"/>
          <w:sz w:val="26"/>
          <w:szCs w:val="26"/>
        </w:rPr>
        <w:t>у</w:t>
      </w:r>
      <w:r w:rsidRPr="000D7B08">
        <w:rPr>
          <w:rFonts w:ascii="Times New Roman" w:hAnsi="Times New Roman"/>
          <w:w w:val="101"/>
          <w:sz w:val="26"/>
          <w:szCs w:val="26"/>
        </w:rPr>
        <w:t>с</w:t>
      </w:r>
      <w:r w:rsidRPr="000D7B08">
        <w:rPr>
          <w:rFonts w:ascii="Times New Roman" w:hAnsi="Times New Roman"/>
          <w:spacing w:val="1"/>
          <w:sz w:val="26"/>
          <w:szCs w:val="26"/>
        </w:rPr>
        <w:t>л</w:t>
      </w:r>
      <w:r w:rsidRPr="000D7B08">
        <w:rPr>
          <w:rFonts w:ascii="Times New Roman" w:hAnsi="Times New Roman"/>
          <w:spacing w:val="-2"/>
          <w:sz w:val="26"/>
          <w:szCs w:val="26"/>
        </w:rPr>
        <w:t>у</w:t>
      </w:r>
      <w:r w:rsidRPr="000D7B08">
        <w:rPr>
          <w:rFonts w:ascii="Times New Roman" w:hAnsi="Times New Roman"/>
          <w:spacing w:val="2"/>
          <w:sz w:val="26"/>
          <w:szCs w:val="26"/>
        </w:rPr>
        <w:t>г</w:t>
      </w:r>
      <w:r w:rsidRPr="000D7B08">
        <w:rPr>
          <w:rFonts w:ascii="Times New Roman" w:hAnsi="Times New Roman"/>
          <w:spacing w:val="1"/>
          <w:sz w:val="26"/>
          <w:szCs w:val="26"/>
        </w:rPr>
        <w:t>и</w:t>
      </w:r>
      <w:r w:rsidRPr="000D7B08">
        <w:rPr>
          <w:rFonts w:ascii="Times New Roman" w:hAnsi="Times New Roman"/>
          <w:sz w:val="26"/>
          <w:szCs w:val="26"/>
        </w:rPr>
        <w:t>,</w:t>
      </w:r>
      <w:r w:rsidRPr="000D7B08">
        <w:rPr>
          <w:rFonts w:ascii="Times New Roman" w:hAnsi="Times New Roman"/>
          <w:spacing w:val="40"/>
          <w:sz w:val="26"/>
          <w:szCs w:val="26"/>
        </w:rPr>
        <w:t xml:space="preserve"> </w:t>
      </w:r>
      <w:r w:rsidRPr="000D7B08">
        <w:rPr>
          <w:rFonts w:ascii="Times New Roman" w:hAnsi="Times New Roman"/>
          <w:w w:val="101"/>
          <w:sz w:val="26"/>
          <w:szCs w:val="26"/>
        </w:rPr>
        <w:t>ес</w:t>
      </w:r>
      <w:r w:rsidRPr="000D7B08">
        <w:rPr>
          <w:rFonts w:ascii="Times New Roman" w:hAnsi="Times New Roman"/>
          <w:spacing w:val="-3"/>
          <w:sz w:val="26"/>
          <w:szCs w:val="26"/>
        </w:rPr>
        <w:t>л</w:t>
      </w:r>
      <w:r w:rsidRPr="000D7B08">
        <w:rPr>
          <w:rFonts w:ascii="Times New Roman" w:hAnsi="Times New Roman"/>
          <w:sz w:val="26"/>
          <w:szCs w:val="26"/>
        </w:rPr>
        <w:t>и</w:t>
      </w:r>
      <w:r w:rsidRPr="000D7B08">
        <w:rPr>
          <w:rFonts w:ascii="Times New Roman" w:hAnsi="Times New Roman"/>
          <w:spacing w:val="39"/>
          <w:sz w:val="26"/>
          <w:szCs w:val="26"/>
        </w:rPr>
        <w:t xml:space="preserve"> </w:t>
      </w:r>
      <w:r w:rsidRPr="000D7B08">
        <w:rPr>
          <w:rFonts w:ascii="Times New Roman" w:hAnsi="Times New Roman"/>
          <w:spacing w:val="1"/>
          <w:sz w:val="26"/>
          <w:szCs w:val="26"/>
        </w:rPr>
        <w:t>о</w:t>
      </w:r>
      <w:r w:rsidRPr="000D7B08">
        <w:rPr>
          <w:rFonts w:ascii="Times New Roman" w:hAnsi="Times New Roman"/>
          <w:w w:val="101"/>
          <w:sz w:val="26"/>
          <w:szCs w:val="26"/>
        </w:rPr>
        <w:t>с</w:t>
      </w:r>
      <w:r w:rsidRPr="000D7B08">
        <w:rPr>
          <w:rFonts w:ascii="Times New Roman" w:hAnsi="Times New Roman"/>
          <w:sz w:val="26"/>
          <w:szCs w:val="26"/>
        </w:rPr>
        <w:t>нов</w:t>
      </w:r>
      <w:r w:rsidRPr="000D7B08">
        <w:rPr>
          <w:rFonts w:ascii="Times New Roman" w:hAnsi="Times New Roman"/>
          <w:w w:val="101"/>
          <w:sz w:val="26"/>
          <w:szCs w:val="26"/>
        </w:rPr>
        <w:t>а</w:t>
      </w:r>
      <w:r w:rsidRPr="000D7B08">
        <w:rPr>
          <w:rFonts w:ascii="Times New Roman" w:hAnsi="Times New Roman"/>
          <w:sz w:val="26"/>
          <w:szCs w:val="26"/>
        </w:rPr>
        <w:t>ни</w:t>
      </w:r>
      <w:r w:rsidRPr="000D7B08">
        <w:rPr>
          <w:rFonts w:ascii="Times New Roman" w:hAnsi="Times New Roman"/>
          <w:w w:val="101"/>
          <w:sz w:val="26"/>
          <w:szCs w:val="26"/>
        </w:rPr>
        <w:t>я</w:t>
      </w:r>
      <w:r w:rsidRPr="000D7B08">
        <w:rPr>
          <w:rFonts w:ascii="Times New Roman" w:hAnsi="Times New Roman"/>
          <w:spacing w:val="18"/>
          <w:sz w:val="26"/>
          <w:szCs w:val="26"/>
        </w:rPr>
        <w:t xml:space="preserve"> </w:t>
      </w:r>
      <w:r w:rsidRPr="000D7B08">
        <w:rPr>
          <w:rFonts w:ascii="Times New Roman" w:hAnsi="Times New Roman"/>
          <w:sz w:val="26"/>
          <w:szCs w:val="26"/>
        </w:rPr>
        <w:t>прио</w:t>
      </w:r>
      <w:r w:rsidRPr="000D7B08">
        <w:rPr>
          <w:rFonts w:ascii="Times New Roman" w:hAnsi="Times New Roman"/>
          <w:w w:val="101"/>
          <w:sz w:val="26"/>
          <w:szCs w:val="26"/>
        </w:rPr>
        <w:t>с</w:t>
      </w:r>
      <w:r w:rsidRPr="000D7B08">
        <w:rPr>
          <w:rFonts w:ascii="Times New Roman" w:hAnsi="Times New Roman"/>
          <w:sz w:val="26"/>
          <w:szCs w:val="26"/>
        </w:rPr>
        <w:t>т</w:t>
      </w:r>
      <w:r w:rsidRPr="000D7B08">
        <w:rPr>
          <w:rFonts w:ascii="Times New Roman" w:hAnsi="Times New Roman"/>
          <w:spacing w:val="-1"/>
          <w:w w:val="101"/>
          <w:sz w:val="26"/>
          <w:szCs w:val="26"/>
        </w:rPr>
        <w:t>а</w:t>
      </w:r>
      <w:r w:rsidRPr="000D7B08">
        <w:rPr>
          <w:rFonts w:ascii="Times New Roman" w:hAnsi="Times New Roman"/>
          <w:spacing w:val="-2"/>
          <w:sz w:val="26"/>
          <w:szCs w:val="26"/>
        </w:rPr>
        <w:t>н</w:t>
      </w:r>
      <w:r w:rsidRPr="000D7B08">
        <w:rPr>
          <w:rFonts w:ascii="Times New Roman" w:hAnsi="Times New Roman"/>
          <w:spacing w:val="1"/>
          <w:sz w:val="26"/>
          <w:szCs w:val="26"/>
        </w:rPr>
        <w:t>о</w:t>
      </w:r>
      <w:r w:rsidRPr="000D7B08">
        <w:rPr>
          <w:rFonts w:ascii="Times New Roman" w:hAnsi="Times New Roman"/>
          <w:sz w:val="26"/>
          <w:szCs w:val="26"/>
        </w:rPr>
        <w:t>вл</w:t>
      </w:r>
      <w:r w:rsidRPr="000D7B08">
        <w:rPr>
          <w:rFonts w:ascii="Times New Roman" w:hAnsi="Times New Roman"/>
          <w:w w:val="101"/>
          <w:sz w:val="26"/>
          <w:szCs w:val="26"/>
        </w:rPr>
        <w:t>е</w:t>
      </w:r>
      <w:r w:rsidRPr="000D7B08">
        <w:rPr>
          <w:rFonts w:ascii="Times New Roman" w:hAnsi="Times New Roman"/>
          <w:sz w:val="26"/>
          <w:szCs w:val="26"/>
        </w:rPr>
        <w:t>н</w:t>
      </w:r>
      <w:r w:rsidRPr="000D7B08">
        <w:rPr>
          <w:rFonts w:ascii="Times New Roman" w:hAnsi="Times New Roman"/>
          <w:spacing w:val="1"/>
          <w:sz w:val="26"/>
          <w:szCs w:val="26"/>
        </w:rPr>
        <w:t>и</w:t>
      </w:r>
      <w:r w:rsidRPr="000D7B08">
        <w:rPr>
          <w:rFonts w:ascii="Times New Roman" w:hAnsi="Times New Roman"/>
          <w:w w:val="101"/>
          <w:sz w:val="26"/>
          <w:szCs w:val="26"/>
        </w:rPr>
        <w:t>я</w:t>
      </w:r>
      <w:r w:rsidRPr="000D7B08">
        <w:rPr>
          <w:rFonts w:ascii="Times New Roman" w:hAnsi="Times New Roman"/>
          <w:spacing w:val="16"/>
          <w:sz w:val="26"/>
          <w:szCs w:val="26"/>
        </w:rPr>
        <w:t xml:space="preserve"> </w:t>
      </w:r>
      <w:r w:rsidRPr="000D7B08">
        <w:rPr>
          <w:rFonts w:ascii="Times New Roman" w:hAnsi="Times New Roman"/>
          <w:spacing w:val="1"/>
          <w:sz w:val="26"/>
          <w:szCs w:val="26"/>
        </w:rPr>
        <w:t>н</w:t>
      </w:r>
      <w:r w:rsidRPr="000D7B08">
        <w:rPr>
          <w:rFonts w:ascii="Times New Roman" w:hAnsi="Times New Roman"/>
          <w:w w:val="101"/>
          <w:sz w:val="26"/>
          <w:szCs w:val="26"/>
        </w:rPr>
        <w:t>е</w:t>
      </w:r>
      <w:r w:rsidRPr="000D7B08">
        <w:rPr>
          <w:rFonts w:ascii="Times New Roman" w:hAnsi="Times New Roman"/>
          <w:spacing w:val="19"/>
          <w:sz w:val="26"/>
          <w:szCs w:val="26"/>
        </w:rPr>
        <w:t xml:space="preserve"> </w:t>
      </w:r>
      <w:r w:rsidRPr="000D7B08">
        <w:rPr>
          <w:rFonts w:ascii="Times New Roman" w:hAnsi="Times New Roman"/>
          <w:spacing w:val="-1"/>
          <w:sz w:val="26"/>
          <w:szCs w:val="26"/>
        </w:rPr>
        <w:t>п</w:t>
      </w:r>
      <w:r w:rsidRPr="000D7B08">
        <w:rPr>
          <w:rFonts w:ascii="Times New Roman" w:hAnsi="Times New Roman"/>
          <w:spacing w:val="1"/>
          <w:sz w:val="26"/>
          <w:szCs w:val="26"/>
        </w:rPr>
        <w:t>р</w:t>
      </w:r>
      <w:r w:rsidRPr="000D7B08">
        <w:rPr>
          <w:rFonts w:ascii="Times New Roman" w:hAnsi="Times New Roman"/>
          <w:spacing w:val="-1"/>
          <w:w w:val="101"/>
          <w:sz w:val="26"/>
          <w:szCs w:val="26"/>
        </w:rPr>
        <w:t>е</w:t>
      </w:r>
      <w:r w:rsidRPr="000D7B08">
        <w:rPr>
          <w:rFonts w:ascii="Times New Roman" w:hAnsi="Times New Roman"/>
          <w:sz w:val="26"/>
          <w:szCs w:val="26"/>
        </w:rPr>
        <w:t>д</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z w:val="26"/>
          <w:szCs w:val="26"/>
        </w:rPr>
        <w:t>м</w:t>
      </w:r>
      <w:r w:rsidRPr="000D7B08">
        <w:rPr>
          <w:rFonts w:ascii="Times New Roman" w:hAnsi="Times New Roman"/>
          <w:spacing w:val="1"/>
          <w:sz w:val="26"/>
          <w:szCs w:val="26"/>
        </w:rPr>
        <w:t>о</w:t>
      </w:r>
      <w:r w:rsidRPr="000D7B08">
        <w:rPr>
          <w:rFonts w:ascii="Times New Roman" w:hAnsi="Times New Roman"/>
          <w:sz w:val="26"/>
          <w:szCs w:val="26"/>
        </w:rPr>
        <w:t>т</w:t>
      </w:r>
      <w:r w:rsidRPr="000D7B08">
        <w:rPr>
          <w:rFonts w:ascii="Times New Roman" w:hAnsi="Times New Roman"/>
          <w:spacing w:val="-1"/>
          <w:sz w:val="26"/>
          <w:szCs w:val="26"/>
        </w:rPr>
        <w:t>р</w:t>
      </w:r>
      <w:r w:rsidRPr="000D7B08">
        <w:rPr>
          <w:rFonts w:ascii="Times New Roman" w:hAnsi="Times New Roman"/>
          <w:spacing w:val="-1"/>
          <w:w w:val="101"/>
          <w:sz w:val="26"/>
          <w:szCs w:val="26"/>
        </w:rPr>
        <w:t>е</w:t>
      </w:r>
      <w:r w:rsidRPr="000D7B08">
        <w:rPr>
          <w:rFonts w:ascii="Times New Roman" w:hAnsi="Times New Roman"/>
          <w:sz w:val="26"/>
          <w:szCs w:val="26"/>
        </w:rPr>
        <w:t>ны</w:t>
      </w:r>
      <w:r w:rsidRPr="000D7B08">
        <w:rPr>
          <w:rFonts w:ascii="Times New Roman" w:hAnsi="Times New Roman"/>
          <w:spacing w:val="20"/>
          <w:sz w:val="26"/>
          <w:szCs w:val="26"/>
        </w:rPr>
        <w:t xml:space="preserve"> </w:t>
      </w:r>
      <w:r w:rsidRPr="000D7B08">
        <w:rPr>
          <w:rFonts w:ascii="Times New Roman" w:hAnsi="Times New Roman"/>
          <w:sz w:val="26"/>
          <w:szCs w:val="26"/>
        </w:rPr>
        <w:t>ф</w:t>
      </w:r>
      <w:r w:rsidRPr="000D7B08">
        <w:rPr>
          <w:rFonts w:ascii="Times New Roman" w:hAnsi="Times New Roman"/>
          <w:w w:val="101"/>
          <w:sz w:val="26"/>
          <w:szCs w:val="26"/>
        </w:rPr>
        <w:t>е</w:t>
      </w:r>
      <w:r w:rsidRPr="000D7B08">
        <w:rPr>
          <w:rFonts w:ascii="Times New Roman" w:hAnsi="Times New Roman"/>
          <w:sz w:val="26"/>
          <w:szCs w:val="26"/>
        </w:rPr>
        <w:t>д</w:t>
      </w:r>
      <w:r w:rsidRPr="000D7B08">
        <w:rPr>
          <w:rFonts w:ascii="Times New Roman" w:hAnsi="Times New Roman"/>
          <w:spacing w:val="-1"/>
          <w:w w:val="101"/>
          <w:sz w:val="26"/>
          <w:szCs w:val="26"/>
        </w:rPr>
        <w:t>е</w:t>
      </w:r>
      <w:r w:rsidRPr="000D7B08">
        <w:rPr>
          <w:rFonts w:ascii="Times New Roman" w:hAnsi="Times New Roman"/>
          <w:sz w:val="26"/>
          <w:szCs w:val="26"/>
        </w:rPr>
        <w:t>р</w:t>
      </w:r>
      <w:r w:rsidRPr="000D7B08">
        <w:rPr>
          <w:rFonts w:ascii="Times New Roman" w:hAnsi="Times New Roman"/>
          <w:w w:val="101"/>
          <w:sz w:val="26"/>
          <w:szCs w:val="26"/>
        </w:rPr>
        <w:t>а</w:t>
      </w:r>
      <w:r w:rsidRPr="000D7B08">
        <w:rPr>
          <w:rFonts w:ascii="Times New Roman" w:hAnsi="Times New Roman"/>
          <w:spacing w:val="-1"/>
          <w:sz w:val="26"/>
          <w:szCs w:val="26"/>
        </w:rPr>
        <w:t>л</w:t>
      </w:r>
      <w:r w:rsidRPr="000D7B08">
        <w:rPr>
          <w:rFonts w:ascii="Times New Roman" w:hAnsi="Times New Roman"/>
          <w:sz w:val="26"/>
          <w:szCs w:val="26"/>
        </w:rPr>
        <w:t>ь</w:t>
      </w:r>
      <w:r w:rsidRPr="000D7B08">
        <w:rPr>
          <w:rFonts w:ascii="Times New Roman" w:hAnsi="Times New Roman"/>
          <w:spacing w:val="-1"/>
          <w:sz w:val="26"/>
          <w:szCs w:val="26"/>
        </w:rPr>
        <w:t>н</w:t>
      </w:r>
      <w:r w:rsidRPr="000D7B08">
        <w:rPr>
          <w:rFonts w:ascii="Times New Roman" w:hAnsi="Times New Roman"/>
          <w:sz w:val="26"/>
          <w:szCs w:val="26"/>
        </w:rPr>
        <w:t>ыми</w:t>
      </w:r>
      <w:r w:rsidRPr="000D7B08">
        <w:rPr>
          <w:rFonts w:ascii="Times New Roman" w:hAnsi="Times New Roman"/>
          <w:spacing w:val="20"/>
          <w:sz w:val="26"/>
          <w:szCs w:val="26"/>
        </w:rPr>
        <w:t xml:space="preserve"> </w:t>
      </w:r>
      <w:r w:rsidRPr="000D7B08">
        <w:rPr>
          <w:rFonts w:ascii="Times New Roman" w:hAnsi="Times New Roman"/>
          <w:spacing w:val="-2"/>
          <w:sz w:val="26"/>
          <w:szCs w:val="26"/>
        </w:rPr>
        <w:t>з</w:t>
      </w:r>
      <w:r w:rsidRPr="000D7B08">
        <w:rPr>
          <w:rFonts w:ascii="Times New Roman" w:hAnsi="Times New Roman"/>
          <w:w w:val="101"/>
          <w:sz w:val="26"/>
          <w:szCs w:val="26"/>
        </w:rPr>
        <w:t>а</w:t>
      </w:r>
      <w:r w:rsidRPr="000D7B08">
        <w:rPr>
          <w:rFonts w:ascii="Times New Roman" w:hAnsi="Times New Roman"/>
          <w:sz w:val="26"/>
          <w:szCs w:val="26"/>
        </w:rPr>
        <w:t>к</w:t>
      </w:r>
      <w:r w:rsidRPr="000D7B08">
        <w:rPr>
          <w:rFonts w:ascii="Times New Roman" w:hAnsi="Times New Roman"/>
          <w:spacing w:val="-1"/>
          <w:sz w:val="26"/>
          <w:szCs w:val="26"/>
        </w:rPr>
        <w:t>о</w:t>
      </w:r>
      <w:r w:rsidRPr="000D7B08">
        <w:rPr>
          <w:rFonts w:ascii="Times New Roman" w:hAnsi="Times New Roman"/>
          <w:spacing w:val="1"/>
          <w:sz w:val="26"/>
          <w:szCs w:val="26"/>
        </w:rPr>
        <w:t>н</w:t>
      </w:r>
      <w:r w:rsidRPr="000D7B08">
        <w:rPr>
          <w:rFonts w:ascii="Times New Roman" w:hAnsi="Times New Roman"/>
          <w:w w:val="101"/>
          <w:sz w:val="26"/>
          <w:szCs w:val="26"/>
        </w:rPr>
        <w:t>а</w:t>
      </w:r>
      <w:r w:rsidRPr="000D7B08">
        <w:rPr>
          <w:rFonts w:ascii="Times New Roman" w:hAnsi="Times New Roman"/>
          <w:spacing w:val="-2"/>
          <w:sz w:val="26"/>
          <w:szCs w:val="26"/>
        </w:rPr>
        <w:t>м</w:t>
      </w:r>
      <w:r w:rsidRPr="000D7B08">
        <w:rPr>
          <w:rFonts w:ascii="Times New Roman" w:hAnsi="Times New Roman"/>
          <w:sz w:val="26"/>
          <w:szCs w:val="26"/>
        </w:rPr>
        <w:t>и</w:t>
      </w:r>
      <w:r w:rsidRPr="000D7B08">
        <w:rPr>
          <w:rFonts w:ascii="Times New Roman" w:hAnsi="Times New Roman"/>
          <w:spacing w:val="20"/>
          <w:sz w:val="26"/>
          <w:szCs w:val="26"/>
        </w:rPr>
        <w:t xml:space="preserve"> </w:t>
      </w:r>
      <w:r w:rsidRPr="000D7B08">
        <w:rPr>
          <w:rFonts w:ascii="Times New Roman" w:hAnsi="Times New Roman"/>
          <w:sz w:val="26"/>
          <w:szCs w:val="26"/>
        </w:rPr>
        <w:t>и</w:t>
      </w:r>
      <w:r w:rsidRPr="000D7B08">
        <w:rPr>
          <w:rFonts w:ascii="Times New Roman" w:hAnsi="Times New Roman"/>
          <w:spacing w:val="20"/>
          <w:sz w:val="26"/>
          <w:szCs w:val="26"/>
        </w:rPr>
        <w:t xml:space="preserve"> </w:t>
      </w:r>
      <w:r w:rsidRPr="000D7B08">
        <w:rPr>
          <w:rFonts w:ascii="Times New Roman" w:hAnsi="Times New Roman"/>
          <w:sz w:val="26"/>
          <w:szCs w:val="26"/>
        </w:rPr>
        <w:t>прин</w:t>
      </w:r>
      <w:r w:rsidRPr="000D7B08">
        <w:rPr>
          <w:rFonts w:ascii="Times New Roman" w:hAnsi="Times New Roman"/>
          <w:w w:val="101"/>
          <w:sz w:val="26"/>
          <w:szCs w:val="26"/>
        </w:rPr>
        <w:t>я</w:t>
      </w:r>
      <w:r w:rsidRPr="000D7B08">
        <w:rPr>
          <w:rFonts w:ascii="Times New Roman" w:hAnsi="Times New Roman"/>
          <w:sz w:val="26"/>
          <w:szCs w:val="26"/>
        </w:rPr>
        <w:t>тыми</w:t>
      </w:r>
      <w:r w:rsidRPr="000D7B08">
        <w:rPr>
          <w:rFonts w:ascii="Times New Roman" w:hAnsi="Times New Roman"/>
          <w:spacing w:val="36"/>
          <w:sz w:val="26"/>
          <w:szCs w:val="26"/>
        </w:rPr>
        <w:t xml:space="preserve"> </w:t>
      </w:r>
      <w:r w:rsidRPr="000D7B08">
        <w:rPr>
          <w:rFonts w:ascii="Times New Roman" w:hAnsi="Times New Roman"/>
          <w:spacing w:val="1"/>
          <w:sz w:val="26"/>
          <w:szCs w:val="26"/>
        </w:rPr>
        <w:t>в</w:t>
      </w:r>
      <w:r w:rsidRPr="000D7B08">
        <w:rPr>
          <w:rFonts w:ascii="Times New Roman" w:hAnsi="Times New Roman"/>
          <w:spacing w:val="35"/>
          <w:sz w:val="26"/>
          <w:szCs w:val="26"/>
        </w:rPr>
        <w:t xml:space="preserve"> </w:t>
      </w:r>
      <w:r w:rsidRPr="000D7B08">
        <w:rPr>
          <w:rFonts w:ascii="Times New Roman" w:hAnsi="Times New Roman"/>
          <w:spacing w:val="-2"/>
          <w:w w:val="101"/>
          <w:sz w:val="26"/>
          <w:szCs w:val="26"/>
        </w:rPr>
        <w:t>с</w:t>
      </w:r>
      <w:r w:rsidRPr="000D7B08">
        <w:rPr>
          <w:rFonts w:ascii="Times New Roman" w:hAnsi="Times New Roman"/>
          <w:spacing w:val="-1"/>
          <w:sz w:val="26"/>
          <w:szCs w:val="26"/>
        </w:rPr>
        <w:t>о</w:t>
      </w:r>
      <w:r w:rsidRPr="000D7B08">
        <w:rPr>
          <w:rFonts w:ascii="Times New Roman" w:hAnsi="Times New Roman"/>
          <w:sz w:val="26"/>
          <w:szCs w:val="26"/>
        </w:rPr>
        <w:t>отв</w:t>
      </w:r>
      <w:r w:rsidRPr="000D7B08">
        <w:rPr>
          <w:rFonts w:ascii="Times New Roman" w:hAnsi="Times New Roman"/>
          <w:w w:val="101"/>
          <w:sz w:val="26"/>
          <w:szCs w:val="26"/>
        </w:rPr>
        <w:t>е</w:t>
      </w:r>
      <w:r w:rsidRPr="000D7B08">
        <w:rPr>
          <w:rFonts w:ascii="Times New Roman" w:hAnsi="Times New Roman"/>
          <w:sz w:val="26"/>
          <w:szCs w:val="26"/>
        </w:rPr>
        <w:t>т</w:t>
      </w:r>
      <w:r w:rsidRPr="000D7B08">
        <w:rPr>
          <w:rFonts w:ascii="Times New Roman" w:hAnsi="Times New Roman"/>
          <w:w w:val="101"/>
          <w:sz w:val="26"/>
          <w:szCs w:val="26"/>
        </w:rPr>
        <w:t>с</w:t>
      </w:r>
      <w:r w:rsidRPr="000D7B08">
        <w:rPr>
          <w:rFonts w:ascii="Times New Roman" w:hAnsi="Times New Roman"/>
          <w:sz w:val="26"/>
          <w:szCs w:val="26"/>
        </w:rPr>
        <w:t>тв</w:t>
      </w:r>
      <w:r w:rsidRPr="000D7B08">
        <w:rPr>
          <w:rFonts w:ascii="Times New Roman" w:hAnsi="Times New Roman"/>
          <w:spacing w:val="-1"/>
          <w:sz w:val="26"/>
          <w:szCs w:val="26"/>
        </w:rPr>
        <w:t>и</w:t>
      </w:r>
      <w:r w:rsidRPr="000D7B08">
        <w:rPr>
          <w:rFonts w:ascii="Times New Roman" w:hAnsi="Times New Roman"/>
          <w:sz w:val="26"/>
          <w:szCs w:val="26"/>
        </w:rPr>
        <w:t>и</w:t>
      </w:r>
      <w:r w:rsidRPr="000D7B08">
        <w:rPr>
          <w:rFonts w:ascii="Times New Roman" w:hAnsi="Times New Roman"/>
          <w:spacing w:val="36"/>
          <w:sz w:val="26"/>
          <w:szCs w:val="26"/>
        </w:rPr>
        <w:t xml:space="preserve"> </w:t>
      </w:r>
      <w:r w:rsidRPr="000D7B08">
        <w:rPr>
          <w:rFonts w:ascii="Times New Roman" w:hAnsi="Times New Roman"/>
          <w:w w:val="101"/>
          <w:sz w:val="26"/>
          <w:szCs w:val="26"/>
        </w:rPr>
        <w:t>с</w:t>
      </w:r>
      <w:r w:rsidRPr="000D7B08">
        <w:rPr>
          <w:rFonts w:ascii="Times New Roman" w:hAnsi="Times New Roman"/>
          <w:spacing w:val="35"/>
          <w:sz w:val="26"/>
          <w:szCs w:val="26"/>
        </w:rPr>
        <w:t xml:space="preserve"> </w:t>
      </w:r>
      <w:r w:rsidRPr="000D7B08">
        <w:rPr>
          <w:rFonts w:ascii="Times New Roman" w:hAnsi="Times New Roman"/>
          <w:sz w:val="26"/>
          <w:szCs w:val="26"/>
        </w:rPr>
        <w:t>ними</w:t>
      </w:r>
      <w:r w:rsidRPr="000D7B08">
        <w:rPr>
          <w:rFonts w:ascii="Times New Roman" w:hAnsi="Times New Roman"/>
          <w:spacing w:val="34"/>
          <w:sz w:val="26"/>
          <w:szCs w:val="26"/>
        </w:rPr>
        <w:t xml:space="preserve"> </w:t>
      </w:r>
      <w:r w:rsidRPr="000D7B08">
        <w:rPr>
          <w:rFonts w:ascii="Times New Roman" w:hAnsi="Times New Roman"/>
          <w:spacing w:val="1"/>
          <w:sz w:val="26"/>
          <w:szCs w:val="26"/>
        </w:rPr>
        <w:t>и</w:t>
      </w:r>
      <w:r w:rsidRPr="000D7B08">
        <w:rPr>
          <w:rFonts w:ascii="Times New Roman" w:hAnsi="Times New Roman"/>
          <w:sz w:val="26"/>
          <w:szCs w:val="26"/>
        </w:rPr>
        <w:t>ны</w:t>
      </w:r>
      <w:r w:rsidRPr="000D7B08">
        <w:rPr>
          <w:rFonts w:ascii="Times New Roman" w:hAnsi="Times New Roman"/>
          <w:spacing w:val="-1"/>
          <w:sz w:val="26"/>
          <w:szCs w:val="26"/>
        </w:rPr>
        <w:t>м</w:t>
      </w:r>
      <w:r w:rsidRPr="000D7B08">
        <w:rPr>
          <w:rFonts w:ascii="Times New Roman" w:hAnsi="Times New Roman"/>
          <w:sz w:val="26"/>
          <w:szCs w:val="26"/>
        </w:rPr>
        <w:t>и</w:t>
      </w:r>
      <w:r w:rsidRPr="000D7B08">
        <w:rPr>
          <w:rFonts w:ascii="Times New Roman" w:hAnsi="Times New Roman"/>
          <w:spacing w:val="37"/>
          <w:sz w:val="26"/>
          <w:szCs w:val="26"/>
        </w:rPr>
        <w:t xml:space="preserve"> </w:t>
      </w:r>
      <w:r w:rsidRPr="000D7B08">
        <w:rPr>
          <w:rFonts w:ascii="Times New Roman" w:hAnsi="Times New Roman"/>
          <w:sz w:val="26"/>
          <w:szCs w:val="26"/>
        </w:rPr>
        <w:t>норм</w:t>
      </w:r>
      <w:r w:rsidRPr="000D7B08">
        <w:rPr>
          <w:rFonts w:ascii="Times New Roman" w:hAnsi="Times New Roman"/>
          <w:spacing w:val="1"/>
          <w:w w:val="101"/>
          <w:sz w:val="26"/>
          <w:szCs w:val="26"/>
        </w:rPr>
        <w:t>а</w:t>
      </w:r>
      <w:r w:rsidRPr="000D7B08">
        <w:rPr>
          <w:rFonts w:ascii="Times New Roman" w:hAnsi="Times New Roman"/>
          <w:spacing w:val="-1"/>
          <w:sz w:val="26"/>
          <w:szCs w:val="26"/>
        </w:rPr>
        <w:t>т</w:t>
      </w:r>
      <w:r w:rsidRPr="000D7B08">
        <w:rPr>
          <w:rFonts w:ascii="Times New Roman" w:hAnsi="Times New Roman"/>
          <w:sz w:val="26"/>
          <w:szCs w:val="26"/>
        </w:rPr>
        <w:t>ивными</w:t>
      </w:r>
      <w:r w:rsidRPr="000D7B08">
        <w:rPr>
          <w:rFonts w:ascii="Times New Roman" w:hAnsi="Times New Roman"/>
          <w:spacing w:val="34"/>
          <w:sz w:val="26"/>
          <w:szCs w:val="26"/>
        </w:rPr>
        <w:t xml:space="preserve"> </w:t>
      </w:r>
      <w:r w:rsidRPr="000D7B08">
        <w:rPr>
          <w:rFonts w:ascii="Times New Roman" w:hAnsi="Times New Roman"/>
          <w:sz w:val="26"/>
          <w:szCs w:val="26"/>
        </w:rPr>
        <w:t>пр</w:t>
      </w:r>
      <w:r w:rsidRPr="000D7B08">
        <w:rPr>
          <w:rFonts w:ascii="Times New Roman" w:hAnsi="Times New Roman"/>
          <w:spacing w:val="1"/>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о</w:t>
      </w:r>
      <w:r w:rsidRPr="000D7B08">
        <w:rPr>
          <w:rFonts w:ascii="Times New Roman" w:hAnsi="Times New Roman"/>
          <w:spacing w:val="-1"/>
          <w:sz w:val="26"/>
          <w:szCs w:val="26"/>
        </w:rPr>
        <w:t>в</w:t>
      </w:r>
      <w:r w:rsidRPr="000D7B08">
        <w:rPr>
          <w:rFonts w:ascii="Times New Roman" w:hAnsi="Times New Roman"/>
          <w:sz w:val="26"/>
          <w:szCs w:val="26"/>
        </w:rPr>
        <w:t>ыми</w:t>
      </w:r>
      <w:r w:rsidRPr="000D7B08">
        <w:rPr>
          <w:rFonts w:ascii="Times New Roman" w:hAnsi="Times New Roman"/>
          <w:spacing w:val="36"/>
          <w:sz w:val="26"/>
          <w:szCs w:val="26"/>
        </w:rPr>
        <w:t xml:space="preserve"> </w:t>
      </w:r>
      <w:r w:rsidRPr="000D7B08">
        <w:rPr>
          <w:rFonts w:ascii="Times New Roman" w:hAnsi="Times New Roman"/>
          <w:spacing w:val="-2"/>
          <w:w w:val="101"/>
          <w:sz w:val="26"/>
          <w:szCs w:val="26"/>
        </w:rPr>
        <w:t>а</w:t>
      </w:r>
      <w:r w:rsidRPr="000D7B08">
        <w:rPr>
          <w:rFonts w:ascii="Times New Roman" w:hAnsi="Times New Roman"/>
          <w:sz w:val="26"/>
          <w:szCs w:val="26"/>
        </w:rPr>
        <w:t>кт</w:t>
      </w:r>
      <w:r w:rsidRPr="000D7B08">
        <w:rPr>
          <w:rFonts w:ascii="Times New Roman" w:hAnsi="Times New Roman"/>
          <w:w w:val="101"/>
          <w:sz w:val="26"/>
          <w:szCs w:val="26"/>
        </w:rPr>
        <w:t>а</w:t>
      </w:r>
      <w:r w:rsidRPr="000D7B08">
        <w:rPr>
          <w:rFonts w:ascii="Times New Roman" w:hAnsi="Times New Roman"/>
          <w:spacing w:val="-2"/>
          <w:sz w:val="26"/>
          <w:szCs w:val="26"/>
        </w:rPr>
        <w:t>м</w:t>
      </w:r>
      <w:r w:rsidRPr="000D7B08">
        <w:rPr>
          <w:rFonts w:ascii="Times New Roman" w:hAnsi="Times New Roman"/>
          <w:sz w:val="26"/>
          <w:szCs w:val="26"/>
        </w:rPr>
        <w:t>и</w:t>
      </w:r>
      <w:r w:rsidRPr="000D7B08">
        <w:rPr>
          <w:rFonts w:ascii="Times New Roman" w:hAnsi="Times New Roman"/>
          <w:spacing w:val="36"/>
          <w:sz w:val="26"/>
          <w:szCs w:val="26"/>
        </w:rPr>
        <w:t xml:space="preserve"> </w:t>
      </w:r>
      <w:r w:rsidRPr="000D7B08">
        <w:rPr>
          <w:rFonts w:ascii="Times New Roman" w:hAnsi="Times New Roman"/>
          <w:sz w:val="26"/>
          <w:szCs w:val="26"/>
        </w:rPr>
        <w:t>Р</w:t>
      </w:r>
      <w:r w:rsidRPr="000D7B08">
        <w:rPr>
          <w:rFonts w:ascii="Times New Roman" w:hAnsi="Times New Roman"/>
          <w:spacing w:val="1"/>
          <w:sz w:val="26"/>
          <w:szCs w:val="26"/>
        </w:rPr>
        <w:t>о</w:t>
      </w:r>
      <w:r w:rsidRPr="000D7B08">
        <w:rPr>
          <w:rFonts w:ascii="Times New Roman" w:hAnsi="Times New Roman"/>
          <w:w w:val="101"/>
          <w:sz w:val="26"/>
          <w:szCs w:val="26"/>
        </w:rPr>
        <w:t>сс</w:t>
      </w:r>
      <w:r w:rsidRPr="000D7B08">
        <w:rPr>
          <w:rFonts w:ascii="Times New Roman" w:hAnsi="Times New Roman"/>
          <w:sz w:val="26"/>
          <w:szCs w:val="26"/>
        </w:rPr>
        <w:t>ий</w:t>
      </w:r>
      <w:r w:rsidRPr="000D7B08">
        <w:rPr>
          <w:rFonts w:ascii="Times New Roman" w:hAnsi="Times New Roman"/>
          <w:w w:val="101"/>
          <w:sz w:val="26"/>
          <w:szCs w:val="26"/>
        </w:rPr>
        <w:t>с</w:t>
      </w:r>
      <w:r w:rsidRPr="000D7B08">
        <w:rPr>
          <w:rFonts w:ascii="Times New Roman" w:hAnsi="Times New Roman"/>
          <w:spacing w:val="-2"/>
          <w:sz w:val="26"/>
          <w:szCs w:val="26"/>
        </w:rPr>
        <w:t>к</w:t>
      </w:r>
      <w:r w:rsidRPr="000D7B08">
        <w:rPr>
          <w:rFonts w:ascii="Times New Roman" w:hAnsi="Times New Roman"/>
          <w:spacing w:val="1"/>
          <w:sz w:val="26"/>
          <w:szCs w:val="26"/>
        </w:rPr>
        <w:t>о</w:t>
      </w:r>
      <w:r w:rsidRPr="000D7B08">
        <w:rPr>
          <w:rFonts w:ascii="Times New Roman" w:hAnsi="Times New Roman"/>
          <w:sz w:val="26"/>
          <w:szCs w:val="26"/>
        </w:rPr>
        <w:t>й</w:t>
      </w:r>
      <w:r w:rsidRPr="000D7B08">
        <w:rPr>
          <w:rFonts w:ascii="Times New Roman" w:hAnsi="Times New Roman"/>
          <w:spacing w:val="65"/>
          <w:sz w:val="26"/>
          <w:szCs w:val="26"/>
        </w:rPr>
        <w:t xml:space="preserve"> </w:t>
      </w:r>
      <w:r w:rsidRPr="000D7B08">
        <w:rPr>
          <w:rFonts w:ascii="Times New Roman" w:hAnsi="Times New Roman"/>
          <w:sz w:val="26"/>
          <w:szCs w:val="26"/>
        </w:rPr>
        <w:t>Ф</w:t>
      </w:r>
      <w:r w:rsidRPr="000D7B08">
        <w:rPr>
          <w:rFonts w:ascii="Times New Roman" w:hAnsi="Times New Roman"/>
          <w:spacing w:val="-1"/>
          <w:w w:val="101"/>
          <w:sz w:val="26"/>
          <w:szCs w:val="26"/>
        </w:rPr>
        <w:t>е</w:t>
      </w:r>
      <w:r w:rsidRPr="000D7B08">
        <w:rPr>
          <w:rFonts w:ascii="Times New Roman" w:hAnsi="Times New Roman"/>
          <w:sz w:val="26"/>
          <w:szCs w:val="26"/>
        </w:rPr>
        <w:t>д</w:t>
      </w:r>
      <w:r w:rsidRPr="000D7B08">
        <w:rPr>
          <w:rFonts w:ascii="Times New Roman" w:hAnsi="Times New Roman"/>
          <w:spacing w:val="-1"/>
          <w:w w:val="101"/>
          <w:sz w:val="26"/>
          <w:szCs w:val="26"/>
        </w:rPr>
        <w:t>е</w:t>
      </w:r>
      <w:r w:rsidRPr="000D7B08">
        <w:rPr>
          <w:rFonts w:ascii="Times New Roman" w:hAnsi="Times New Roman"/>
          <w:sz w:val="26"/>
          <w:szCs w:val="26"/>
        </w:rPr>
        <w:t>р</w:t>
      </w:r>
      <w:r w:rsidRPr="000D7B08">
        <w:rPr>
          <w:rFonts w:ascii="Times New Roman" w:hAnsi="Times New Roman"/>
          <w:spacing w:val="-2"/>
          <w:w w:val="101"/>
          <w:sz w:val="26"/>
          <w:szCs w:val="26"/>
        </w:rPr>
        <w:t>а</w:t>
      </w:r>
      <w:r w:rsidRPr="000D7B08">
        <w:rPr>
          <w:rFonts w:ascii="Times New Roman" w:hAnsi="Times New Roman"/>
          <w:sz w:val="26"/>
          <w:szCs w:val="26"/>
        </w:rPr>
        <w:t>ци</w:t>
      </w:r>
      <w:r w:rsidRPr="000D7B08">
        <w:rPr>
          <w:rFonts w:ascii="Times New Roman" w:hAnsi="Times New Roman"/>
          <w:spacing w:val="-1"/>
          <w:sz w:val="26"/>
          <w:szCs w:val="26"/>
        </w:rPr>
        <w:t>и</w:t>
      </w:r>
      <w:r w:rsidRPr="000D7B08">
        <w:rPr>
          <w:rFonts w:ascii="Times New Roman" w:hAnsi="Times New Roman"/>
          <w:sz w:val="26"/>
          <w:szCs w:val="26"/>
        </w:rPr>
        <w:t>,</w:t>
      </w:r>
      <w:r w:rsidRPr="000D7B08">
        <w:rPr>
          <w:rFonts w:ascii="Times New Roman" w:hAnsi="Times New Roman"/>
          <w:spacing w:val="63"/>
          <w:sz w:val="26"/>
          <w:szCs w:val="26"/>
        </w:rPr>
        <w:t xml:space="preserve"> </w:t>
      </w:r>
      <w:r w:rsidRPr="000D7B08">
        <w:rPr>
          <w:rFonts w:ascii="Times New Roman" w:hAnsi="Times New Roman"/>
          <w:sz w:val="26"/>
          <w:szCs w:val="26"/>
        </w:rPr>
        <w:t>з</w:t>
      </w:r>
      <w:r w:rsidRPr="000D7B08">
        <w:rPr>
          <w:rFonts w:ascii="Times New Roman" w:hAnsi="Times New Roman"/>
          <w:w w:val="101"/>
          <w:sz w:val="26"/>
          <w:szCs w:val="26"/>
        </w:rPr>
        <w:t>а</w:t>
      </w:r>
      <w:r w:rsidRPr="000D7B08">
        <w:rPr>
          <w:rFonts w:ascii="Times New Roman" w:hAnsi="Times New Roman"/>
          <w:sz w:val="26"/>
          <w:szCs w:val="26"/>
        </w:rPr>
        <w:t>кон</w:t>
      </w:r>
      <w:r w:rsidRPr="000D7B08">
        <w:rPr>
          <w:rFonts w:ascii="Times New Roman" w:hAnsi="Times New Roman"/>
          <w:spacing w:val="1"/>
          <w:w w:val="101"/>
          <w:sz w:val="26"/>
          <w:szCs w:val="26"/>
        </w:rPr>
        <w:t>а</w:t>
      </w:r>
      <w:r w:rsidRPr="000D7B08">
        <w:rPr>
          <w:rFonts w:ascii="Times New Roman" w:hAnsi="Times New Roman"/>
          <w:spacing w:val="-2"/>
          <w:sz w:val="26"/>
          <w:szCs w:val="26"/>
        </w:rPr>
        <w:t>м</w:t>
      </w:r>
      <w:r w:rsidRPr="000D7B08">
        <w:rPr>
          <w:rFonts w:ascii="Times New Roman" w:hAnsi="Times New Roman"/>
          <w:sz w:val="26"/>
          <w:szCs w:val="26"/>
        </w:rPr>
        <w:t>и</w:t>
      </w:r>
      <w:r w:rsidRPr="000D7B08">
        <w:rPr>
          <w:rFonts w:ascii="Times New Roman" w:hAnsi="Times New Roman"/>
          <w:spacing w:val="65"/>
          <w:sz w:val="26"/>
          <w:szCs w:val="26"/>
        </w:rPr>
        <w:t xml:space="preserve"> </w:t>
      </w:r>
      <w:r w:rsidRPr="000D7B08">
        <w:rPr>
          <w:rFonts w:ascii="Times New Roman" w:hAnsi="Times New Roman"/>
          <w:sz w:val="26"/>
          <w:szCs w:val="26"/>
        </w:rPr>
        <w:t>и</w:t>
      </w:r>
      <w:r w:rsidRPr="000D7B08">
        <w:rPr>
          <w:rFonts w:ascii="Times New Roman" w:hAnsi="Times New Roman"/>
          <w:spacing w:val="63"/>
          <w:sz w:val="26"/>
          <w:szCs w:val="26"/>
        </w:rPr>
        <w:t xml:space="preserve"> </w:t>
      </w:r>
      <w:r w:rsidRPr="000D7B08">
        <w:rPr>
          <w:rFonts w:ascii="Times New Roman" w:hAnsi="Times New Roman"/>
          <w:sz w:val="26"/>
          <w:szCs w:val="26"/>
        </w:rPr>
        <w:t>иными</w:t>
      </w:r>
      <w:r w:rsidRPr="000D7B08">
        <w:rPr>
          <w:rFonts w:ascii="Times New Roman" w:hAnsi="Times New Roman"/>
          <w:spacing w:val="65"/>
          <w:sz w:val="26"/>
          <w:szCs w:val="26"/>
        </w:rPr>
        <w:t xml:space="preserve"> </w:t>
      </w:r>
      <w:r w:rsidRPr="000D7B08">
        <w:rPr>
          <w:rFonts w:ascii="Times New Roman" w:hAnsi="Times New Roman"/>
          <w:sz w:val="26"/>
          <w:szCs w:val="26"/>
        </w:rPr>
        <w:t>нор</w:t>
      </w:r>
      <w:r w:rsidRPr="000D7B08">
        <w:rPr>
          <w:rFonts w:ascii="Times New Roman" w:hAnsi="Times New Roman"/>
          <w:spacing w:val="1"/>
          <w:sz w:val="26"/>
          <w:szCs w:val="26"/>
        </w:rPr>
        <w:t>м</w:t>
      </w:r>
      <w:r w:rsidRPr="000D7B08">
        <w:rPr>
          <w:rFonts w:ascii="Times New Roman" w:hAnsi="Times New Roman"/>
          <w:w w:val="101"/>
          <w:sz w:val="26"/>
          <w:szCs w:val="26"/>
        </w:rPr>
        <w:t>а</w:t>
      </w:r>
      <w:r w:rsidRPr="000D7B08">
        <w:rPr>
          <w:rFonts w:ascii="Times New Roman" w:hAnsi="Times New Roman"/>
          <w:spacing w:val="-2"/>
          <w:sz w:val="26"/>
          <w:szCs w:val="26"/>
        </w:rPr>
        <w:t>т</w:t>
      </w:r>
      <w:r w:rsidRPr="000D7B08">
        <w:rPr>
          <w:rFonts w:ascii="Times New Roman" w:hAnsi="Times New Roman"/>
          <w:sz w:val="26"/>
          <w:szCs w:val="26"/>
        </w:rPr>
        <w:t>и</w:t>
      </w:r>
      <w:r w:rsidRPr="000D7B08">
        <w:rPr>
          <w:rFonts w:ascii="Times New Roman" w:hAnsi="Times New Roman"/>
          <w:spacing w:val="1"/>
          <w:sz w:val="26"/>
          <w:szCs w:val="26"/>
        </w:rPr>
        <w:t>в</w:t>
      </w:r>
      <w:r w:rsidRPr="000D7B08">
        <w:rPr>
          <w:rFonts w:ascii="Times New Roman" w:hAnsi="Times New Roman"/>
          <w:sz w:val="26"/>
          <w:szCs w:val="26"/>
        </w:rPr>
        <w:t>ными</w:t>
      </w:r>
      <w:r w:rsidRPr="000D7B08">
        <w:rPr>
          <w:rFonts w:ascii="Times New Roman" w:hAnsi="Times New Roman"/>
          <w:spacing w:val="62"/>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а</w:t>
      </w:r>
      <w:r w:rsidRPr="000D7B08">
        <w:rPr>
          <w:rFonts w:ascii="Times New Roman" w:hAnsi="Times New Roman"/>
          <w:spacing w:val="1"/>
          <w:sz w:val="26"/>
          <w:szCs w:val="26"/>
        </w:rPr>
        <w:t>во</w:t>
      </w:r>
      <w:r w:rsidRPr="000D7B08">
        <w:rPr>
          <w:rFonts w:ascii="Times New Roman" w:hAnsi="Times New Roman"/>
          <w:spacing w:val="-1"/>
          <w:sz w:val="26"/>
          <w:szCs w:val="26"/>
        </w:rPr>
        <w:t>в</w:t>
      </w:r>
      <w:r w:rsidRPr="000D7B08">
        <w:rPr>
          <w:rFonts w:ascii="Times New Roman" w:hAnsi="Times New Roman"/>
          <w:sz w:val="26"/>
          <w:szCs w:val="26"/>
        </w:rPr>
        <w:t>ы</w:t>
      </w:r>
      <w:r w:rsidRPr="000D7B08">
        <w:rPr>
          <w:rFonts w:ascii="Times New Roman" w:hAnsi="Times New Roman"/>
          <w:spacing w:val="-2"/>
          <w:sz w:val="26"/>
          <w:szCs w:val="26"/>
        </w:rPr>
        <w:t>м</w:t>
      </w:r>
      <w:r w:rsidRPr="000D7B08">
        <w:rPr>
          <w:rFonts w:ascii="Times New Roman" w:hAnsi="Times New Roman"/>
          <w:sz w:val="26"/>
          <w:szCs w:val="26"/>
        </w:rPr>
        <w:t>и</w:t>
      </w:r>
      <w:r w:rsidRPr="000D7B08">
        <w:rPr>
          <w:rFonts w:ascii="Times New Roman" w:hAnsi="Times New Roman"/>
          <w:spacing w:val="65"/>
          <w:sz w:val="26"/>
          <w:szCs w:val="26"/>
        </w:rPr>
        <w:t xml:space="preserve"> </w:t>
      </w:r>
      <w:r w:rsidRPr="000D7B08">
        <w:rPr>
          <w:rFonts w:ascii="Times New Roman" w:hAnsi="Times New Roman"/>
          <w:w w:val="101"/>
          <w:sz w:val="26"/>
          <w:szCs w:val="26"/>
        </w:rPr>
        <w:t>а</w:t>
      </w:r>
      <w:r w:rsidRPr="000D7B08">
        <w:rPr>
          <w:rFonts w:ascii="Times New Roman" w:hAnsi="Times New Roman"/>
          <w:sz w:val="26"/>
          <w:szCs w:val="26"/>
        </w:rPr>
        <w:t>к</w:t>
      </w:r>
      <w:r w:rsidRPr="000D7B08">
        <w:rPr>
          <w:rFonts w:ascii="Times New Roman" w:hAnsi="Times New Roman"/>
          <w:spacing w:val="-1"/>
          <w:sz w:val="26"/>
          <w:szCs w:val="26"/>
        </w:rPr>
        <w:t>т</w:t>
      </w:r>
      <w:r w:rsidRPr="000D7B08">
        <w:rPr>
          <w:rFonts w:ascii="Times New Roman" w:hAnsi="Times New Roman"/>
          <w:w w:val="101"/>
          <w:sz w:val="26"/>
          <w:szCs w:val="26"/>
        </w:rPr>
        <w:t>а</w:t>
      </w:r>
      <w:r w:rsidRPr="000D7B08">
        <w:rPr>
          <w:rFonts w:ascii="Times New Roman" w:hAnsi="Times New Roman"/>
          <w:spacing w:val="-2"/>
          <w:sz w:val="26"/>
          <w:szCs w:val="26"/>
        </w:rPr>
        <w:t>м</w:t>
      </w:r>
      <w:r w:rsidRPr="000D7B08">
        <w:rPr>
          <w:rFonts w:ascii="Times New Roman" w:hAnsi="Times New Roman"/>
          <w:sz w:val="26"/>
          <w:szCs w:val="26"/>
        </w:rPr>
        <w:t>и Б</w:t>
      </w:r>
      <w:r w:rsidRPr="000D7B08">
        <w:rPr>
          <w:rFonts w:ascii="Times New Roman" w:hAnsi="Times New Roman"/>
          <w:w w:val="101"/>
          <w:sz w:val="26"/>
          <w:szCs w:val="26"/>
        </w:rPr>
        <w:t>е</w:t>
      </w:r>
      <w:r w:rsidRPr="000D7B08">
        <w:rPr>
          <w:rFonts w:ascii="Times New Roman" w:hAnsi="Times New Roman"/>
          <w:sz w:val="26"/>
          <w:szCs w:val="26"/>
        </w:rPr>
        <w:t>лгород</w:t>
      </w:r>
      <w:r w:rsidRPr="000D7B08">
        <w:rPr>
          <w:rFonts w:ascii="Times New Roman" w:hAnsi="Times New Roman"/>
          <w:w w:val="101"/>
          <w:sz w:val="26"/>
          <w:szCs w:val="26"/>
        </w:rPr>
        <w:t>с</w:t>
      </w:r>
      <w:r w:rsidRPr="000D7B08">
        <w:rPr>
          <w:rFonts w:ascii="Times New Roman" w:hAnsi="Times New Roman"/>
          <w:spacing w:val="-1"/>
          <w:sz w:val="26"/>
          <w:szCs w:val="26"/>
        </w:rPr>
        <w:t>к</w:t>
      </w:r>
      <w:r w:rsidRPr="000D7B08">
        <w:rPr>
          <w:rFonts w:ascii="Times New Roman" w:hAnsi="Times New Roman"/>
          <w:sz w:val="26"/>
          <w:szCs w:val="26"/>
        </w:rPr>
        <w:t>ой</w:t>
      </w:r>
      <w:r w:rsidRPr="000D7B08">
        <w:rPr>
          <w:rFonts w:ascii="Times New Roman" w:hAnsi="Times New Roman"/>
          <w:spacing w:val="79"/>
          <w:sz w:val="26"/>
          <w:szCs w:val="26"/>
        </w:rPr>
        <w:t xml:space="preserve"> </w:t>
      </w:r>
      <w:r w:rsidRPr="000D7B08">
        <w:rPr>
          <w:rFonts w:ascii="Times New Roman" w:hAnsi="Times New Roman"/>
          <w:sz w:val="26"/>
          <w:szCs w:val="26"/>
        </w:rPr>
        <w:t>обл</w:t>
      </w:r>
      <w:r w:rsidRPr="000D7B08">
        <w:rPr>
          <w:rFonts w:ascii="Times New Roman" w:hAnsi="Times New Roman"/>
          <w:spacing w:val="-1"/>
          <w:w w:val="101"/>
          <w:sz w:val="26"/>
          <w:szCs w:val="26"/>
        </w:rPr>
        <w:t>а</w:t>
      </w:r>
      <w:r w:rsidRPr="000D7B08">
        <w:rPr>
          <w:rFonts w:ascii="Times New Roman" w:hAnsi="Times New Roman"/>
          <w:w w:val="101"/>
          <w:sz w:val="26"/>
          <w:szCs w:val="26"/>
        </w:rPr>
        <w:t>с</w:t>
      </w:r>
      <w:r w:rsidRPr="000D7B08">
        <w:rPr>
          <w:rFonts w:ascii="Times New Roman" w:hAnsi="Times New Roman"/>
          <w:sz w:val="26"/>
          <w:szCs w:val="26"/>
        </w:rPr>
        <w:t>ти,</w:t>
      </w:r>
      <w:r w:rsidRPr="000D7B08">
        <w:rPr>
          <w:rFonts w:ascii="Times New Roman" w:hAnsi="Times New Roman"/>
          <w:spacing w:val="78"/>
          <w:sz w:val="26"/>
          <w:szCs w:val="26"/>
        </w:rPr>
        <w:t xml:space="preserve"> </w:t>
      </w:r>
      <w:r w:rsidRPr="000D7B08">
        <w:rPr>
          <w:rFonts w:ascii="Times New Roman" w:hAnsi="Times New Roman"/>
          <w:sz w:val="26"/>
          <w:szCs w:val="26"/>
        </w:rPr>
        <w:t>м</w:t>
      </w:r>
      <w:r w:rsidRPr="000D7B08">
        <w:rPr>
          <w:rFonts w:ascii="Times New Roman" w:hAnsi="Times New Roman"/>
          <w:spacing w:val="-1"/>
          <w:sz w:val="26"/>
          <w:szCs w:val="26"/>
        </w:rPr>
        <w:t>у</w:t>
      </w:r>
      <w:r w:rsidRPr="000D7B08">
        <w:rPr>
          <w:rFonts w:ascii="Times New Roman" w:hAnsi="Times New Roman"/>
          <w:sz w:val="26"/>
          <w:szCs w:val="26"/>
        </w:rPr>
        <w:t>ницип</w:t>
      </w:r>
      <w:r w:rsidRPr="000D7B08">
        <w:rPr>
          <w:rFonts w:ascii="Times New Roman" w:hAnsi="Times New Roman"/>
          <w:w w:val="101"/>
          <w:sz w:val="26"/>
          <w:szCs w:val="26"/>
        </w:rPr>
        <w:t>а</w:t>
      </w:r>
      <w:r w:rsidRPr="000D7B08">
        <w:rPr>
          <w:rFonts w:ascii="Times New Roman" w:hAnsi="Times New Roman"/>
          <w:sz w:val="26"/>
          <w:szCs w:val="26"/>
        </w:rPr>
        <w:t>льными</w:t>
      </w:r>
      <w:r w:rsidRPr="000D7B08">
        <w:rPr>
          <w:rFonts w:ascii="Times New Roman" w:hAnsi="Times New Roman"/>
          <w:spacing w:val="78"/>
          <w:sz w:val="26"/>
          <w:szCs w:val="26"/>
        </w:rPr>
        <w:t xml:space="preserve"> </w:t>
      </w:r>
      <w:r w:rsidRPr="000D7B08">
        <w:rPr>
          <w:rFonts w:ascii="Times New Roman" w:hAnsi="Times New Roman"/>
          <w:spacing w:val="1"/>
          <w:sz w:val="26"/>
          <w:szCs w:val="26"/>
        </w:rPr>
        <w:t>пр</w:t>
      </w:r>
      <w:r w:rsidRPr="000D7B08">
        <w:rPr>
          <w:rFonts w:ascii="Times New Roman" w:hAnsi="Times New Roman"/>
          <w:w w:val="101"/>
          <w:sz w:val="26"/>
          <w:szCs w:val="26"/>
        </w:rPr>
        <w:t>а</w:t>
      </w:r>
      <w:r w:rsidRPr="000D7B08">
        <w:rPr>
          <w:rFonts w:ascii="Times New Roman" w:hAnsi="Times New Roman"/>
          <w:spacing w:val="-2"/>
          <w:sz w:val="26"/>
          <w:szCs w:val="26"/>
        </w:rPr>
        <w:t>в</w:t>
      </w:r>
      <w:r w:rsidRPr="000D7B08">
        <w:rPr>
          <w:rFonts w:ascii="Times New Roman" w:hAnsi="Times New Roman"/>
          <w:sz w:val="26"/>
          <w:szCs w:val="26"/>
        </w:rPr>
        <w:t>о</w:t>
      </w:r>
      <w:r w:rsidRPr="000D7B08">
        <w:rPr>
          <w:rFonts w:ascii="Times New Roman" w:hAnsi="Times New Roman"/>
          <w:spacing w:val="1"/>
          <w:sz w:val="26"/>
          <w:szCs w:val="26"/>
        </w:rPr>
        <w:t>в</w:t>
      </w:r>
      <w:r w:rsidRPr="000D7B08">
        <w:rPr>
          <w:rFonts w:ascii="Times New Roman" w:hAnsi="Times New Roman"/>
          <w:sz w:val="26"/>
          <w:szCs w:val="26"/>
        </w:rPr>
        <w:t>ыми</w:t>
      </w:r>
      <w:r w:rsidRPr="000D7B08">
        <w:rPr>
          <w:rFonts w:ascii="Times New Roman" w:hAnsi="Times New Roman"/>
          <w:spacing w:val="77"/>
          <w:sz w:val="26"/>
          <w:szCs w:val="26"/>
        </w:rPr>
        <w:t xml:space="preserve"> </w:t>
      </w:r>
      <w:r w:rsidRPr="000D7B08">
        <w:rPr>
          <w:rFonts w:ascii="Times New Roman" w:hAnsi="Times New Roman"/>
          <w:spacing w:val="1"/>
          <w:w w:val="101"/>
          <w:sz w:val="26"/>
          <w:szCs w:val="26"/>
        </w:rPr>
        <w:t>а</w:t>
      </w:r>
      <w:r w:rsidRPr="000D7B08">
        <w:rPr>
          <w:rFonts w:ascii="Times New Roman" w:hAnsi="Times New Roman"/>
          <w:sz w:val="26"/>
          <w:szCs w:val="26"/>
        </w:rPr>
        <w:t>к</w:t>
      </w:r>
      <w:r w:rsidRPr="000D7B08">
        <w:rPr>
          <w:rFonts w:ascii="Times New Roman" w:hAnsi="Times New Roman"/>
          <w:spacing w:val="-2"/>
          <w:sz w:val="26"/>
          <w:szCs w:val="26"/>
        </w:rPr>
        <w:t>т</w:t>
      </w:r>
      <w:r w:rsidRPr="000D7B08">
        <w:rPr>
          <w:rFonts w:ascii="Times New Roman" w:hAnsi="Times New Roman"/>
          <w:w w:val="101"/>
          <w:sz w:val="26"/>
          <w:szCs w:val="26"/>
        </w:rPr>
        <w:t>а</w:t>
      </w:r>
      <w:r w:rsidRPr="000D7B08">
        <w:rPr>
          <w:rFonts w:ascii="Times New Roman" w:hAnsi="Times New Roman"/>
          <w:sz w:val="26"/>
          <w:szCs w:val="26"/>
        </w:rPr>
        <w:t>м</w:t>
      </w:r>
      <w:r w:rsidRPr="000D7B08">
        <w:rPr>
          <w:rFonts w:ascii="Times New Roman" w:hAnsi="Times New Roman"/>
          <w:spacing w:val="1"/>
          <w:sz w:val="26"/>
          <w:szCs w:val="26"/>
        </w:rPr>
        <w:t>и</w:t>
      </w:r>
      <w:r w:rsidRPr="000D7B08">
        <w:rPr>
          <w:rFonts w:ascii="Times New Roman" w:hAnsi="Times New Roman"/>
          <w:sz w:val="26"/>
          <w:szCs w:val="26"/>
        </w:rPr>
        <w:t>;</w:t>
      </w:r>
      <w:r w:rsidRPr="000D7B08">
        <w:rPr>
          <w:rFonts w:ascii="Times New Roman" w:hAnsi="Times New Roman"/>
          <w:spacing w:val="78"/>
          <w:sz w:val="26"/>
          <w:szCs w:val="26"/>
        </w:rPr>
        <w:t xml:space="preserve"> </w:t>
      </w:r>
    </w:p>
    <w:p w:rsidR="001A227D" w:rsidRPr="000D7B08" w:rsidRDefault="001A227D" w:rsidP="004C415C">
      <w:pPr>
        <w:autoSpaceDE w:val="0"/>
        <w:autoSpaceDN w:val="0"/>
        <w:adjustRightInd w:val="0"/>
        <w:spacing w:after="0"/>
        <w:ind w:firstLine="709"/>
        <w:jc w:val="both"/>
        <w:rPr>
          <w:rFonts w:ascii="Times New Roman" w:hAnsi="Times New Roman"/>
          <w:spacing w:val="1"/>
          <w:sz w:val="26"/>
          <w:szCs w:val="26"/>
        </w:rPr>
      </w:pPr>
      <w:r w:rsidRPr="000D7B08">
        <w:rPr>
          <w:rFonts w:ascii="Times New Roman" w:hAnsi="Times New Roman"/>
          <w:sz w:val="26"/>
          <w:szCs w:val="26"/>
        </w:rPr>
        <w:t>к)</w:t>
      </w:r>
      <w:r w:rsidRPr="000D7B08">
        <w:rPr>
          <w:rFonts w:ascii="Times New Roman" w:hAnsi="Times New Roman"/>
          <w:spacing w:val="55"/>
          <w:sz w:val="26"/>
          <w:szCs w:val="26"/>
        </w:rPr>
        <w:t xml:space="preserve"> </w:t>
      </w:r>
      <w:r w:rsidRPr="000D7B08">
        <w:rPr>
          <w:rFonts w:ascii="Times New Roman" w:hAnsi="Times New Roman"/>
          <w:sz w:val="26"/>
          <w:szCs w:val="26"/>
        </w:rPr>
        <w:t>тр</w:t>
      </w:r>
      <w:r w:rsidRPr="000D7B08">
        <w:rPr>
          <w:rFonts w:ascii="Times New Roman" w:hAnsi="Times New Roman"/>
          <w:w w:val="101"/>
          <w:sz w:val="26"/>
          <w:szCs w:val="26"/>
        </w:rPr>
        <w:t>е</w:t>
      </w:r>
      <w:r w:rsidRPr="000D7B08">
        <w:rPr>
          <w:rFonts w:ascii="Times New Roman" w:hAnsi="Times New Roman"/>
          <w:spacing w:val="-1"/>
          <w:sz w:val="26"/>
          <w:szCs w:val="26"/>
        </w:rPr>
        <w:t>б</w:t>
      </w:r>
      <w:r w:rsidRPr="000D7B08">
        <w:rPr>
          <w:rFonts w:ascii="Times New Roman" w:hAnsi="Times New Roman"/>
          <w:sz w:val="26"/>
          <w:szCs w:val="26"/>
        </w:rPr>
        <w:t>ов</w:t>
      </w:r>
      <w:r w:rsidRPr="000D7B08">
        <w:rPr>
          <w:rFonts w:ascii="Times New Roman" w:hAnsi="Times New Roman"/>
          <w:w w:val="101"/>
          <w:sz w:val="26"/>
          <w:szCs w:val="26"/>
        </w:rPr>
        <w:t>а</w:t>
      </w:r>
      <w:r w:rsidRPr="000D7B08">
        <w:rPr>
          <w:rFonts w:ascii="Times New Roman" w:hAnsi="Times New Roman"/>
          <w:sz w:val="26"/>
          <w:szCs w:val="26"/>
        </w:rPr>
        <w:t>ни</w:t>
      </w:r>
      <w:r w:rsidRPr="000D7B08">
        <w:rPr>
          <w:rFonts w:ascii="Times New Roman" w:hAnsi="Times New Roman"/>
          <w:w w:val="101"/>
          <w:sz w:val="26"/>
          <w:szCs w:val="26"/>
        </w:rPr>
        <w:t>е</w:t>
      </w:r>
      <w:r w:rsidRPr="000D7B08">
        <w:rPr>
          <w:rFonts w:ascii="Times New Roman" w:hAnsi="Times New Roman"/>
          <w:spacing w:val="54"/>
          <w:sz w:val="26"/>
          <w:szCs w:val="26"/>
        </w:rPr>
        <w:t xml:space="preserve"> </w:t>
      </w:r>
      <w:r w:rsidRPr="000D7B08">
        <w:rPr>
          <w:rFonts w:ascii="Times New Roman" w:hAnsi="Times New Roman"/>
          <w:spacing w:val="1"/>
          <w:sz w:val="26"/>
          <w:szCs w:val="26"/>
        </w:rPr>
        <w:t>у</w:t>
      </w:r>
      <w:r w:rsidRPr="000D7B08">
        <w:rPr>
          <w:rFonts w:ascii="Times New Roman" w:hAnsi="Times New Roman"/>
          <w:spacing w:val="51"/>
          <w:sz w:val="26"/>
          <w:szCs w:val="26"/>
        </w:rPr>
        <w:t xml:space="preserve"> </w:t>
      </w:r>
      <w:r w:rsidRPr="000D7B08">
        <w:rPr>
          <w:rFonts w:ascii="Times New Roman" w:hAnsi="Times New Roman"/>
          <w:sz w:val="26"/>
          <w:szCs w:val="26"/>
        </w:rPr>
        <w:t>з</w:t>
      </w:r>
      <w:r w:rsidRPr="000D7B08">
        <w:rPr>
          <w:rFonts w:ascii="Times New Roman" w:hAnsi="Times New Roman"/>
          <w:w w:val="101"/>
          <w:sz w:val="26"/>
          <w:szCs w:val="26"/>
        </w:rPr>
        <w:t>ая</w:t>
      </w:r>
      <w:r w:rsidRPr="000D7B08">
        <w:rPr>
          <w:rFonts w:ascii="Times New Roman" w:hAnsi="Times New Roman"/>
          <w:sz w:val="26"/>
          <w:szCs w:val="26"/>
        </w:rPr>
        <w:t>вит</w:t>
      </w:r>
      <w:r w:rsidRPr="000D7B08">
        <w:rPr>
          <w:rFonts w:ascii="Times New Roman" w:hAnsi="Times New Roman"/>
          <w:w w:val="101"/>
          <w:sz w:val="26"/>
          <w:szCs w:val="26"/>
        </w:rPr>
        <w:t>е</w:t>
      </w:r>
      <w:r w:rsidRPr="000D7B08">
        <w:rPr>
          <w:rFonts w:ascii="Times New Roman" w:hAnsi="Times New Roman"/>
          <w:sz w:val="26"/>
          <w:szCs w:val="26"/>
        </w:rPr>
        <w:t>л</w:t>
      </w:r>
      <w:r w:rsidRPr="000D7B08">
        <w:rPr>
          <w:rFonts w:ascii="Times New Roman" w:hAnsi="Times New Roman"/>
          <w:w w:val="101"/>
          <w:sz w:val="26"/>
          <w:szCs w:val="26"/>
        </w:rPr>
        <w:t>я</w:t>
      </w:r>
      <w:r w:rsidRPr="000D7B08">
        <w:rPr>
          <w:rFonts w:ascii="Times New Roman" w:hAnsi="Times New Roman"/>
          <w:spacing w:val="51"/>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ри</w:t>
      </w:r>
      <w:r w:rsidRPr="000D7B08">
        <w:rPr>
          <w:rFonts w:ascii="Times New Roman" w:hAnsi="Times New Roman"/>
          <w:spacing w:val="55"/>
          <w:sz w:val="26"/>
          <w:szCs w:val="26"/>
        </w:rPr>
        <w:t xml:space="preserve"> </w:t>
      </w:r>
      <w:r w:rsidRPr="000D7B08">
        <w:rPr>
          <w:rFonts w:ascii="Times New Roman" w:hAnsi="Times New Roman"/>
          <w:sz w:val="26"/>
          <w:szCs w:val="26"/>
        </w:rPr>
        <w:t>пр</w:t>
      </w:r>
      <w:r w:rsidRPr="000D7B08">
        <w:rPr>
          <w:rFonts w:ascii="Times New Roman" w:hAnsi="Times New Roman"/>
          <w:spacing w:val="-1"/>
          <w:w w:val="101"/>
          <w:sz w:val="26"/>
          <w:szCs w:val="26"/>
        </w:rPr>
        <w:t>е</w:t>
      </w:r>
      <w:r w:rsidRPr="000D7B08">
        <w:rPr>
          <w:rFonts w:ascii="Times New Roman" w:hAnsi="Times New Roman"/>
          <w:sz w:val="26"/>
          <w:szCs w:val="26"/>
        </w:rPr>
        <w:t>до</w:t>
      </w:r>
      <w:r w:rsidRPr="000D7B08">
        <w:rPr>
          <w:rFonts w:ascii="Times New Roman" w:hAnsi="Times New Roman"/>
          <w:spacing w:val="-2"/>
          <w:w w:val="101"/>
          <w:sz w:val="26"/>
          <w:szCs w:val="26"/>
        </w:rPr>
        <w:t>с</w:t>
      </w:r>
      <w:r w:rsidRPr="000D7B08">
        <w:rPr>
          <w:rFonts w:ascii="Times New Roman" w:hAnsi="Times New Roman"/>
          <w:spacing w:val="-1"/>
          <w:sz w:val="26"/>
          <w:szCs w:val="26"/>
        </w:rPr>
        <w:t>т</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е</w:t>
      </w:r>
      <w:r w:rsidRPr="000D7B08">
        <w:rPr>
          <w:rFonts w:ascii="Times New Roman" w:hAnsi="Times New Roman"/>
          <w:sz w:val="26"/>
          <w:szCs w:val="26"/>
        </w:rPr>
        <w:t>нии</w:t>
      </w:r>
      <w:r w:rsidRPr="000D7B08">
        <w:rPr>
          <w:rFonts w:ascii="Times New Roman" w:hAnsi="Times New Roman"/>
          <w:spacing w:val="56"/>
          <w:sz w:val="26"/>
          <w:szCs w:val="26"/>
        </w:rPr>
        <w:t xml:space="preserve"> </w:t>
      </w:r>
      <w:r w:rsidRPr="000D7B08">
        <w:rPr>
          <w:rFonts w:ascii="Times New Roman" w:hAnsi="Times New Roman"/>
          <w:sz w:val="26"/>
          <w:szCs w:val="26"/>
        </w:rPr>
        <w:t>м</w:t>
      </w:r>
      <w:r w:rsidRPr="000D7B08">
        <w:rPr>
          <w:rFonts w:ascii="Times New Roman" w:hAnsi="Times New Roman"/>
          <w:spacing w:val="-1"/>
          <w:sz w:val="26"/>
          <w:szCs w:val="26"/>
        </w:rPr>
        <w:t>у</w:t>
      </w:r>
      <w:r w:rsidRPr="000D7B08">
        <w:rPr>
          <w:rFonts w:ascii="Times New Roman" w:hAnsi="Times New Roman"/>
          <w:sz w:val="26"/>
          <w:szCs w:val="26"/>
        </w:rPr>
        <w:t>ницип</w:t>
      </w:r>
      <w:r w:rsidRPr="000D7B08">
        <w:rPr>
          <w:rFonts w:ascii="Times New Roman" w:hAnsi="Times New Roman"/>
          <w:spacing w:val="-1"/>
          <w:w w:val="101"/>
          <w:sz w:val="26"/>
          <w:szCs w:val="26"/>
        </w:rPr>
        <w:t>а</w:t>
      </w:r>
      <w:r w:rsidRPr="000D7B08">
        <w:rPr>
          <w:rFonts w:ascii="Times New Roman" w:hAnsi="Times New Roman"/>
          <w:spacing w:val="-1"/>
          <w:sz w:val="26"/>
          <w:szCs w:val="26"/>
        </w:rPr>
        <w:t>л</w:t>
      </w:r>
      <w:r w:rsidRPr="000D7B08">
        <w:rPr>
          <w:rFonts w:ascii="Times New Roman" w:hAnsi="Times New Roman"/>
          <w:sz w:val="26"/>
          <w:szCs w:val="26"/>
        </w:rPr>
        <w:t>ьной</w:t>
      </w:r>
      <w:r w:rsidRPr="000D7B08">
        <w:rPr>
          <w:rFonts w:ascii="Times New Roman" w:hAnsi="Times New Roman"/>
          <w:spacing w:val="56"/>
          <w:sz w:val="26"/>
          <w:szCs w:val="26"/>
        </w:rPr>
        <w:t xml:space="preserve"> </w:t>
      </w:r>
      <w:r w:rsidRPr="000D7B08">
        <w:rPr>
          <w:rFonts w:ascii="Times New Roman" w:hAnsi="Times New Roman"/>
          <w:spacing w:val="-3"/>
          <w:sz w:val="26"/>
          <w:szCs w:val="26"/>
        </w:rPr>
        <w:t>у</w:t>
      </w:r>
      <w:r w:rsidRPr="000D7B08">
        <w:rPr>
          <w:rFonts w:ascii="Times New Roman" w:hAnsi="Times New Roman"/>
          <w:w w:val="101"/>
          <w:sz w:val="26"/>
          <w:szCs w:val="26"/>
        </w:rPr>
        <w:t>с</w:t>
      </w:r>
      <w:r w:rsidRPr="000D7B08">
        <w:rPr>
          <w:rFonts w:ascii="Times New Roman" w:hAnsi="Times New Roman"/>
          <w:spacing w:val="-1"/>
          <w:sz w:val="26"/>
          <w:szCs w:val="26"/>
        </w:rPr>
        <w:t>л</w:t>
      </w:r>
      <w:r w:rsidRPr="000D7B08">
        <w:rPr>
          <w:rFonts w:ascii="Times New Roman" w:hAnsi="Times New Roman"/>
          <w:spacing w:val="-3"/>
          <w:sz w:val="26"/>
          <w:szCs w:val="26"/>
        </w:rPr>
        <w:t>у</w:t>
      </w:r>
      <w:r w:rsidRPr="000D7B08">
        <w:rPr>
          <w:rFonts w:ascii="Times New Roman" w:hAnsi="Times New Roman"/>
          <w:sz w:val="26"/>
          <w:szCs w:val="26"/>
        </w:rPr>
        <w:t xml:space="preserve">ги </w:t>
      </w:r>
      <w:r w:rsidRPr="000D7B08">
        <w:rPr>
          <w:rFonts w:ascii="Times New Roman" w:hAnsi="Times New Roman"/>
          <w:spacing w:val="1"/>
          <w:sz w:val="26"/>
          <w:szCs w:val="26"/>
        </w:rPr>
        <w:t>д</w:t>
      </w:r>
      <w:r w:rsidRPr="000D7B08">
        <w:rPr>
          <w:rFonts w:ascii="Times New Roman" w:hAnsi="Times New Roman"/>
          <w:sz w:val="26"/>
          <w:szCs w:val="26"/>
        </w:rPr>
        <w:t>ок</w:t>
      </w:r>
      <w:r w:rsidRPr="000D7B08">
        <w:rPr>
          <w:rFonts w:ascii="Times New Roman" w:hAnsi="Times New Roman"/>
          <w:spacing w:val="-1"/>
          <w:sz w:val="26"/>
          <w:szCs w:val="26"/>
        </w:rPr>
        <w:t>у</w:t>
      </w:r>
      <w:r w:rsidRPr="000D7B08">
        <w:rPr>
          <w:rFonts w:ascii="Times New Roman" w:hAnsi="Times New Roman"/>
          <w:sz w:val="26"/>
          <w:szCs w:val="26"/>
        </w:rPr>
        <w:t>м</w:t>
      </w:r>
      <w:r w:rsidRPr="000D7B08">
        <w:rPr>
          <w:rFonts w:ascii="Times New Roman" w:hAnsi="Times New Roman"/>
          <w:w w:val="101"/>
          <w:sz w:val="26"/>
          <w:szCs w:val="26"/>
        </w:rPr>
        <w:t>е</w:t>
      </w:r>
      <w:r w:rsidRPr="000D7B08">
        <w:rPr>
          <w:rFonts w:ascii="Times New Roman" w:hAnsi="Times New Roman"/>
          <w:sz w:val="26"/>
          <w:szCs w:val="26"/>
        </w:rPr>
        <w:t>нт</w:t>
      </w:r>
      <w:r w:rsidRPr="000D7B08">
        <w:rPr>
          <w:rFonts w:ascii="Times New Roman" w:hAnsi="Times New Roman"/>
          <w:spacing w:val="1"/>
          <w:sz w:val="26"/>
          <w:szCs w:val="26"/>
        </w:rPr>
        <w:t>о</w:t>
      </w:r>
      <w:r w:rsidRPr="000D7B08">
        <w:rPr>
          <w:rFonts w:ascii="Times New Roman" w:hAnsi="Times New Roman"/>
          <w:sz w:val="26"/>
          <w:szCs w:val="26"/>
        </w:rPr>
        <w:t>в или</w:t>
      </w:r>
      <w:r w:rsidRPr="000D7B08">
        <w:rPr>
          <w:rFonts w:ascii="Times New Roman" w:hAnsi="Times New Roman"/>
          <w:spacing w:val="1"/>
          <w:sz w:val="26"/>
          <w:szCs w:val="26"/>
        </w:rPr>
        <w:t xml:space="preserve"> </w:t>
      </w:r>
      <w:r w:rsidRPr="000D7B08">
        <w:rPr>
          <w:rFonts w:ascii="Times New Roman" w:hAnsi="Times New Roman"/>
          <w:sz w:val="26"/>
          <w:szCs w:val="26"/>
        </w:rPr>
        <w:t>информ</w:t>
      </w:r>
      <w:r w:rsidRPr="000D7B08">
        <w:rPr>
          <w:rFonts w:ascii="Times New Roman" w:hAnsi="Times New Roman"/>
          <w:spacing w:val="-1"/>
          <w:w w:val="101"/>
          <w:sz w:val="26"/>
          <w:szCs w:val="26"/>
        </w:rPr>
        <w:t>а</w:t>
      </w:r>
      <w:r w:rsidRPr="000D7B08">
        <w:rPr>
          <w:rFonts w:ascii="Times New Roman" w:hAnsi="Times New Roman"/>
          <w:sz w:val="26"/>
          <w:szCs w:val="26"/>
        </w:rPr>
        <w:t>ции, от</w:t>
      </w:r>
      <w:r w:rsidRPr="000D7B08">
        <w:rPr>
          <w:rFonts w:ascii="Times New Roman" w:hAnsi="Times New Roman"/>
          <w:w w:val="101"/>
          <w:sz w:val="26"/>
          <w:szCs w:val="26"/>
        </w:rPr>
        <w:t>с</w:t>
      </w:r>
      <w:r w:rsidRPr="000D7B08">
        <w:rPr>
          <w:rFonts w:ascii="Times New Roman" w:hAnsi="Times New Roman"/>
          <w:spacing w:val="-3"/>
          <w:sz w:val="26"/>
          <w:szCs w:val="26"/>
        </w:rPr>
        <w:t>у</w:t>
      </w:r>
      <w:r w:rsidRPr="000D7B08">
        <w:rPr>
          <w:rFonts w:ascii="Times New Roman" w:hAnsi="Times New Roman"/>
          <w:sz w:val="26"/>
          <w:szCs w:val="26"/>
        </w:rPr>
        <w:t>т</w:t>
      </w:r>
      <w:r w:rsidRPr="000D7B08">
        <w:rPr>
          <w:rFonts w:ascii="Times New Roman" w:hAnsi="Times New Roman"/>
          <w:w w:val="101"/>
          <w:sz w:val="26"/>
          <w:szCs w:val="26"/>
        </w:rPr>
        <w:t>с</w:t>
      </w:r>
      <w:r w:rsidRPr="000D7B08">
        <w:rPr>
          <w:rFonts w:ascii="Times New Roman" w:hAnsi="Times New Roman"/>
          <w:sz w:val="26"/>
          <w:szCs w:val="26"/>
        </w:rPr>
        <w:t>тви</w:t>
      </w:r>
      <w:r w:rsidRPr="000D7B08">
        <w:rPr>
          <w:rFonts w:ascii="Times New Roman" w:hAnsi="Times New Roman"/>
          <w:w w:val="101"/>
          <w:sz w:val="26"/>
          <w:szCs w:val="26"/>
        </w:rPr>
        <w:t>е</w:t>
      </w:r>
      <w:r w:rsidRPr="000D7B08">
        <w:rPr>
          <w:rFonts w:ascii="Times New Roman" w:hAnsi="Times New Roman"/>
          <w:sz w:val="26"/>
          <w:szCs w:val="26"/>
        </w:rPr>
        <w:t xml:space="preserve"> и</w:t>
      </w:r>
      <w:r w:rsidRPr="000D7B08">
        <w:rPr>
          <w:rFonts w:ascii="Times New Roman" w:hAnsi="Times New Roman"/>
          <w:spacing w:val="1"/>
          <w:sz w:val="26"/>
          <w:szCs w:val="26"/>
        </w:rPr>
        <w:t xml:space="preserve"> </w:t>
      </w:r>
      <w:r w:rsidRPr="000D7B08">
        <w:rPr>
          <w:rFonts w:ascii="Times New Roman" w:hAnsi="Times New Roman"/>
          <w:sz w:val="26"/>
          <w:szCs w:val="26"/>
        </w:rPr>
        <w:t>(</w:t>
      </w:r>
      <w:r w:rsidRPr="000D7B08">
        <w:rPr>
          <w:rFonts w:ascii="Times New Roman" w:hAnsi="Times New Roman"/>
          <w:spacing w:val="1"/>
          <w:sz w:val="26"/>
          <w:szCs w:val="26"/>
        </w:rPr>
        <w:t>и</w:t>
      </w:r>
      <w:r w:rsidRPr="000D7B08">
        <w:rPr>
          <w:rFonts w:ascii="Times New Roman" w:hAnsi="Times New Roman"/>
          <w:sz w:val="26"/>
          <w:szCs w:val="26"/>
        </w:rPr>
        <w:t>л</w:t>
      </w:r>
      <w:r w:rsidRPr="000D7B08">
        <w:rPr>
          <w:rFonts w:ascii="Times New Roman" w:hAnsi="Times New Roman"/>
          <w:spacing w:val="-1"/>
          <w:sz w:val="26"/>
          <w:szCs w:val="26"/>
        </w:rPr>
        <w:t>и</w:t>
      </w:r>
      <w:r w:rsidRPr="000D7B08">
        <w:rPr>
          <w:rFonts w:ascii="Times New Roman" w:hAnsi="Times New Roman"/>
          <w:sz w:val="26"/>
          <w:szCs w:val="26"/>
        </w:rPr>
        <w:t xml:space="preserve">) </w:t>
      </w:r>
      <w:r w:rsidRPr="000D7B08">
        <w:rPr>
          <w:rFonts w:ascii="Times New Roman" w:hAnsi="Times New Roman"/>
          <w:spacing w:val="1"/>
          <w:sz w:val="26"/>
          <w:szCs w:val="26"/>
        </w:rPr>
        <w:t>н</w:t>
      </w:r>
      <w:r w:rsidRPr="000D7B08">
        <w:rPr>
          <w:rFonts w:ascii="Times New Roman" w:hAnsi="Times New Roman"/>
          <w:w w:val="101"/>
          <w:sz w:val="26"/>
          <w:szCs w:val="26"/>
        </w:rPr>
        <w:t>е</w:t>
      </w:r>
      <w:r w:rsidRPr="000D7B08">
        <w:rPr>
          <w:rFonts w:ascii="Times New Roman" w:hAnsi="Times New Roman"/>
          <w:sz w:val="26"/>
          <w:szCs w:val="26"/>
        </w:rPr>
        <w:t>до</w:t>
      </w:r>
      <w:r w:rsidRPr="000D7B08">
        <w:rPr>
          <w:rFonts w:ascii="Times New Roman" w:hAnsi="Times New Roman"/>
          <w:spacing w:val="1"/>
          <w:w w:val="101"/>
          <w:sz w:val="26"/>
          <w:szCs w:val="26"/>
        </w:rPr>
        <w:t>с</w:t>
      </w:r>
      <w:r w:rsidRPr="000D7B08">
        <w:rPr>
          <w:rFonts w:ascii="Times New Roman" w:hAnsi="Times New Roman"/>
          <w:spacing w:val="-1"/>
          <w:sz w:val="26"/>
          <w:szCs w:val="26"/>
        </w:rPr>
        <w:t>т</w:t>
      </w:r>
      <w:r w:rsidRPr="000D7B08">
        <w:rPr>
          <w:rFonts w:ascii="Times New Roman" w:hAnsi="Times New Roman"/>
          <w:sz w:val="26"/>
          <w:szCs w:val="26"/>
        </w:rPr>
        <w:t>о</w:t>
      </w:r>
      <w:r w:rsidRPr="000D7B08">
        <w:rPr>
          <w:rFonts w:ascii="Times New Roman" w:hAnsi="Times New Roman"/>
          <w:spacing w:val="-2"/>
          <w:sz w:val="26"/>
          <w:szCs w:val="26"/>
        </w:rPr>
        <w:t>в</w:t>
      </w:r>
      <w:r w:rsidRPr="000D7B08">
        <w:rPr>
          <w:rFonts w:ascii="Times New Roman" w:hAnsi="Times New Roman"/>
          <w:w w:val="101"/>
          <w:sz w:val="26"/>
          <w:szCs w:val="26"/>
        </w:rPr>
        <w:t>е</w:t>
      </w:r>
      <w:r w:rsidRPr="000D7B08">
        <w:rPr>
          <w:rFonts w:ascii="Times New Roman" w:hAnsi="Times New Roman"/>
          <w:sz w:val="26"/>
          <w:szCs w:val="26"/>
        </w:rPr>
        <w:t>рно</w:t>
      </w:r>
      <w:r w:rsidRPr="000D7B08">
        <w:rPr>
          <w:rFonts w:ascii="Times New Roman" w:hAnsi="Times New Roman"/>
          <w:w w:val="101"/>
          <w:sz w:val="26"/>
          <w:szCs w:val="26"/>
        </w:rPr>
        <w:t>с</w:t>
      </w:r>
      <w:r w:rsidRPr="000D7B08">
        <w:rPr>
          <w:rFonts w:ascii="Times New Roman" w:hAnsi="Times New Roman"/>
          <w:sz w:val="26"/>
          <w:szCs w:val="26"/>
        </w:rPr>
        <w:t>ть</w:t>
      </w:r>
      <w:r w:rsidRPr="000D7B08">
        <w:rPr>
          <w:rFonts w:ascii="Times New Roman" w:hAnsi="Times New Roman"/>
          <w:spacing w:val="-1"/>
          <w:sz w:val="26"/>
          <w:szCs w:val="26"/>
        </w:rPr>
        <w:t xml:space="preserve"> к</w:t>
      </w:r>
      <w:r w:rsidRPr="000D7B08">
        <w:rPr>
          <w:rFonts w:ascii="Times New Roman" w:hAnsi="Times New Roman"/>
          <w:sz w:val="26"/>
          <w:szCs w:val="26"/>
        </w:rPr>
        <w:t>оторых</w:t>
      </w:r>
      <w:r w:rsidRPr="000D7B08">
        <w:rPr>
          <w:rFonts w:ascii="Times New Roman" w:hAnsi="Times New Roman"/>
          <w:spacing w:val="1"/>
          <w:sz w:val="26"/>
          <w:szCs w:val="26"/>
        </w:rPr>
        <w:t xml:space="preserve"> </w:t>
      </w:r>
      <w:r w:rsidRPr="000D7B08">
        <w:rPr>
          <w:rFonts w:ascii="Times New Roman" w:hAnsi="Times New Roman"/>
          <w:sz w:val="26"/>
          <w:szCs w:val="26"/>
        </w:rPr>
        <w:t>н</w:t>
      </w:r>
      <w:r w:rsidRPr="000D7B08">
        <w:rPr>
          <w:rFonts w:ascii="Times New Roman" w:hAnsi="Times New Roman"/>
          <w:spacing w:val="-1"/>
          <w:w w:val="101"/>
          <w:sz w:val="26"/>
          <w:szCs w:val="26"/>
        </w:rPr>
        <w:t>е</w:t>
      </w:r>
      <w:r w:rsidRPr="000D7B08">
        <w:rPr>
          <w:rFonts w:ascii="Times New Roman" w:hAnsi="Times New Roman"/>
          <w:sz w:val="26"/>
          <w:szCs w:val="26"/>
        </w:rPr>
        <w:t xml:space="preserve"> </w:t>
      </w:r>
      <w:r w:rsidRPr="000D7B08">
        <w:rPr>
          <w:rFonts w:ascii="Times New Roman" w:hAnsi="Times New Roman"/>
          <w:spacing w:val="-2"/>
          <w:sz w:val="26"/>
          <w:szCs w:val="26"/>
        </w:rPr>
        <w:t>у</w:t>
      </w:r>
      <w:r w:rsidRPr="000D7B08">
        <w:rPr>
          <w:rFonts w:ascii="Times New Roman" w:hAnsi="Times New Roman"/>
          <w:sz w:val="26"/>
          <w:szCs w:val="26"/>
        </w:rPr>
        <w:t>к</w:t>
      </w:r>
      <w:r w:rsidRPr="000D7B08">
        <w:rPr>
          <w:rFonts w:ascii="Times New Roman" w:hAnsi="Times New Roman"/>
          <w:w w:val="101"/>
          <w:sz w:val="26"/>
          <w:szCs w:val="26"/>
        </w:rPr>
        <w:t>а</w:t>
      </w:r>
      <w:r w:rsidRPr="000D7B08">
        <w:rPr>
          <w:rFonts w:ascii="Times New Roman" w:hAnsi="Times New Roman"/>
          <w:sz w:val="26"/>
          <w:szCs w:val="26"/>
        </w:rPr>
        <w:t>зыв</w:t>
      </w:r>
      <w:r w:rsidRPr="000D7B08">
        <w:rPr>
          <w:rFonts w:ascii="Times New Roman" w:hAnsi="Times New Roman"/>
          <w:w w:val="101"/>
          <w:sz w:val="26"/>
          <w:szCs w:val="26"/>
        </w:rPr>
        <w:t>а</w:t>
      </w:r>
      <w:r w:rsidRPr="000D7B08">
        <w:rPr>
          <w:rFonts w:ascii="Times New Roman" w:hAnsi="Times New Roman"/>
          <w:sz w:val="26"/>
          <w:szCs w:val="26"/>
        </w:rPr>
        <w:t>ли</w:t>
      </w:r>
      <w:r w:rsidRPr="000D7B08">
        <w:rPr>
          <w:rFonts w:ascii="Times New Roman" w:hAnsi="Times New Roman"/>
          <w:w w:val="101"/>
          <w:sz w:val="26"/>
          <w:szCs w:val="26"/>
        </w:rPr>
        <w:t>с</w:t>
      </w:r>
      <w:r w:rsidRPr="000D7B08">
        <w:rPr>
          <w:rFonts w:ascii="Times New Roman" w:hAnsi="Times New Roman"/>
          <w:sz w:val="26"/>
          <w:szCs w:val="26"/>
        </w:rPr>
        <w:t>ь</w:t>
      </w:r>
      <w:r w:rsidRPr="000D7B08">
        <w:rPr>
          <w:rFonts w:ascii="Times New Roman" w:hAnsi="Times New Roman"/>
          <w:spacing w:val="13"/>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ри</w:t>
      </w:r>
      <w:r w:rsidRPr="000D7B08">
        <w:rPr>
          <w:rFonts w:ascii="Times New Roman" w:hAnsi="Times New Roman"/>
          <w:spacing w:val="15"/>
          <w:sz w:val="26"/>
          <w:szCs w:val="26"/>
        </w:rPr>
        <w:t xml:space="preserve"> </w:t>
      </w:r>
      <w:r w:rsidRPr="000D7B08">
        <w:rPr>
          <w:rFonts w:ascii="Times New Roman" w:hAnsi="Times New Roman"/>
          <w:spacing w:val="1"/>
          <w:sz w:val="26"/>
          <w:szCs w:val="26"/>
        </w:rPr>
        <w:t>п</w:t>
      </w:r>
      <w:r w:rsidRPr="000D7B08">
        <w:rPr>
          <w:rFonts w:ascii="Times New Roman" w:hAnsi="Times New Roman"/>
          <w:w w:val="101"/>
          <w:sz w:val="26"/>
          <w:szCs w:val="26"/>
        </w:rPr>
        <w:t>е</w:t>
      </w:r>
      <w:r w:rsidRPr="000D7B08">
        <w:rPr>
          <w:rFonts w:ascii="Times New Roman" w:hAnsi="Times New Roman"/>
          <w:sz w:val="26"/>
          <w:szCs w:val="26"/>
        </w:rPr>
        <w:t>рв</w:t>
      </w:r>
      <w:r w:rsidRPr="000D7B08">
        <w:rPr>
          <w:rFonts w:ascii="Times New Roman" w:hAnsi="Times New Roman"/>
          <w:spacing w:val="-1"/>
          <w:sz w:val="26"/>
          <w:szCs w:val="26"/>
        </w:rPr>
        <w:t>о</w:t>
      </w:r>
      <w:r w:rsidRPr="000D7B08">
        <w:rPr>
          <w:rFonts w:ascii="Times New Roman" w:hAnsi="Times New Roman"/>
          <w:sz w:val="26"/>
          <w:szCs w:val="26"/>
        </w:rPr>
        <w:t>н</w:t>
      </w:r>
      <w:r w:rsidRPr="000D7B08">
        <w:rPr>
          <w:rFonts w:ascii="Times New Roman" w:hAnsi="Times New Roman"/>
          <w:w w:val="101"/>
          <w:sz w:val="26"/>
          <w:szCs w:val="26"/>
        </w:rPr>
        <w:t>а</w:t>
      </w:r>
      <w:r w:rsidRPr="000D7B08">
        <w:rPr>
          <w:rFonts w:ascii="Times New Roman" w:hAnsi="Times New Roman"/>
          <w:sz w:val="26"/>
          <w:szCs w:val="26"/>
        </w:rPr>
        <w:t>ч</w:t>
      </w:r>
      <w:r w:rsidRPr="000D7B08">
        <w:rPr>
          <w:rFonts w:ascii="Times New Roman" w:hAnsi="Times New Roman"/>
          <w:w w:val="101"/>
          <w:sz w:val="26"/>
          <w:szCs w:val="26"/>
        </w:rPr>
        <w:t>а</w:t>
      </w:r>
      <w:r w:rsidRPr="000D7B08">
        <w:rPr>
          <w:rFonts w:ascii="Times New Roman" w:hAnsi="Times New Roman"/>
          <w:sz w:val="26"/>
          <w:szCs w:val="26"/>
        </w:rPr>
        <w:t>льном</w:t>
      </w:r>
      <w:r w:rsidRPr="000D7B08">
        <w:rPr>
          <w:rFonts w:ascii="Times New Roman" w:hAnsi="Times New Roman"/>
          <w:spacing w:val="11"/>
          <w:sz w:val="26"/>
          <w:szCs w:val="26"/>
        </w:rPr>
        <w:t xml:space="preserve"> </w:t>
      </w:r>
      <w:r w:rsidRPr="000D7B08">
        <w:rPr>
          <w:rFonts w:ascii="Times New Roman" w:hAnsi="Times New Roman"/>
          <w:spacing w:val="1"/>
          <w:sz w:val="26"/>
          <w:szCs w:val="26"/>
        </w:rPr>
        <w:t>о</w:t>
      </w:r>
      <w:r w:rsidRPr="000D7B08">
        <w:rPr>
          <w:rFonts w:ascii="Times New Roman" w:hAnsi="Times New Roman"/>
          <w:sz w:val="26"/>
          <w:szCs w:val="26"/>
        </w:rPr>
        <w:t>тк</w:t>
      </w:r>
      <w:r w:rsidRPr="000D7B08">
        <w:rPr>
          <w:rFonts w:ascii="Times New Roman" w:hAnsi="Times New Roman"/>
          <w:w w:val="101"/>
          <w:sz w:val="26"/>
          <w:szCs w:val="26"/>
        </w:rPr>
        <w:t>а</w:t>
      </w:r>
      <w:r w:rsidRPr="000D7B08">
        <w:rPr>
          <w:rFonts w:ascii="Times New Roman" w:hAnsi="Times New Roman"/>
          <w:spacing w:val="-1"/>
          <w:sz w:val="26"/>
          <w:szCs w:val="26"/>
        </w:rPr>
        <w:t>з</w:t>
      </w:r>
      <w:r w:rsidRPr="000D7B08">
        <w:rPr>
          <w:rFonts w:ascii="Times New Roman" w:hAnsi="Times New Roman"/>
          <w:w w:val="101"/>
          <w:sz w:val="26"/>
          <w:szCs w:val="26"/>
        </w:rPr>
        <w:t>е</w:t>
      </w:r>
      <w:r w:rsidRPr="000D7B08">
        <w:rPr>
          <w:rFonts w:ascii="Times New Roman" w:hAnsi="Times New Roman"/>
          <w:spacing w:val="13"/>
          <w:sz w:val="26"/>
          <w:szCs w:val="26"/>
        </w:rPr>
        <w:t xml:space="preserve"> </w:t>
      </w:r>
      <w:r w:rsidRPr="000D7B08">
        <w:rPr>
          <w:rFonts w:ascii="Times New Roman" w:hAnsi="Times New Roman"/>
          <w:sz w:val="26"/>
          <w:szCs w:val="26"/>
        </w:rPr>
        <w:t>в</w:t>
      </w:r>
      <w:r w:rsidRPr="000D7B08">
        <w:rPr>
          <w:rFonts w:ascii="Times New Roman" w:hAnsi="Times New Roman"/>
          <w:spacing w:val="14"/>
          <w:sz w:val="26"/>
          <w:szCs w:val="26"/>
        </w:rPr>
        <w:t xml:space="preserve"> </w:t>
      </w:r>
      <w:r w:rsidRPr="000D7B08">
        <w:rPr>
          <w:rFonts w:ascii="Times New Roman" w:hAnsi="Times New Roman"/>
          <w:spacing w:val="1"/>
          <w:sz w:val="26"/>
          <w:szCs w:val="26"/>
        </w:rPr>
        <w:t>при</w:t>
      </w:r>
      <w:r w:rsidRPr="000D7B08">
        <w:rPr>
          <w:rFonts w:ascii="Times New Roman" w:hAnsi="Times New Roman"/>
          <w:spacing w:val="-1"/>
          <w:w w:val="101"/>
          <w:sz w:val="26"/>
          <w:szCs w:val="26"/>
        </w:rPr>
        <w:t>е</w:t>
      </w:r>
      <w:r w:rsidRPr="000D7B08">
        <w:rPr>
          <w:rFonts w:ascii="Times New Roman" w:hAnsi="Times New Roman"/>
          <w:sz w:val="26"/>
          <w:szCs w:val="26"/>
        </w:rPr>
        <w:t>м</w:t>
      </w:r>
      <w:r w:rsidRPr="000D7B08">
        <w:rPr>
          <w:rFonts w:ascii="Times New Roman" w:hAnsi="Times New Roman"/>
          <w:w w:val="101"/>
          <w:sz w:val="26"/>
          <w:szCs w:val="26"/>
        </w:rPr>
        <w:t>е</w:t>
      </w:r>
      <w:r w:rsidRPr="000D7B08">
        <w:rPr>
          <w:rFonts w:ascii="Times New Roman" w:hAnsi="Times New Roman"/>
          <w:spacing w:val="14"/>
          <w:sz w:val="26"/>
          <w:szCs w:val="26"/>
        </w:rPr>
        <w:t xml:space="preserve"> </w:t>
      </w:r>
      <w:r w:rsidRPr="000D7B08">
        <w:rPr>
          <w:rFonts w:ascii="Times New Roman" w:hAnsi="Times New Roman"/>
          <w:spacing w:val="-1"/>
          <w:sz w:val="26"/>
          <w:szCs w:val="26"/>
        </w:rPr>
        <w:t>д</w:t>
      </w:r>
      <w:r w:rsidRPr="000D7B08">
        <w:rPr>
          <w:rFonts w:ascii="Times New Roman" w:hAnsi="Times New Roman"/>
          <w:spacing w:val="1"/>
          <w:sz w:val="26"/>
          <w:szCs w:val="26"/>
        </w:rPr>
        <w:t>ок</w:t>
      </w:r>
      <w:r w:rsidRPr="000D7B08">
        <w:rPr>
          <w:rFonts w:ascii="Times New Roman" w:hAnsi="Times New Roman"/>
          <w:spacing w:val="-2"/>
          <w:sz w:val="26"/>
          <w:szCs w:val="26"/>
        </w:rPr>
        <w:t>у</w:t>
      </w:r>
      <w:r w:rsidRPr="000D7B08">
        <w:rPr>
          <w:rFonts w:ascii="Times New Roman" w:hAnsi="Times New Roman"/>
          <w:sz w:val="26"/>
          <w:szCs w:val="26"/>
        </w:rPr>
        <w:t>м</w:t>
      </w:r>
      <w:r w:rsidRPr="000D7B08">
        <w:rPr>
          <w:rFonts w:ascii="Times New Roman" w:hAnsi="Times New Roman"/>
          <w:w w:val="101"/>
          <w:sz w:val="26"/>
          <w:szCs w:val="26"/>
        </w:rPr>
        <w:t>е</w:t>
      </w:r>
      <w:r w:rsidRPr="000D7B08">
        <w:rPr>
          <w:rFonts w:ascii="Times New Roman" w:hAnsi="Times New Roman"/>
          <w:spacing w:val="-1"/>
          <w:sz w:val="26"/>
          <w:szCs w:val="26"/>
        </w:rPr>
        <w:t>н</w:t>
      </w:r>
      <w:r w:rsidRPr="000D7B08">
        <w:rPr>
          <w:rFonts w:ascii="Times New Roman" w:hAnsi="Times New Roman"/>
          <w:sz w:val="26"/>
          <w:szCs w:val="26"/>
        </w:rPr>
        <w:t>т</w:t>
      </w:r>
      <w:r w:rsidRPr="000D7B08">
        <w:rPr>
          <w:rFonts w:ascii="Times New Roman" w:hAnsi="Times New Roman"/>
          <w:spacing w:val="1"/>
          <w:sz w:val="26"/>
          <w:szCs w:val="26"/>
        </w:rPr>
        <w:t>о</w:t>
      </w:r>
      <w:r w:rsidRPr="000D7B08">
        <w:rPr>
          <w:rFonts w:ascii="Times New Roman" w:hAnsi="Times New Roman"/>
          <w:sz w:val="26"/>
          <w:szCs w:val="26"/>
        </w:rPr>
        <w:t>в,</w:t>
      </w:r>
      <w:r w:rsidRPr="000D7B08">
        <w:rPr>
          <w:rFonts w:ascii="Times New Roman" w:hAnsi="Times New Roman"/>
          <w:spacing w:val="13"/>
          <w:sz w:val="26"/>
          <w:szCs w:val="26"/>
        </w:rPr>
        <w:t xml:space="preserve"> </w:t>
      </w:r>
      <w:r w:rsidRPr="000D7B08">
        <w:rPr>
          <w:rFonts w:ascii="Times New Roman" w:hAnsi="Times New Roman"/>
          <w:spacing w:val="1"/>
          <w:sz w:val="26"/>
          <w:szCs w:val="26"/>
        </w:rPr>
        <w:t>н</w:t>
      </w:r>
      <w:r w:rsidRPr="000D7B08">
        <w:rPr>
          <w:rFonts w:ascii="Times New Roman" w:hAnsi="Times New Roman"/>
          <w:w w:val="101"/>
          <w:sz w:val="26"/>
          <w:szCs w:val="26"/>
        </w:rPr>
        <w:t>е</w:t>
      </w:r>
      <w:r w:rsidRPr="000D7B08">
        <w:rPr>
          <w:rFonts w:ascii="Times New Roman" w:hAnsi="Times New Roman"/>
          <w:sz w:val="26"/>
          <w:szCs w:val="26"/>
        </w:rPr>
        <w:t>о</w:t>
      </w:r>
      <w:r w:rsidRPr="000D7B08">
        <w:rPr>
          <w:rFonts w:ascii="Times New Roman" w:hAnsi="Times New Roman"/>
          <w:spacing w:val="-1"/>
          <w:sz w:val="26"/>
          <w:szCs w:val="26"/>
        </w:rPr>
        <w:t>б</w:t>
      </w:r>
      <w:r w:rsidRPr="000D7B08">
        <w:rPr>
          <w:rFonts w:ascii="Times New Roman" w:hAnsi="Times New Roman"/>
          <w:sz w:val="26"/>
          <w:szCs w:val="26"/>
        </w:rPr>
        <w:t>ход</w:t>
      </w:r>
      <w:r w:rsidRPr="000D7B08">
        <w:rPr>
          <w:rFonts w:ascii="Times New Roman" w:hAnsi="Times New Roman"/>
          <w:spacing w:val="1"/>
          <w:sz w:val="26"/>
          <w:szCs w:val="26"/>
        </w:rPr>
        <w:t>и</w:t>
      </w:r>
      <w:r w:rsidRPr="000D7B08">
        <w:rPr>
          <w:rFonts w:ascii="Times New Roman" w:hAnsi="Times New Roman"/>
          <w:sz w:val="26"/>
          <w:szCs w:val="26"/>
        </w:rPr>
        <w:t xml:space="preserve">мых </w:t>
      </w:r>
      <w:r w:rsidRPr="000D7B08">
        <w:rPr>
          <w:rFonts w:ascii="Times New Roman" w:hAnsi="Times New Roman"/>
          <w:spacing w:val="1"/>
          <w:sz w:val="26"/>
          <w:szCs w:val="26"/>
        </w:rPr>
        <w:t>д</w:t>
      </w:r>
      <w:r w:rsidRPr="000D7B08">
        <w:rPr>
          <w:rFonts w:ascii="Times New Roman" w:hAnsi="Times New Roman"/>
          <w:sz w:val="26"/>
          <w:szCs w:val="26"/>
        </w:rPr>
        <w:t>л</w:t>
      </w:r>
      <w:r w:rsidRPr="000D7B08">
        <w:rPr>
          <w:rFonts w:ascii="Times New Roman" w:hAnsi="Times New Roman"/>
          <w:w w:val="101"/>
          <w:sz w:val="26"/>
          <w:szCs w:val="26"/>
        </w:rPr>
        <w:t>я</w:t>
      </w:r>
      <w:r w:rsidRPr="000D7B08">
        <w:rPr>
          <w:rFonts w:ascii="Times New Roman" w:hAnsi="Times New Roman"/>
          <w:spacing w:val="21"/>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р</w:t>
      </w:r>
      <w:r w:rsidRPr="000D7B08">
        <w:rPr>
          <w:rFonts w:ascii="Times New Roman" w:hAnsi="Times New Roman"/>
          <w:w w:val="101"/>
          <w:sz w:val="26"/>
          <w:szCs w:val="26"/>
        </w:rPr>
        <w:t>е</w:t>
      </w:r>
      <w:r w:rsidRPr="000D7B08">
        <w:rPr>
          <w:rFonts w:ascii="Times New Roman" w:hAnsi="Times New Roman"/>
          <w:spacing w:val="-2"/>
          <w:sz w:val="26"/>
          <w:szCs w:val="26"/>
        </w:rPr>
        <w:t>д</w:t>
      </w:r>
      <w:r w:rsidRPr="000D7B08">
        <w:rPr>
          <w:rFonts w:ascii="Times New Roman" w:hAnsi="Times New Roman"/>
          <w:spacing w:val="1"/>
          <w:sz w:val="26"/>
          <w:szCs w:val="26"/>
        </w:rPr>
        <w:t>о</w:t>
      </w:r>
      <w:r w:rsidRPr="000D7B08">
        <w:rPr>
          <w:rFonts w:ascii="Times New Roman" w:hAnsi="Times New Roman"/>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л</w:t>
      </w:r>
      <w:r w:rsidRPr="000D7B08">
        <w:rPr>
          <w:rFonts w:ascii="Times New Roman" w:hAnsi="Times New Roman"/>
          <w:spacing w:val="-2"/>
          <w:w w:val="101"/>
          <w:sz w:val="26"/>
          <w:szCs w:val="26"/>
        </w:rPr>
        <w:t>е</w:t>
      </w:r>
      <w:r w:rsidRPr="000D7B08">
        <w:rPr>
          <w:rFonts w:ascii="Times New Roman" w:hAnsi="Times New Roman"/>
          <w:sz w:val="26"/>
          <w:szCs w:val="26"/>
        </w:rPr>
        <w:t>ни</w:t>
      </w:r>
      <w:r w:rsidRPr="000D7B08">
        <w:rPr>
          <w:rFonts w:ascii="Times New Roman" w:hAnsi="Times New Roman"/>
          <w:w w:val="101"/>
          <w:sz w:val="26"/>
          <w:szCs w:val="26"/>
        </w:rPr>
        <w:t>я</w:t>
      </w:r>
      <w:r w:rsidRPr="000D7B08">
        <w:rPr>
          <w:rFonts w:ascii="Times New Roman" w:hAnsi="Times New Roman"/>
          <w:spacing w:val="20"/>
          <w:sz w:val="26"/>
          <w:szCs w:val="26"/>
        </w:rPr>
        <w:t xml:space="preserve"> </w:t>
      </w:r>
      <w:r w:rsidRPr="000D7B08">
        <w:rPr>
          <w:rFonts w:ascii="Times New Roman" w:hAnsi="Times New Roman"/>
          <w:sz w:val="26"/>
          <w:szCs w:val="26"/>
        </w:rPr>
        <w:t>м</w:t>
      </w:r>
      <w:r w:rsidRPr="000D7B08">
        <w:rPr>
          <w:rFonts w:ascii="Times New Roman" w:hAnsi="Times New Roman"/>
          <w:spacing w:val="-1"/>
          <w:sz w:val="26"/>
          <w:szCs w:val="26"/>
        </w:rPr>
        <w:t>у</w:t>
      </w:r>
      <w:r w:rsidRPr="000D7B08">
        <w:rPr>
          <w:rFonts w:ascii="Times New Roman" w:hAnsi="Times New Roman"/>
          <w:sz w:val="26"/>
          <w:szCs w:val="26"/>
        </w:rPr>
        <w:t>ници</w:t>
      </w:r>
      <w:r w:rsidRPr="000D7B08">
        <w:rPr>
          <w:rFonts w:ascii="Times New Roman" w:hAnsi="Times New Roman"/>
          <w:spacing w:val="1"/>
          <w:sz w:val="26"/>
          <w:szCs w:val="26"/>
        </w:rPr>
        <w:t>п</w:t>
      </w:r>
      <w:r w:rsidRPr="000D7B08">
        <w:rPr>
          <w:rFonts w:ascii="Times New Roman" w:hAnsi="Times New Roman"/>
          <w:spacing w:val="1"/>
          <w:w w:val="101"/>
          <w:sz w:val="26"/>
          <w:szCs w:val="26"/>
        </w:rPr>
        <w:t>а</w:t>
      </w:r>
      <w:r w:rsidRPr="000D7B08">
        <w:rPr>
          <w:rFonts w:ascii="Times New Roman" w:hAnsi="Times New Roman"/>
          <w:sz w:val="26"/>
          <w:szCs w:val="26"/>
        </w:rPr>
        <w:t>льной</w:t>
      </w:r>
      <w:r w:rsidRPr="000D7B08">
        <w:rPr>
          <w:rFonts w:ascii="Times New Roman" w:hAnsi="Times New Roman"/>
          <w:spacing w:val="25"/>
          <w:sz w:val="26"/>
          <w:szCs w:val="26"/>
        </w:rPr>
        <w:t xml:space="preserve"> </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z w:val="26"/>
          <w:szCs w:val="26"/>
        </w:rPr>
        <w:t>л</w:t>
      </w:r>
      <w:r w:rsidRPr="000D7B08">
        <w:rPr>
          <w:rFonts w:ascii="Times New Roman" w:hAnsi="Times New Roman"/>
          <w:spacing w:val="-3"/>
          <w:sz w:val="26"/>
          <w:szCs w:val="26"/>
        </w:rPr>
        <w:t>у</w:t>
      </w:r>
      <w:r w:rsidRPr="000D7B08">
        <w:rPr>
          <w:rFonts w:ascii="Times New Roman" w:hAnsi="Times New Roman"/>
          <w:sz w:val="26"/>
          <w:szCs w:val="26"/>
        </w:rPr>
        <w:t>ги</w:t>
      </w:r>
      <w:r w:rsidRPr="000D7B08">
        <w:rPr>
          <w:rFonts w:ascii="Times New Roman" w:hAnsi="Times New Roman"/>
          <w:spacing w:val="1"/>
          <w:sz w:val="26"/>
          <w:szCs w:val="26"/>
        </w:rPr>
        <w:t>,</w:t>
      </w:r>
      <w:r w:rsidRPr="000D7B08">
        <w:rPr>
          <w:rFonts w:ascii="Times New Roman" w:hAnsi="Times New Roman"/>
          <w:spacing w:val="23"/>
          <w:sz w:val="26"/>
          <w:szCs w:val="26"/>
        </w:rPr>
        <w:t xml:space="preserve"> </w:t>
      </w:r>
      <w:r w:rsidRPr="000D7B08">
        <w:rPr>
          <w:rFonts w:ascii="Times New Roman" w:hAnsi="Times New Roman"/>
          <w:sz w:val="26"/>
          <w:szCs w:val="26"/>
        </w:rPr>
        <w:t>л</w:t>
      </w:r>
      <w:r w:rsidRPr="000D7B08">
        <w:rPr>
          <w:rFonts w:ascii="Times New Roman" w:hAnsi="Times New Roman"/>
          <w:spacing w:val="1"/>
          <w:sz w:val="26"/>
          <w:szCs w:val="26"/>
        </w:rPr>
        <w:t>и</w:t>
      </w:r>
      <w:r w:rsidRPr="000D7B08">
        <w:rPr>
          <w:rFonts w:ascii="Times New Roman" w:hAnsi="Times New Roman"/>
          <w:sz w:val="26"/>
          <w:szCs w:val="26"/>
        </w:rPr>
        <w:t>бо</w:t>
      </w:r>
      <w:r w:rsidRPr="000D7B08">
        <w:rPr>
          <w:rFonts w:ascii="Times New Roman" w:hAnsi="Times New Roman"/>
          <w:spacing w:val="22"/>
          <w:sz w:val="26"/>
          <w:szCs w:val="26"/>
        </w:rPr>
        <w:t xml:space="preserve"> </w:t>
      </w:r>
      <w:r w:rsidRPr="000D7B08">
        <w:rPr>
          <w:rFonts w:ascii="Times New Roman" w:hAnsi="Times New Roman"/>
          <w:spacing w:val="1"/>
          <w:sz w:val="26"/>
          <w:szCs w:val="26"/>
        </w:rPr>
        <w:t>в</w:t>
      </w:r>
      <w:r w:rsidRPr="000D7B08">
        <w:rPr>
          <w:rFonts w:ascii="Times New Roman" w:hAnsi="Times New Roman"/>
          <w:spacing w:val="20"/>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е</w:t>
      </w:r>
      <w:r w:rsidRPr="000D7B08">
        <w:rPr>
          <w:rFonts w:ascii="Times New Roman" w:hAnsi="Times New Roman"/>
          <w:spacing w:val="-1"/>
          <w:sz w:val="26"/>
          <w:szCs w:val="26"/>
        </w:rPr>
        <w:t>д</w:t>
      </w:r>
      <w:r w:rsidRPr="000D7B08">
        <w:rPr>
          <w:rFonts w:ascii="Times New Roman" w:hAnsi="Times New Roman"/>
          <w:sz w:val="26"/>
          <w:szCs w:val="26"/>
        </w:rPr>
        <w:t>о</w:t>
      </w:r>
      <w:r w:rsidRPr="000D7B08">
        <w:rPr>
          <w:rFonts w:ascii="Times New Roman" w:hAnsi="Times New Roman"/>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pacing w:val="-1"/>
          <w:sz w:val="26"/>
          <w:szCs w:val="26"/>
        </w:rPr>
        <w:t>в</w:t>
      </w:r>
      <w:r w:rsidRPr="000D7B08">
        <w:rPr>
          <w:rFonts w:ascii="Times New Roman" w:hAnsi="Times New Roman"/>
          <w:sz w:val="26"/>
          <w:szCs w:val="26"/>
        </w:rPr>
        <w:t>л</w:t>
      </w:r>
      <w:r w:rsidRPr="000D7B08">
        <w:rPr>
          <w:rFonts w:ascii="Times New Roman" w:hAnsi="Times New Roman"/>
          <w:w w:val="101"/>
          <w:sz w:val="26"/>
          <w:szCs w:val="26"/>
        </w:rPr>
        <w:t>е</w:t>
      </w:r>
      <w:r w:rsidRPr="000D7B08">
        <w:rPr>
          <w:rFonts w:ascii="Times New Roman" w:hAnsi="Times New Roman"/>
          <w:sz w:val="26"/>
          <w:szCs w:val="26"/>
        </w:rPr>
        <w:t>нии</w:t>
      </w:r>
      <w:r w:rsidRPr="000D7B08">
        <w:rPr>
          <w:rFonts w:ascii="Times New Roman" w:hAnsi="Times New Roman"/>
          <w:spacing w:val="26"/>
          <w:sz w:val="26"/>
          <w:szCs w:val="26"/>
        </w:rPr>
        <w:t xml:space="preserve"> </w:t>
      </w:r>
      <w:r w:rsidRPr="000D7B08">
        <w:rPr>
          <w:rFonts w:ascii="Times New Roman" w:hAnsi="Times New Roman"/>
          <w:sz w:val="26"/>
          <w:szCs w:val="26"/>
        </w:rPr>
        <w:t>м</w:t>
      </w:r>
      <w:r w:rsidRPr="000D7B08">
        <w:rPr>
          <w:rFonts w:ascii="Times New Roman" w:hAnsi="Times New Roman"/>
          <w:spacing w:val="-1"/>
          <w:sz w:val="26"/>
          <w:szCs w:val="26"/>
        </w:rPr>
        <w:t>у</w:t>
      </w:r>
      <w:r w:rsidRPr="000D7B08">
        <w:rPr>
          <w:rFonts w:ascii="Times New Roman" w:hAnsi="Times New Roman"/>
          <w:sz w:val="26"/>
          <w:szCs w:val="26"/>
        </w:rPr>
        <w:t>ниц</w:t>
      </w:r>
      <w:r w:rsidRPr="000D7B08">
        <w:rPr>
          <w:rFonts w:ascii="Times New Roman" w:hAnsi="Times New Roman"/>
          <w:spacing w:val="-1"/>
          <w:sz w:val="26"/>
          <w:szCs w:val="26"/>
        </w:rPr>
        <w:t>и</w:t>
      </w:r>
      <w:r w:rsidRPr="000D7B08">
        <w:rPr>
          <w:rFonts w:ascii="Times New Roman" w:hAnsi="Times New Roman"/>
          <w:sz w:val="26"/>
          <w:szCs w:val="26"/>
        </w:rPr>
        <w:t>п</w:t>
      </w:r>
      <w:r w:rsidRPr="000D7B08">
        <w:rPr>
          <w:rFonts w:ascii="Times New Roman" w:hAnsi="Times New Roman"/>
          <w:w w:val="101"/>
          <w:sz w:val="26"/>
          <w:szCs w:val="26"/>
        </w:rPr>
        <w:t>а</w:t>
      </w:r>
      <w:r w:rsidRPr="000D7B08">
        <w:rPr>
          <w:rFonts w:ascii="Times New Roman" w:hAnsi="Times New Roman"/>
          <w:sz w:val="26"/>
          <w:szCs w:val="26"/>
        </w:rPr>
        <w:t>ль</w:t>
      </w:r>
      <w:r w:rsidRPr="000D7B08">
        <w:rPr>
          <w:rFonts w:ascii="Times New Roman" w:hAnsi="Times New Roman"/>
          <w:spacing w:val="-1"/>
          <w:sz w:val="26"/>
          <w:szCs w:val="26"/>
        </w:rPr>
        <w:t>н</w:t>
      </w:r>
      <w:r w:rsidRPr="000D7B08">
        <w:rPr>
          <w:rFonts w:ascii="Times New Roman" w:hAnsi="Times New Roman"/>
          <w:sz w:val="26"/>
          <w:szCs w:val="26"/>
        </w:rPr>
        <w:t>ой</w:t>
      </w:r>
      <w:r w:rsidRPr="000D7B08">
        <w:rPr>
          <w:rFonts w:ascii="Times New Roman" w:hAnsi="Times New Roman"/>
          <w:spacing w:val="6"/>
          <w:sz w:val="26"/>
          <w:szCs w:val="26"/>
        </w:rPr>
        <w:t xml:space="preserve"> </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z w:val="26"/>
          <w:szCs w:val="26"/>
        </w:rPr>
        <w:t>л</w:t>
      </w:r>
      <w:r w:rsidRPr="000D7B08">
        <w:rPr>
          <w:rFonts w:ascii="Times New Roman" w:hAnsi="Times New Roman"/>
          <w:spacing w:val="-2"/>
          <w:sz w:val="26"/>
          <w:szCs w:val="26"/>
        </w:rPr>
        <w:t>у</w:t>
      </w:r>
      <w:r w:rsidRPr="000D7B08">
        <w:rPr>
          <w:rFonts w:ascii="Times New Roman" w:hAnsi="Times New Roman"/>
          <w:sz w:val="26"/>
          <w:szCs w:val="26"/>
        </w:rPr>
        <w:t xml:space="preserve">ги, за исключением случаев, предусмотренных пунктом 4 части 1 статьи 7 Федерального закона </w:t>
      </w:r>
      <w:r>
        <w:rPr>
          <w:rFonts w:ascii="Times New Roman" w:hAnsi="Times New Roman"/>
          <w:sz w:val="26"/>
          <w:szCs w:val="26"/>
        </w:rPr>
        <w:t xml:space="preserve">№ 210-ФЗ </w:t>
      </w:r>
      <w:r w:rsidRPr="000D7B08">
        <w:rPr>
          <w:rFonts w:ascii="Times New Roman" w:hAnsi="Times New Roman"/>
          <w:sz w:val="26"/>
          <w:szCs w:val="26"/>
        </w:rPr>
        <w:t>«Об организации предоставления государственных и муниципальных услуг»</w:t>
      </w:r>
      <w:r w:rsidRPr="000D7B08">
        <w:rPr>
          <w:rFonts w:ascii="Times New Roman" w:hAnsi="Times New Roman"/>
          <w:spacing w:val="1"/>
          <w:sz w:val="26"/>
          <w:szCs w:val="26"/>
        </w:rPr>
        <w:t>.</w:t>
      </w:r>
      <w:r w:rsidRPr="000D7B08">
        <w:rPr>
          <w:rFonts w:ascii="Times New Roman" w:hAnsi="Times New Roman"/>
          <w:sz w:val="26"/>
          <w:szCs w:val="26"/>
        </w:rPr>
        <w:t xml:space="preserve"> </w:t>
      </w:r>
    </w:p>
    <w:p w:rsidR="001A227D" w:rsidRPr="000D7B08" w:rsidRDefault="001A227D" w:rsidP="004C415C">
      <w:pPr>
        <w:autoSpaceDE w:val="0"/>
        <w:autoSpaceDN w:val="0"/>
        <w:adjustRightInd w:val="0"/>
        <w:spacing w:after="0"/>
        <w:ind w:firstLine="709"/>
        <w:jc w:val="both"/>
        <w:rPr>
          <w:rFonts w:ascii="Times New Roman" w:hAnsi="Times New Roman"/>
          <w:sz w:val="26"/>
          <w:szCs w:val="26"/>
        </w:rPr>
      </w:pPr>
      <w:r w:rsidRPr="000D7B08">
        <w:rPr>
          <w:rFonts w:ascii="Times New Roman" w:hAnsi="Times New Roman"/>
          <w:spacing w:val="1"/>
          <w:sz w:val="26"/>
          <w:szCs w:val="26"/>
        </w:rPr>
        <w:t>5.4. Ж</w:t>
      </w:r>
      <w:r w:rsidRPr="000D7B08">
        <w:rPr>
          <w:rFonts w:ascii="Times New Roman" w:hAnsi="Times New Roman"/>
          <w:w w:val="101"/>
          <w:sz w:val="26"/>
          <w:szCs w:val="26"/>
        </w:rPr>
        <w:t>а</w:t>
      </w:r>
      <w:r w:rsidRPr="000D7B08">
        <w:rPr>
          <w:rFonts w:ascii="Times New Roman" w:hAnsi="Times New Roman"/>
          <w:spacing w:val="-2"/>
          <w:sz w:val="26"/>
          <w:szCs w:val="26"/>
        </w:rPr>
        <w:t>л</w:t>
      </w:r>
      <w:r w:rsidRPr="000D7B08">
        <w:rPr>
          <w:rFonts w:ascii="Times New Roman" w:hAnsi="Times New Roman"/>
          <w:sz w:val="26"/>
          <w:szCs w:val="26"/>
        </w:rPr>
        <w:t>об</w:t>
      </w:r>
      <w:r w:rsidRPr="000D7B08">
        <w:rPr>
          <w:rFonts w:ascii="Times New Roman" w:hAnsi="Times New Roman"/>
          <w:spacing w:val="1"/>
          <w:w w:val="101"/>
          <w:sz w:val="26"/>
          <w:szCs w:val="26"/>
        </w:rPr>
        <w:t>а</w:t>
      </w:r>
      <w:r w:rsidRPr="000D7B08">
        <w:rPr>
          <w:rFonts w:ascii="Times New Roman" w:hAnsi="Times New Roman"/>
          <w:spacing w:val="70"/>
          <w:sz w:val="26"/>
          <w:szCs w:val="26"/>
        </w:rPr>
        <w:t xml:space="preserve"> </w:t>
      </w:r>
      <w:r w:rsidRPr="000D7B08">
        <w:rPr>
          <w:rFonts w:ascii="Times New Roman" w:hAnsi="Times New Roman"/>
          <w:spacing w:val="1"/>
          <w:sz w:val="26"/>
          <w:szCs w:val="26"/>
        </w:rPr>
        <w:t>п</w:t>
      </w:r>
      <w:r w:rsidRPr="000D7B08">
        <w:rPr>
          <w:rFonts w:ascii="Times New Roman" w:hAnsi="Times New Roman"/>
          <w:sz w:val="26"/>
          <w:szCs w:val="26"/>
        </w:rPr>
        <w:t>од</w:t>
      </w:r>
      <w:r w:rsidRPr="000D7B08">
        <w:rPr>
          <w:rFonts w:ascii="Times New Roman" w:hAnsi="Times New Roman"/>
          <w:w w:val="101"/>
          <w:sz w:val="26"/>
          <w:szCs w:val="26"/>
        </w:rPr>
        <w:t>ае</w:t>
      </w:r>
      <w:r w:rsidRPr="000D7B08">
        <w:rPr>
          <w:rFonts w:ascii="Times New Roman" w:hAnsi="Times New Roman"/>
          <w:spacing w:val="-2"/>
          <w:sz w:val="26"/>
          <w:szCs w:val="26"/>
        </w:rPr>
        <w:t>т</w:t>
      </w:r>
      <w:r w:rsidRPr="000D7B08">
        <w:rPr>
          <w:rFonts w:ascii="Times New Roman" w:hAnsi="Times New Roman"/>
          <w:w w:val="101"/>
          <w:sz w:val="26"/>
          <w:szCs w:val="26"/>
        </w:rPr>
        <w:t>ся</w:t>
      </w:r>
      <w:r w:rsidRPr="000D7B08">
        <w:rPr>
          <w:rFonts w:ascii="Times New Roman" w:hAnsi="Times New Roman"/>
          <w:spacing w:val="71"/>
          <w:sz w:val="26"/>
          <w:szCs w:val="26"/>
        </w:rPr>
        <w:t xml:space="preserve"> </w:t>
      </w:r>
      <w:r w:rsidRPr="000D7B08">
        <w:rPr>
          <w:rFonts w:ascii="Times New Roman" w:hAnsi="Times New Roman"/>
          <w:spacing w:val="1"/>
          <w:sz w:val="26"/>
          <w:szCs w:val="26"/>
        </w:rPr>
        <w:t>в</w:t>
      </w:r>
      <w:r w:rsidRPr="000D7B08">
        <w:rPr>
          <w:rFonts w:ascii="Times New Roman" w:hAnsi="Times New Roman"/>
          <w:spacing w:val="71"/>
          <w:sz w:val="26"/>
          <w:szCs w:val="26"/>
        </w:rPr>
        <w:t xml:space="preserve"> </w:t>
      </w:r>
      <w:r w:rsidRPr="000D7B08">
        <w:rPr>
          <w:rFonts w:ascii="Times New Roman" w:hAnsi="Times New Roman"/>
          <w:spacing w:val="1"/>
          <w:sz w:val="26"/>
          <w:szCs w:val="26"/>
        </w:rPr>
        <w:t>пи</w:t>
      </w:r>
      <w:r w:rsidRPr="000D7B08">
        <w:rPr>
          <w:rFonts w:ascii="Times New Roman" w:hAnsi="Times New Roman"/>
          <w:w w:val="101"/>
          <w:sz w:val="26"/>
          <w:szCs w:val="26"/>
        </w:rPr>
        <w:t>с</w:t>
      </w:r>
      <w:r w:rsidRPr="000D7B08">
        <w:rPr>
          <w:rFonts w:ascii="Times New Roman" w:hAnsi="Times New Roman"/>
          <w:sz w:val="26"/>
          <w:szCs w:val="26"/>
        </w:rPr>
        <w:t>ьм</w:t>
      </w:r>
      <w:r w:rsidRPr="000D7B08">
        <w:rPr>
          <w:rFonts w:ascii="Times New Roman" w:hAnsi="Times New Roman"/>
          <w:w w:val="101"/>
          <w:sz w:val="26"/>
          <w:szCs w:val="26"/>
        </w:rPr>
        <w:t>е</w:t>
      </w:r>
      <w:r w:rsidRPr="000D7B08">
        <w:rPr>
          <w:rFonts w:ascii="Times New Roman" w:hAnsi="Times New Roman"/>
          <w:sz w:val="26"/>
          <w:szCs w:val="26"/>
        </w:rPr>
        <w:t>н</w:t>
      </w:r>
      <w:r w:rsidRPr="000D7B08">
        <w:rPr>
          <w:rFonts w:ascii="Times New Roman" w:hAnsi="Times New Roman"/>
          <w:spacing w:val="-1"/>
          <w:sz w:val="26"/>
          <w:szCs w:val="26"/>
        </w:rPr>
        <w:t>н</w:t>
      </w:r>
      <w:r w:rsidRPr="000D7B08">
        <w:rPr>
          <w:rFonts w:ascii="Times New Roman" w:hAnsi="Times New Roman"/>
          <w:sz w:val="26"/>
          <w:szCs w:val="26"/>
        </w:rPr>
        <w:t>ой</w:t>
      </w:r>
      <w:r w:rsidRPr="000D7B08">
        <w:rPr>
          <w:rFonts w:ascii="Times New Roman" w:hAnsi="Times New Roman"/>
          <w:spacing w:val="72"/>
          <w:sz w:val="26"/>
          <w:szCs w:val="26"/>
        </w:rPr>
        <w:t xml:space="preserve"> </w:t>
      </w:r>
      <w:r w:rsidRPr="000D7B08">
        <w:rPr>
          <w:rFonts w:ascii="Times New Roman" w:hAnsi="Times New Roman"/>
          <w:sz w:val="26"/>
          <w:szCs w:val="26"/>
        </w:rPr>
        <w:t>форм</w:t>
      </w:r>
      <w:r w:rsidRPr="000D7B08">
        <w:rPr>
          <w:rFonts w:ascii="Times New Roman" w:hAnsi="Times New Roman"/>
          <w:w w:val="101"/>
          <w:sz w:val="26"/>
          <w:szCs w:val="26"/>
        </w:rPr>
        <w:t>е</w:t>
      </w:r>
      <w:r w:rsidRPr="000D7B08">
        <w:rPr>
          <w:rFonts w:ascii="Times New Roman" w:hAnsi="Times New Roman"/>
          <w:spacing w:val="71"/>
          <w:sz w:val="26"/>
          <w:szCs w:val="26"/>
        </w:rPr>
        <w:t xml:space="preserve"> </w:t>
      </w:r>
      <w:r w:rsidRPr="000D7B08">
        <w:rPr>
          <w:rFonts w:ascii="Times New Roman" w:hAnsi="Times New Roman"/>
          <w:spacing w:val="1"/>
          <w:sz w:val="26"/>
          <w:szCs w:val="26"/>
        </w:rPr>
        <w:t>н</w:t>
      </w:r>
      <w:r w:rsidRPr="000D7B08">
        <w:rPr>
          <w:rFonts w:ascii="Times New Roman" w:hAnsi="Times New Roman"/>
          <w:w w:val="101"/>
          <w:sz w:val="26"/>
          <w:szCs w:val="26"/>
        </w:rPr>
        <w:t>а</w:t>
      </w:r>
      <w:r w:rsidRPr="000D7B08">
        <w:rPr>
          <w:rFonts w:ascii="Times New Roman" w:hAnsi="Times New Roman"/>
          <w:spacing w:val="71"/>
          <w:sz w:val="26"/>
          <w:szCs w:val="26"/>
        </w:rPr>
        <w:t xml:space="preserve"> </w:t>
      </w:r>
      <w:r w:rsidRPr="000D7B08">
        <w:rPr>
          <w:rFonts w:ascii="Times New Roman" w:hAnsi="Times New Roman"/>
          <w:spacing w:val="1"/>
          <w:sz w:val="26"/>
          <w:szCs w:val="26"/>
        </w:rPr>
        <w:t>б</w:t>
      </w:r>
      <w:r w:rsidRPr="000D7B08">
        <w:rPr>
          <w:rFonts w:ascii="Times New Roman" w:hAnsi="Times New Roman"/>
          <w:spacing w:val="-2"/>
          <w:sz w:val="26"/>
          <w:szCs w:val="26"/>
        </w:rPr>
        <w:t>у</w:t>
      </w:r>
      <w:r w:rsidRPr="000D7B08">
        <w:rPr>
          <w:rFonts w:ascii="Times New Roman" w:hAnsi="Times New Roman"/>
          <w:sz w:val="26"/>
          <w:szCs w:val="26"/>
        </w:rPr>
        <w:t>м</w:t>
      </w:r>
      <w:r w:rsidRPr="000D7B08">
        <w:rPr>
          <w:rFonts w:ascii="Times New Roman" w:hAnsi="Times New Roman"/>
          <w:spacing w:val="1"/>
          <w:w w:val="101"/>
          <w:sz w:val="26"/>
          <w:szCs w:val="26"/>
        </w:rPr>
        <w:t>а</w:t>
      </w:r>
      <w:r w:rsidRPr="000D7B08">
        <w:rPr>
          <w:rFonts w:ascii="Times New Roman" w:hAnsi="Times New Roman"/>
          <w:sz w:val="26"/>
          <w:szCs w:val="26"/>
        </w:rPr>
        <w:t>жном</w:t>
      </w:r>
      <w:r w:rsidRPr="000D7B08">
        <w:rPr>
          <w:rFonts w:ascii="Times New Roman" w:hAnsi="Times New Roman"/>
          <w:spacing w:val="69"/>
          <w:sz w:val="26"/>
          <w:szCs w:val="26"/>
        </w:rPr>
        <w:t xml:space="preserve"> </w:t>
      </w:r>
      <w:r w:rsidRPr="000D7B08">
        <w:rPr>
          <w:rFonts w:ascii="Times New Roman" w:hAnsi="Times New Roman"/>
          <w:spacing w:val="1"/>
          <w:sz w:val="26"/>
          <w:szCs w:val="26"/>
        </w:rPr>
        <w:t>но</w:t>
      </w:r>
      <w:r w:rsidRPr="000D7B08">
        <w:rPr>
          <w:rFonts w:ascii="Times New Roman" w:hAnsi="Times New Roman"/>
          <w:w w:val="101"/>
          <w:sz w:val="26"/>
          <w:szCs w:val="26"/>
        </w:rPr>
        <w:t>с</w:t>
      </w:r>
      <w:r w:rsidRPr="000D7B08">
        <w:rPr>
          <w:rFonts w:ascii="Times New Roman" w:hAnsi="Times New Roman"/>
          <w:sz w:val="26"/>
          <w:szCs w:val="26"/>
        </w:rPr>
        <w:t>ит</w:t>
      </w:r>
      <w:r w:rsidRPr="000D7B08">
        <w:rPr>
          <w:rFonts w:ascii="Times New Roman" w:hAnsi="Times New Roman"/>
          <w:w w:val="101"/>
          <w:sz w:val="26"/>
          <w:szCs w:val="26"/>
        </w:rPr>
        <w:t>е</w:t>
      </w:r>
      <w:r w:rsidRPr="000D7B08">
        <w:rPr>
          <w:rFonts w:ascii="Times New Roman" w:hAnsi="Times New Roman"/>
          <w:sz w:val="26"/>
          <w:szCs w:val="26"/>
        </w:rPr>
        <w:t>л</w:t>
      </w:r>
      <w:r w:rsidRPr="000D7B08">
        <w:rPr>
          <w:rFonts w:ascii="Times New Roman" w:hAnsi="Times New Roman"/>
          <w:w w:val="101"/>
          <w:sz w:val="26"/>
          <w:szCs w:val="26"/>
        </w:rPr>
        <w:t>е</w:t>
      </w:r>
      <w:r w:rsidRPr="000D7B08">
        <w:rPr>
          <w:rFonts w:ascii="Times New Roman" w:hAnsi="Times New Roman"/>
          <w:sz w:val="26"/>
          <w:szCs w:val="26"/>
        </w:rPr>
        <w:t>,</w:t>
      </w:r>
      <w:r w:rsidRPr="000D7B08">
        <w:rPr>
          <w:rFonts w:ascii="Times New Roman" w:hAnsi="Times New Roman"/>
          <w:spacing w:val="67"/>
          <w:sz w:val="26"/>
          <w:szCs w:val="26"/>
        </w:rPr>
        <w:t xml:space="preserve"> </w:t>
      </w:r>
      <w:r w:rsidRPr="000D7B08">
        <w:rPr>
          <w:rFonts w:ascii="Times New Roman" w:hAnsi="Times New Roman"/>
          <w:spacing w:val="1"/>
          <w:sz w:val="26"/>
          <w:szCs w:val="26"/>
        </w:rPr>
        <w:t>в</w:t>
      </w:r>
      <w:r w:rsidRPr="000D7B08">
        <w:rPr>
          <w:rFonts w:ascii="Times New Roman" w:hAnsi="Times New Roman"/>
          <w:sz w:val="26"/>
          <w:szCs w:val="26"/>
        </w:rPr>
        <w:t xml:space="preserve"> э</w:t>
      </w:r>
      <w:r w:rsidRPr="000D7B08">
        <w:rPr>
          <w:rFonts w:ascii="Times New Roman" w:hAnsi="Times New Roman"/>
          <w:spacing w:val="-1"/>
          <w:sz w:val="26"/>
          <w:szCs w:val="26"/>
        </w:rPr>
        <w:t>л</w:t>
      </w:r>
      <w:r w:rsidRPr="000D7B08">
        <w:rPr>
          <w:rFonts w:ascii="Times New Roman" w:hAnsi="Times New Roman"/>
          <w:w w:val="101"/>
          <w:sz w:val="26"/>
          <w:szCs w:val="26"/>
        </w:rPr>
        <w:t>е</w:t>
      </w:r>
      <w:r w:rsidRPr="000D7B08">
        <w:rPr>
          <w:rFonts w:ascii="Times New Roman" w:hAnsi="Times New Roman"/>
          <w:sz w:val="26"/>
          <w:szCs w:val="26"/>
        </w:rPr>
        <w:t>ктр</w:t>
      </w:r>
      <w:r w:rsidRPr="000D7B08">
        <w:rPr>
          <w:rFonts w:ascii="Times New Roman" w:hAnsi="Times New Roman"/>
          <w:spacing w:val="1"/>
          <w:sz w:val="26"/>
          <w:szCs w:val="26"/>
        </w:rPr>
        <w:t>о</w:t>
      </w:r>
      <w:r w:rsidRPr="000D7B08">
        <w:rPr>
          <w:rFonts w:ascii="Times New Roman" w:hAnsi="Times New Roman"/>
          <w:sz w:val="26"/>
          <w:szCs w:val="26"/>
        </w:rPr>
        <w:t>нной</w:t>
      </w:r>
      <w:r w:rsidRPr="000D7B08">
        <w:rPr>
          <w:rFonts w:ascii="Times New Roman" w:hAnsi="Times New Roman"/>
          <w:spacing w:val="20"/>
          <w:sz w:val="26"/>
          <w:szCs w:val="26"/>
        </w:rPr>
        <w:t xml:space="preserve"> </w:t>
      </w:r>
      <w:r w:rsidRPr="000D7B08">
        <w:rPr>
          <w:rFonts w:ascii="Times New Roman" w:hAnsi="Times New Roman"/>
          <w:sz w:val="26"/>
          <w:szCs w:val="26"/>
        </w:rPr>
        <w:t>фор</w:t>
      </w:r>
      <w:r w:rsidRPr="000D7B08">
        <w:rPr>
          <w:rFonts w:ascii="Times New Roman" w:hAnsi="Times New Roman"/>
          <w:spacing w:val="-1"/>
          <w:sz w:val="26"/>
          <w:szCs w:val="26"/>
        </w:rPr>
        <w:t>м</w:t>
      </w:r>
      <w:r w:rsidRPr="000D7B08">
        <w:rPr>
          <w:rFonts w:ascii="Times New Roman" w:hAnsi="Times New Roman"/>
          <w:w w:val="101"/>
          <w:sz w:val="26"/>
          <w:szCs w:val="26"/>
        </w:rPr>
        <w:t>е</w:t>
      </w:r>
      <w:r w:rsidRPr="000D7B08">
        <w:rPr>
          <w:rFonts w:ascii="Times New Roman" w:hAnsi="Times New Roman"/>
          <w:sz w:val="26"/>
          <w:szCs w:val="26"/>
        </w:rPr>
        <w:t xml:space="preserve">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8" w:history="1">
        <w:r w:rsidRPr="000D7B08">
          <w:rPr>
            <w:rFonts w:ascii="Times New Roman" w:hAnsi="Times New Roman"/>
            <w:sz w:val="26"/>
            <w:szCs w:val="26"/>
          </w:rPr>
          <w:t>частью 1.1 статьи 16</w:t>
        </w:r>
      </w:hyperlink>
      <w:r w:rsidRPr="000D7B08">
        <w:rPr>
          <w:rFonts w:ascii="Times New Roman" w:hAnsi="Times New Roman"/>
          <w:sz w:val="26"/>
          <w:szCs w:val="26"/>
        </w:rPr>
        <w:t xml:space="preserve"> настоящего Федерального закона. </w:t>
      </w:r>
    </w:p>
    <w:p w:rsidR="001A227D" w:rsidRPr="000D7B08" w:rsidRDefault="001A227D" w:rsidP="004C415C">
      <w:pPr>
        <w:spacing w:after="0"/>
        <w:ind w:firstLine="709"/>
        <w:jc w:val="both"/>
        <w:rPr>
          <w:rFonts w:ascii="Times New Roman" w:hAnsi="Times New Roman"/>
          <w:sz w:val="26"/>
          <w:szCs w:val="26"/>
        </w:rPr>
      </w:pPr>
      <w:r w:rsidRPr="000D7B08">
        <w:rPr>
          <w:rFonts w:ascii="Times New Roman" w:hAnsi="Times New Roman"/>
          <w:sz w:val="26"/>
          <w:szCs w:val="26"/>
        </w:rPr>
        <w:t>Жалобы на решения, действий (бездействия) органа,</w:t>
      </w:r>
      <w:r w:rsidRPr="000D7B08">
        <w:rPr>
          <w:rFonts w:ascii="Times New Roman" w:hAnsi="Times New Roman"/>
          <w:spacing w:val="112"/>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е</w:t>
      </w:r>
      <w:r w:rsidRPr="000D7B08">
        <w:rPr>
          <w:rFonts w:ascii="Times New Roman" w:hAnsi="Times New Roman"/>
          <w:spacing w:val="-1"/>
          <w:sz w:val="26"/>
          <w:szCs w:val="26"/>
        </w:rPr>
        <w:t>д</w:t>
      </w:r>
      <w:r w:rsidRPr="000D7B08">
        <w:rPr>
          <w:rFonts w:ascii="Times New Roman" w:hAnsi="Times New Roman"/>
          <w:sz w:val="26"/>
          <w:szCs w:val="26"/>
        </w:rPr>
        <w:t>о</w:t>
      </w:r>
      <w:r w:rsidRPr="000D7B08">
        <w:rPr>
          <w:rFonts w:ascii="Times New Roman" w:hAnsi="Times New Roman"/>
          <w:spacing w:val="1"/>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 xml:space="preserve">яющего </w:t>
      </w:r>
      <w:r w:rsidRPr="000D7B08">
        <w:rPr>
          <w:rFonts w:ascii="Times New Roman" w:hAnsi="Times New Roman"/>
          <w:sz w:val="26"/>
          <w:szCs w:val="26"/>
        </w:rPr>
        <w:t>м</w:t>
      </w:r>
      <w:r w:rsidRPr="000D7B08">
        <w:rPr>
          <w:rFonts w:ascii="Times New Roman" w:hAnsi="Times New Roman"/>
          <w:spacing w:val="-1"/>
          <w:sz w:val="26"/>
          <w:szCs w:val="26"/>
        </w:rPr>
        <w:t>у</w:t>
      </w:r>
      <w:r w:rsidRPr="000D7B08">
        <w:rPr>
          <w:rFonts w:ascii="Times New Roman" w:hAnsi="Times New Roman"/>
          <w:sz w:val="26"/>
          <w:szCs w:val="26"/>
        </w:rPr>
        <w:t>ницип</w:t>
      </w:r>
      <w:r w:rsidRPr="000D7B08">
        <w:rPr>
          <w:rFonts w:ascii="Times New Roman" w:hAnsi="Times New Roman"/>
          <w:spacing w:val="1"/>
          <w:w w:val="101"/>
          <w:sz w:val="26"/>
          <w:szCs w:val="26"/>
        </w:rPr>
        <w:t>а</w:t>
      </w:r>
      <w:r w:rsidRPr="000D7B08">
        <w:rPr>
          <w:rFonts w:ascii="Times New Roman" w:hAnsi="Times New Roman"/>
          <w:sz w:val="26"/>
          <w:szCs w:val="26"/>
        </w:rPr>
        <w:t xml:space="preserve">льную </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z w:val="26"/>
          <w:szCs w:val="26"/>
        </w:rPr>
        <w:t xml:space="preserve">лугу, а также его должностных лиц, муниципальных служащих, работников подаются руководителю органа, предоставляющего муниципальную услугу. </w:t>
      </w:r>
    </w:p>
    <w:p w:rsidR="001A227D" w:rsidRPr="000D7B08" w:rsidRDefault="001A227D" w:rsidP="004C415C">
      <w:pPr>
        <w:widowControl w:val="0"/>
        <w:spacing w:after="0" w:line="276" w:lineRule="auto"/>
        <w:ind w:right="-18" w:firstLine="709"/>
        <w:jc w:val="both"/>
        <w:rPr>
          <w:rFonts w:ascii="Times New Roman" w:hAnsi="Times New Roman"/>
          <w:sz w:val="26"/>
          <w:szCs w:val="26"/>
        </w:rPr>
      </w:pPr>
      <w:r w:rsidRPr="000D7B08">
        <w:rPr>
          <w:rFonts w:ascii="Times New Roman" w:hAnsi="Times New Roman"/>
          <w:sz w:val="26"/>
          <w:szCs w:val="26"/>
        </w:rPr>
        <w:t>Жалобы на решения, действий (бездействия) работника многофункционального центра подаются руководителю многофункционального центра. Жалобы на решения, действия (бездействия)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1A227D" w:rsidRPr="000D7B08" w:rsidRDefault="001A227D" w:rsidP="004C415C">
      <w:pPr>
        <w:autoSpaceDE w:val="0"/>
        <w:autoSpaceDN w:val="0"/>
        <w:adjustRightInd w:val="0"/>
        <w:spacing w:after="0" w:line="276" w:lineRule="auto"/>
        <w:ind w:firstLine="709"/>
        <w:jc w:val="both"/>
        <w:rPr>
          <w:rFonts w:ascii="Times New Roman" w:hAnsi="Times New Roman"/>
          <w:sz w:val="26"/>
          <w:szCs w:val="26"/>
        </w:rPr>
      </w:pPr>
      <w:r w:rsidRPr="000D7B08">
        <w:rPr>
          <w:rFonts w:ascii="Times New Roman" w:hAnsi="Times New Roman"/>
          <w:sz w:val="26"/>
          <w:szCs w:val="26"/>
        </w:rPr>
        <w:t xml:space="preserve">Жалобы на решения и действия (бездействие) работников организаций, предусмотренных </w:t>
      </w:r>
      <w:hyperlink r:id="rId39" w:history="1">
        <w:r w:rsidRPr="000D7B08">
          <w:rPr>
            <w:rFonts w:ascii="Times New Roman" w:hAnsi="Times New Roman"/>
            <w:sz w:val="26"/>
            <w:szCs w:val="26"/>
          </w:rPr>
          <w:t>частью 1.1 статьи 16</w:t>
        </w:r>
      </w:hyperlink>
      <w:r w:rsidRPr="000D7B08">
        <w:rPr>
          <w:rFonts w:ascii="Times New Roman" w:hAnsi="Times New Roman"/>
          <w:sz w:val="26"/>
          <w:szCs w:val="26"/>
        </w:rPr>
        <w:t xml:space="preserve"> Федерального закона </w:t>
      </w:r>
      <w:r>
        <w:rPr>
          <w:rFonts w:ascii="Times New Roman" w:hAnsi="Times New Roman"/>
          <w:sz w:val="26"/>
          <w:szCs w:val="26"/>
        </w:rPr>
        <w:t xml:space="preserve">№ 2410-ФЗ </w:t>
      </w:r>
      <w:r w:rsidRPr="000D7B08">
        <w:rPr>
          <w:rFonts w:ascii="Times New Roman" w:hAnsi="Times New Roman"/>
          <w:sz w:val="26"/>
          <w:szCs w:val="26"/>
        </w:rPr>
        <w:t>«Об организации предоставления государственных и муниципальных услуг», подаются руководителям этих организаций.</w:t>
      </w:r>
    </w:p>
    <w:p w:rsidR="001A227D" w:rsidRPr="000D7B08" w:rsidRDefault="001A227D" w:rsidP="004C415C">
      <w:pPr>
        <w:widowControl w:val="0"/>
        <w:spacing w:after="0" w:line="276" w:lineRule="auto"/>
        <w:ind w:right="-18" w:firstLine="709"/>
        <w:jc w:val="both"/>
        <w:rPr>
          <w:rFonts w:ascii="Times New Roman" w:hAnsi="Times New Roman"/>
          <w:sz w:val="26"/>
          <w:szCs w:val="26"/>
        </w:rPr>
      </w:pPr>
      <w:r w:rsidRPr="000D7B08">
        <w:rPr>
          <w:rFonts w:ascii="Times New Roman" w:hAnsi="Times New Roman"/>
          <w:spacing w:val="1"/>
          <w:sz w:val="26"/>
          <w:szCs w:val="26"/>
        </w:rPr>
        <w:t>5.5. </w:t>
      </w:r>
      <w:r w:rsidRPr="000D7B08">
        <w:rPr>
          <w:rFonts w:ascii="Times New Roman" w:hAnsi="Times New Roman"/>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Регионального портала, а также может быть принята при личном приеме заявителя.</w:t>
      </w:r>
    </w:p>
    <w:p w:rsidR="001A227D" w:rsidRPr="000D7B08" w:rsidRDefault="001A227D" w:rsidP="004C415C">
      <w:pPr>
        <w:autoSpaceDE w:val="0"/>
        <w:autoSpaceDN w:val="0"/>
        <w:adjustRightInd w:val="0"/>
        <w:spacing w:after="0" w:line="276" w:lineRule="auto"/>
        <w:ind w:firstLine="709"/>
        <w:jc w:val="both"/>
        <w:rPr>
          <w:rFonts w:ascii="Times New Roman" w:hAnsi="Times New Roman"/>
          <w:sz w:val="26"/>
          <w:szCs w:val="26"/>
        </w:rPr>
      </w:pPr>
      <w:r w:rsidRPr="000D7B08">
        <w:rPr>
          <w:rFonts w:ascii="Times New Roman" w:hAnsi="Times New Roman"/>
          <w:sz w:val="26"/>
          <w:szCs w:val="26"/>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 Жалоба на решения и действия (бездействие) организаций, предусмотренных </w:t>
      </w:r>
      <w:hyperlink r:id="rId40" w:history="1">
        <w:r w:rsidRPr="000D7B08">
          <w:rPr>
            <w:rFonts w:ascii="Times New Roman" w:hAnsi="Times New Roman"/>
            <w:sz w:val="26"/>
            <w:szCs w:val="26"/>
          </w:rPr>
          <w:t>частью 1.1 статьи 16</w:t>
        </w:r>
      </w:hyperlink>
      <w:r w:rsidRPr="000D7B08">
        <w:rPr>
          <w:rFonts w:ascii="Times New Roman" w:hAnsi="Times New Roman"/>
          <w:sz w:val="26"/>
          <w:szCs w:val="26"/>
        </w:rPr>
        <w:t xml:space="preserve"> Федерального закона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
    <w:p w:rsidR="001A227D" w:rsidRPr="000D7B08" w:rsidRDefault="001A227D" w:rsidP="004C415C">
      <w:pPr>
        <w:widowControl w:val="0"/>
        <w:spacing w:after="0" w:line="276" w:lineRule="auto"/>
        <w:ind w:right="-67" w:firstLine="709"/>
        <w:jc w:val="both"/>
        <w:rPr>
          <w:rFonts w:ascii="Times New Roman" w:hAnsi="Times New Roman"/>
          <w:sz w:val="26"/>
          <w:szCs w:val="26"/>
        </w:rPr>
      </w:pPr>
      <w:r w:rsidRPr="000D7B08">
        <w:rPr>
          <w:rFonts w:ascii="Times New Roman" w:hAnsi="Times New Roman"/>
          <w:spacing w:val="1"/>
          <w:sz w:val="26"/>
          <w:szCs w:val="26"/>
        </w:rPr>
        <w:t>5</w:t>
      </w:r>
      <w:r w:rsidRPr="000D7B08">
        <w:rPr>
          <w:rFonts w:ascii="Times New Roman" w:hAnsi="Times New Roman"/>
          <w:sz w:val="26"/>
          <w:szCs w:val="26"/>
        </w:rPr>
        <w:t>.6</w:t>
      </w:r>
      <w:r w:rsidRPr="000D7B08">
        <w:rPr>
          <w:rFonts w:ascii="Times New Roman" w:hAnsi="Times New Roman"/>
          <w:spacing w:val="1"/>
          <w:sz w:val="26"/>
          <w:szCs w:val="26"/>
        </w:rPr>
        <w:t xml:space="preserve">. </w:t>
      </w:r>
      <w:r w:rsidRPr="000D7B08">
        <w:rPr>
          <w:rFonts w:ascii="Times New Roman" w:hAnsi="Times New Roman"/>
          <w:sz w:val="26"/>
          <w:szCs w:val="26"/>
        </w:rPr>
        <w:t>Порядок досудебного (внесудебного) обжалования решений и действий (бездействия) органа,</w:t>
      </w:r>
      <w:r w:rsidRPr="000D7B08">
        <w:rPr>
          <w:rFonts w:ascii="Times New Roman" w:hAnsi="Times New Roman"/>
          <w:spacing w:val="112"/>
          <w:sz w:val="26"/>
          <w:szCs w:val="26"/>
        </w:rPr>
        <w:t xml:space="preserve"> </w:t>
      </w:r>
      <w:r w:rsidRPr="000D7B08">
        <w:rPr>
          <w:rFonts w:ascii="Times New Roman" w:hAnsi="Times New Roman"/>
          <w:sz w:val="26"/>
          <w:szCs w:val="26"/>
        </w:rPr>
        <w:t>пр</w:t>
      </w:r>
      <w:r w:rsidRPr="000D7B08">
        <w:rPr>
          <w:rFonts w:ascii="Times New Roman" w:hAnsi="Times New Roman"/>
          <w:w w:val="101"/>
          <w:sz w:val="26"/>
          <w:szCs w:val="26"/>
        </w:rPr>
        <w:t>е</w:t>
      </w:r>
      <w:r w:rsidRPr="000D7B08">
        <w:rPr>
          <w:rFonts w:ascii="Times New Roman" w:hAnsi="Times New Roman"/>
          <w:spacing w:val="-1"/>
          <w:sz w:val="26"/>
          <w:szCs w:val="26"/>
        </w:rPr>
        <w:t>д</w:t>
      </w:r>
      <w:r w:rsidRPr="000D7B08">
        <w:rPr>
          <w:rFonts w:ascii="Times New Roman" w:hAnsi="Times New Roman"/>
          <w:sz w:val="26"/>
          <w:szCs w:val="26"/>
        </w:rPr>
        <w:t>о</w:t>
      </w:r>
      <w:r w:rsidRPr="000D7B08">
        <w:rPr>
          <w:rFonts w:ascii="Times New Roman" w:hAnsi="Times New Roman"/>
          <w:spacing w:val="1"/>
          <w:w w:val="101"/>
          <w:sz w:val="26"/>
          <w:szCs w:val="26"/>
        </w:rPr>
        <w:t>с</w:t>
      </w:r>
      <w:r w:rsidRPr="000D7B08">
        <w:rPr>
          <w:rFonts w:ascii="Times New Roman" w:hAnsi="Times New Roman"/>
          <w:sz w:val="26"/>
          <w:szCs w:val="26"/>
        </w:rPr>
        <w:t>т</w:t>
      </w:r>
      <w:r w:rsidRPr="000D7B08">
        <w:rPr>
          <w:rFonts w:ascii="Times New Roman" w:hAnsi="Times New Roman"/>
          <w:w w:val="101"/>
          <w:sz w:val="26"/>
          <w:szCs w:val="26"/>
        </w:rPr>
        <w:t>а</w:t>
      </w:r>
      <w:r w:rsidRPr="000D7B08">
        <w:rPr>
          <w:rFonts w:ascii="Times New Roman" w:hAnsi="Times New Roman"/>
          <w:sz w:val="26"/>
          <w:szCs w:val="26"/>
        </w:rPr>
        <w:t>в</w:t>
      </w:r>
      <w:r w:rsidRPr="000D7B08">
        <w:rPr>
          <w:rFonts w:ascii="Times New Roman" w:hAnsi="Times New Roman"/>
          <w:spacing w:val="-1"/>
          <w:sz w:val="26"/>
          <w:szCs w:val="26"/>
        </w:rPr>
        <w:t>л</w:t>
      </w:r>
      <w:r w:rsidRPr="000D7B08">
        <w:rPr>
          <w:rFonts w:ascii="Times New Roman" w:hAnsi="Times New Roman"/>
          <w:w w:val="101"/>
          <w:sz w:val="26"/>
          <w:szCs w:val="26"/>
        </w:rPr>
        <w:t xml:space="preserve">яющего </w:t>
      </w:r>
      <w:r w:rsidRPr="000D7B08">
        <w:rPr>
          <w:rFonts w:ascii="Times New Roman" w:hAnsi="Times New Roman"/>
          <w:sz w:val="26"/>
          <w:szCs w:val="26"/>
        </w:rPr>
        <w:t>м</w:t>
      </w:r>
      <w:r w:rsidRPr="000D7B08">
        <w:rPr>
          <w:rFonts w:ascii="Times New Roman" w:hAnsi="Times New Roman"/>
          <w:spacing w:val="-1"/>
          <w:sz w:val="26"/>
          <w:szCs w:val="26"/>
        </w:rPr>
        <w:t>у</w:t>
      </w:r>
      <w:r w:rsidRPr="000D7B08">
        <w:rPr>
          <w:rFonts w:ascii="Times New Roman" w:hAnsi="Times New Roman"/>
          <w:sz w:val="26"/>
          <w:szCs w:val="26"/>
        </w:rPr>
        <w:t>ницип</w:t>
      </w:r>
      <w:r w:rsidRPr="000D7B08">
        <w:rPr>
          <w:rFonts w:ascii="Times New Roman" w:hAnsi="Times New Roman"/>
          <w:spacing w:val="1"/>
          <w:w w:val="101"/>
          <w:sz w:val="26"/>
          <w:szCs w:val="26"/>
        </w:rPr>
        <w:t>а</w:t>
      </w:r>
      <w:r w:rsidRPr="000D7B08">
        <w:rPr>
          <w:rFonts w:ascii="Times New Roman" w:hAnsi="Times New Roman"/>
          <w:sz w:val="26"/>
          <w:szCs w:val="26"/>
        </w:rPr>
        <w:t xml:space="preserve">льную </w:t>
      </w:r>
      <w:r w:rsidRPr="000D7B08">
        <w:rPr>
          <w:rFonts w:ascii="Times New Roman" w:hAnsi="Times New Roman"/>
          <w:spacing w:val="-2"/>
          <w:sz w:val="26"/>
          <w:szCs w:val="26"/>
        </w:rPr>
        <w:t>у</w:t>
      </w:r>
      <w:r w:rsidRPr="000D7B08">
        <w:rPr>
          <w:rFonts w:ascii="Times New Roman" w:hAnsi="Times New Roman"/>
          <w:w w:val="101"/>
          <w:sz w:val="26"/>
          <w:szCs w:val="26"/>
        </w:rPr>
        <w:t>с</w:t>
      </w:r>
      <w:r w:rsidRPr="000D7B08">
        <w:rPr>
          <w:rFonts w:ascii="Times New Roman" w:hAnsi="Times New Roman"/>
          <w:sz w:val="26"/>
          <w:szCs w:val="26"/>
        </w:rPr>
        <w:t>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регулируется:</w:t>
      </w:r>
    </w:p>
    <w:p w:rsidR="001A227D" w:rsidRPr="000D7B08" w:rsidRDefault="001A227D" w:rsidP="004C415C">
      <w:pPr>
        <w:autoSpaceDE w:val="0"/>
        <w:autoSpaceDN w:val="0"/>
        <w:adjustRightInd w:val="0"/>
        <w:spacing w:after="0" w:line="276" w:lineRule="auto"/>
        <w:ind w:firstLine="709"/>
        <w:jc w:val="both"/>
        <w:rPr>
          <w:rFonts w:ascii="Times New Roman" w:hAnsi="Times New Roman"/>
          <w:sz w:val="26"/>
          <w:szCs w:val="26"/>
        </w:rPr>
      </w:pPr>
      <w:r w:rsidRPr="000D7B08">
        <w:rPr>
          <w:rFonts w:ascii="Times New Roman" w:hAnsi="Times New Roman"/>
          <w:sz w:val="26"/>
          <w:szCs w:val="26"/>
        </w:rPr>
        <w:t>- Федеральным законом от 27 июля 2010 года № 210-ФЗ «Об организации предоставления государственных и муниципальных услуг»;</w:t>
      </w:r>
    </w:p>
    <w:p w:rsidR="001A227D" w:rsidRPr="000D7B08" w:rsidRDefault="001A227D" w:rsidP="004C415C">
      <w:pPr>
        <w:autoSpaceDE w:val="0"/>
        <w:autoSpaceDN w:val="0"/>
        <w:adjustRightInd w:val="0"/>
        <w:spacing w:after="0" w:line="276" w:lineRule="auto"/>
        <w:ind w:firstLine="709"/>
        <w:jc w:val="both"/>
        <w:rPr>
          <w:rFonts w:ascii="Times New Roman" w:hAnsi="Times New Roman"/>
          <w:sz w:val="26"/>
          <w:szCs w:val="26"/>
        </w:rPr>
      </w:pPr>
      <w:r w:rsidRPr="000D7B08">
        <w:rPr>
          <w:rFonts w:ascii="Times New Roman" w:hAnsi="Times New Roman"/>
          <w:sz w:val="26"/>
          <w:szCs w:val="26"/>
        </w:rPr>
        <w:t>- </w:t>
      </w:r>
      <w:hyperlink r:id="rId41" w:history="1">
        <w:r w:rsidRPr="000D7B08">
          <w:rPr>
            <w:rFonts w:ascii="Times New Roman" w:hAnsi="Times New Roman"/>
            <w:sz w:val="26"/>
            <w:szCs w:val="26"/>
          </w:rPr>
          <w:t>постановлением</w:t>
        </w:r>
      </w:hyperlink>
      <w:r w:rsidRPr="000D7B08">
        <w:rPr>
          <w:rFonts w:ascii="Times New Roman" w:hAnsi="Times New Roman"/>
          <w:sz w:val="26"/>
          <w:szCs w:val="26"/>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w:t>
      </w: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Default="001A227D" w:rsidP="000D7B08">
      <w:pPr>
        <w:autoSpaceDE w:val="0"/>
        <w:autoSpaceDN w:val="0"/>
        <w:adjustRightInd w:val="0"/>
        <w:spacing w:line="276" w:lineRule="auto"/>
        <w:ind w:firstLine="709"/>
        <w:jc w:val="both"/>
        <w:rPr>
          <w:sz w:val="26"/>
          <w:szCs w:val="26"/>
        </w:rPr>
      </w:pPr>
    </w:p>
    <w:p w:rsidR="001A227D" w:rsidRPr="00400F8D" w:rsidRDefault="001A227D" w:rsidP="000D7B08">
      <w:pPr>
        <w:autoSpaceDE w:val="0"/>
        <w:autoSpaceDN w:val="0"/>
        <w:adjustRightInd w:val="0"/>
        <w:spacing w:line="276" w:lineRule="auto"/>
        <w:ind w:firstLine="709"/>
        <w:jc w:val="both"/>
        <w:rPr>
          <w:sz w:val="26"/>
          <w:szCs w:val="26"/>
        </w:rPr>
      </w:pPr>
    </w:p>
    <w:tbl>
      <w:tblPr>
        <w:tblW w:w="0" w:type="auto"/>
        <w:tblLook w:val="00A0" w:firstRow="1" w:lastRow="0" w:firstColumn="1" w:lastColumn="0" w:noHBand="0" w:noVBand="0"/>
      </w:tblPr>
      <w:tblGrid>
        <w:gridCol w:w="4672"/>
        <w:gridCol w:w="4673"/>
      </w:tblGrid>
      <w:tr w:rsidR="001A227D" w:rsidRPr="0093783F" w:rsidTr="0093783F">
        <w:tc>
          <w:tcPr>
            <w:tcW w:w="4672" w:type="dxa"/>
          </w:tcPr>
          <w:p w:rsidR="001A227D" w:rsidRPr="0093783F" w:rsidRDefault="001A227D" w:rsidP="0093783F">
            <w:pPr>
              <w:spacing w:after="0" w:line="240" w:lineRule="auto"/>
              <w:jc w:val="both"/>
              <w:rPr>
                <w:rFonts w:ascii="Times New Roman" w:hAnsi="Times New Roman"/>
                <w:color w:val="000000"/>
                <w:sz w:val="26"/>
                <w:szCs w:val="26"/>
              </w:rPr>
            </w:pPr>
          </w:p>
        </w:tc>
        <w:tc>
          <w:tcPr>
            <w:tcW w:w="4673" w:type="dxa"/>
          </w:tcPr>
          <w:p w:rsidR="001A227D" w:rsidRPr="0093783F" w:rsidRDefault="001A227D" w:rsidP="0093783F">
            <w:pPr>
              <w:spacing w:after="0" w:line="240" w:lineRule="auto"/>
              <w:jc w:val="center"/>
              <w:rPr>
                <w:rFonts w:ascii="Times New Roman" w:hAnsi="Times New Roman"/>
                <w:color w:val="000000"/>
                <w:sz w:val="26"/>
                <w:szCs w:val="26"/>
              </w:rPr>
            </w:pPr>
            <w:r w:rsidRPr="0093783F">
              <w:rPr>
                <w:rFonts w:ascii="Times New Roman" w:hAnsi="Times New Roman"/>
                <w:color w:val="000000"/>
                <w:sz w:val="26"/>
                <w:szCs w:val="26"/>
              </w:rPr>
              <w:t>Приложение № 1</w:t>
            </w:r>
          </w:p>
          <w:p w:rsidR="001A227D" w:rsidRDefault="001A227D" w:rsidP="0093783F">
            <w:pPr>
              <w:pBdr>
                <w:bottom w:val="single" w:sz="12" w:space="1" w:color="auto"/>
              </w:pBdr>
              <w:spacing w:after="0" w:line="240" w:lineRule="auto"/>
              <w:jc w:val="center"/>
              <w:rPr>
                <w:rFonts w:ascii="Times New Roman" w:hAnsi="Times New Roman"/>
                <w:sz w:val="26"/>
                <w:szCs w:val="26"/>
              </w:rPr>
            </w:pPr>
            <w:r w:rsidRPr="0093783F">
              <w:rPr>
                <w:rFonts w:ascii="Times New Roman" w:hAnsi="Times New Roman"/>
                <w:color w:val="000000"/>
                <w:sz w:val="26"/>
                <w:szCs w:val="26"/>
              </w:rPr>
              <w:t xml:space="preserve">к Административному регламенту предоставления государственной услуги </w:t>
            </w:r>
            <w:r w:rsidRPr="0093783F">
              <w:rPr>
                <w:rFonts w:ascii="Times New Roman" w:hAnsi="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1A227D" w:rsidRPr="0093783F" w:rsidRDefault="001A227D" w:rsidP="0093783F">
            <w:pPr>
              <w:pBdr>
                <w:bottom w:val="single" w:sz="12" w:space="1" w:color="auto"/>
              </w:pBdr>
              <w:spacing w:after="0" w:line="240" w:lineRule="auto"/>
              <w:jc w:val="center"/>
              <w:rPr>
                <w:rFonts w:ascii="Times New Roman" w:hAnsi="Times New Roman"/>
                <w:color w:val="000000"/>
                <w:sz w:val="26"/>
                <w:szCs w:val="26"/>
              </w:rPr>
            </w:pPr>
          </w:p>
          <w:p w:rsidR="001A227D" w:rsidRPr="0093783F" w:rsidRDefault="001A227D" w:rsidP="0093783F">
            <w:pPr>
              <w:spacing w:after="0" w:line="240" w:lineRule="auto"/>
              <w:jc w:val="center"/>
              <w:rPr>
                <w:rFonts w:ascii="Times New Roman" w:hAnsi="Times New Roman"/>
                <w:sz w:val="28"/>
                <w:szCs w:val="28"/>
              </w:rPr>
            </w:pPr>
            <w:r w:rsidRPr="0093783F">
              <w:rPr>
                <w:rFonts w:ascii="Times New Roman" w:hAnsi="Times New Roman"/>
                <w:color w:val="000000"/>
                <w:sz w:val="26"/>
                <w:szCs w:val="26"/>
              </w:rPr>
              <w:t>от «__» _______________202_ года</w:t>
            </w:r>
          </w:p>
          <w:p w:rsidR="001A227D" w:rsidRPr="0093783F" w:rsidRDefault="001A227D" w:rsidP="0093783F">
            <w:pPr>
              <w:spacing w:after="0" w:line="240" w:lineRule="auto"/>
              <w:jc w:val="both"/>
              <w:rPr>
                <w:rFonts w:ascii="Times New Roman" w:hAnsi="Times New Roman"/>
                <w:color w:val="000000"/>
                <w:sz w:val="26"/>
                <w:szCs w:val="26"/>
              </w:rPr>
            </w:pPr>
          </w:p>
        </w:tc>
      </w:tr>
    </w:tbl>
    <w:p w:rsidR="001A227D" w:rsidRDefault="001A227D" w:rsidP="00317544">
      <w:pPr>
        <w:spacing w:after="0" w:line="240" w:lineRule="auto"/>
        <w:ind w:firstLine="709"/>
        <w:jc w:val="both"/>
        <w:rPr>
          <w:rFonts w:ascii="Times New Roman" w:hAnsi="Times New Roman"/>
          <w:color w:val="000000"/>
          <w:sz w:val="26"/>
          <w:szCs w:val="26"/>
        </w:rPr>
      </w:pPr>
    </w:p>
    <w:p w:rsidR="001A227D" w:rsidRPr="00AD049B" w:rsidRDefault="001A227D" w:rsidP="00317544">
      <w:pPr>
        <w:spacing w:after="0" w:line="240" w:lineRule="auto"/>
        <w:ind w:firstLine="709"/>
        <w:jc w:val="center"/>
        <w:rPr>
          <w:rFonts w:ascii="Times New Roman" w:hAnsi="Times New Roman"/>
          <w:b/>
          <w:sz w:val="26"/>
          <w:szCs w:val="26"/>
        </w:rPr>
      </w:pPr>
      <w:r w:rsidRPr="00AD049B">
        <w:rPr>
          <w:rFonts w:ascii="Times New Roman" w:hAnsi="Times New Roman"/>
          <w:b/>
          <w:sz w:val="26"/>
          <w:szCs w:val="26"/>
        </w:rPr>
        <w:t>Перечень признаков заявителей, а также комбинации значений признаков, каждая из которых соответствует одному варианту предоставления услуги</w:t>
      </w:r>
    </w:p>
    <w:p w:rsidR="001A227D" w:rsidRPr="00AD049B" w:rsidRDefault="001A227D" w:rsidP="00317544">
      <w:pPr>
        <w:spacing w:after="0" w:line="240" w:lineRule="auto"/>
        <w:ind w:firstLine="709"/>
        <w:jc w:val="center"/>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7932"/>
      </w:tblGrid>
      <w:tr w:rsidR="001A227D" w:rsidRPr="0093783F" w:rsidTr="0093783F">
        <w:tc>
          <w:tcPr>
            <w:tcW w:w="1413" w:type="dxa"/>
          </w:tcPr>
          <w:p w:rsidR="001A227D" w:rsidRPr="0093783F" w:rsidRDefault="001A227D" w:rsidP="0093783F">
            <w:pPr>
              <w:spacing w:after="0" w:line="240" w:lineRule="auto"/>
              <w:jc w:val="center"/>
              <w:rPr>
                <w:rFonts w:ascii="Times New Roman" w:hAnsi="Times New Roman"/>
                <w:sz w:val="26"/>
                <w:szCs w:val="26"/>
              </w:rPr>
            </w:pPr>
            <w:r w:rsidRPr="0093783F">
              <w:rPr>
                <w:rFonts w:ascii="Times New Roman" w:hAnsi="Times New Roman"/>
                <w:sz w:val="26"/>
                <w:szCs w:val="26"/>
              </w:rPr>
              <w:t>№ варианта</w:t>
            </w:r>
          </w:p>
        </w:tc>
        <w:tc>
          <w:tcPr>
            <w:tcW w:w="7932" w:type="dxa"/>
          </w:tcPr>
          <w:p w:rsidR="001A227D" w:rsidRPr="0093783F" w:rsidRDefault="001A227D" w:rsidP="0093783F">
            <w:pPr>
              <w:spacing w:after="0" w:line="240" w:lineRule="auto"/>
              <w:jc w:val="center"/>
              <w:rPr>
                <w:rFonts w:ascii="Times New Roman" w:hAnsi="Times New Roman"/>
                <w:sz w:val="26"/>
                <w:szCs w:val="26"/>
              </w:rPr>
            </w:pPr>
            <w:r w:rsidRPr="0093783F">
              <w:rPr>
                <w:rFonts w:ascii="Times New Roman" w:hAnsi="Times New Roman"/>
                <w:sz w:val="26"/>
                <w:szCs w:val="26"/>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1A227D" w:rsidRPr="0093783F" w:rsidTr="0093783F">
        <w:tc>
          <w:tcPr>
            <w:tcW w:w="1413" w:type="dxa"/>
          </w:tcPr>
          <w:p w:rsidR="001A227D" w:rsidRPr="0093783F" w:rsidRDefault="001A227D" w:rsidP="0093783F">
            <w:pPr>
              <w:spacing w:after="0" w:line="240" w:lineRule="auto"/>
              <w:jc w:val="center"/>
              <w:rPr>
                <w:rFonts w:ascii="Times New Roman" w:hAnsi="Times New Roman"/>
                <w:sz w:val="26"/>
                <w:szCs w:val="26"/>
              </w:rPr>
            </w:pPr>
            <w:r w:rsidRPr="0093783F">
              <w:rPr>
                <w:rFonts w:ascii="Times New Roman" w:hAnsi="Times New Roman"/>
                <w:sz w:val="26"/>
                <w:szCs w:val="26"/>
              </w:rPr>
              <w:t>1</w:t>
            </w:r>
          </w:p>
        </w:tc>
        <w:tc>
          <w:tcPr>
            <w:tcW w:w="7932" w:type="dxa"/>
          </w:tcPr>
          <w:p w:rsidR="001A227D" w:rsidRPr="0093783F" w:rsidRDefault="001A227D" w:rsidP="0093783F">
            <w:pPr>
              <w:spacing w:after="0" w:line="240" w:lineRule="auto"/>
              <w:jc w:val="both"/>
              <w:rPr>
                <w:rFonts w:ascii="Times New Roman" w:hAnsi="Times New Roman"/>
                <w:sz w:val="26"/>
                <w:szCs w:val="26"/>
              </w:rPr>
            </w:pPr>
            <w:r w:rsidRPr="0093783F">
              <w:rPr>
                <w:rFonts w:ascii="Times New Roman" w:hAnsi="Times New Roman"/>
                <w:sz w:val="26"/>
                <w:szCs w:val="26"/>
              </w:rPr>
              <w:t>Заявитель обратился за</w:t>
            </w:r>
            <w:r w:rsidRPr="0093783F">
              <w:rPr>
                <w:rFonts w:ascii="Times New Roman" w:hAnsi="Times New Roman"/>
                <w:color w:val="000000"/>
                <w:sz w:val="26"/>
                <w:szCs w:val="26"/>
                <w:lang w:eastAsia="ru-RU"/>
              </w:rPr>
              <w:t xml:space="preserve"> предоставлением земельного участка, </w:t>
            </w:r>
            <w:r w:rsidRPr="0093783F">
              <w:rPr>
                <w:rFonts w:ascii="Times New Roman" w:hAnsi="Times New Roman"/>
                <w:sz w:val="26"/>
                <w:szCs w:val="26"/>
              </w:rPr>
              <w:t xml:space="preserve">находящегося в муниципальной собственности или государственная собственность на который не разграничена, </w:t>
            </w:r>
            <w:r w:rsidRPr="0093783F">
              <w:rPr>
                <w:rFonts w:ascii="Times New Roman" w:hAnsi="Times New Roman"/>
                <w:color w:val="000000"/>
                <w:sz w:val="26"/>
                <w:szCs w:val="26"/>
                <w:lang w:eastAsia="ru-RU"/>
              </w:rPr>
              <w:t>в собственность за плату без проведения торгов</w:t>
            </w:r>
            <w:r w:rsidRPr="0093783F">
              <w:rPr>
                <w:rFonts w:ascii="Times New Roman" w:hAnsi="Times New Roman"/>
                <w:sz w:val="26"/>
                <w:szCs w:val="26"/>
              </w:rPr>
              <w:t xml:space="preserve"> </w:t>
            </w:r>
          </w:p>
        </w:tc>
      </w:tr>
      <w:tr w:rsidR="001A227D" w:rsidRPr="0093783F" w:rsidTr="0093783F">
        <w:tc>
          <w:tcPr>
            <w:tcW w:w="1413" w:type="dxa"/>
          </w:tcPr>
          <w:p w:rsidR="001A227D" w:rsidRPr="0093783F" w:rsidRDefault="001A227D" w:rsidP="0093783F">
            <w:pPr>
              <w:spacing w:after="0" w:line="240" w:lineRule="auto"/>
              <w:jc w:val="center"/>
              <w:rPr>
                <w:rFonts w:ascii="Times New Roman" w:hAnsi="Times New Roman"/>
                <w:sz w:val="26"/>
                <w:szCs w:val="26"/>
              </w:rPr>
            </w:pPr>
            <w:r w:rsidRPr="0093783F">
              <w:rPr>
                <w:rFonts w:ascii="Times New Roman" w:hAnsi="Times New Roman"/>
                <w:sz w:val="26"/>
                <w:szCs w:val="26"/>
              </w:rPr>
              <w:t>2</w:t>
            </w:r>
          </w:p>
        </w:tc>
        <w:tc>
          <w:tcPr>
            <w:tcW w:w="7932" w:type="dxa"/>
          </w:tcPr>
          <w:p w:rsidR="001A227D" w:rsidRPr="0093783F" w:rsidRDefault="001A227D" w:rsidP="0093783F">
            <w:pPr>
              <w:widowControl w:val="0"/>
              <w:autoSpaceDE w:val="0"/>
              <w:autoSpaceDN w:val="0"/>
              <w:adjustRightInd w:val="0"/>
              <w:spacing w:after="0" w:line="240" w:lineRule="auto"/>
              <w:jc w:val="both"/>
              <w:rPr>
                <w:rFonts w:ascii="Times New Roman" w:hAnsi="Times New Roman"/>
                <w:sz w:val="26"/>
                <w:szCs w:val="26"/>
              </w:rPr>
            </w:pPr>
            <w:r w:rsidRPr="0093783F">
              <w:rPr>
                <w:rFonts w:ascii="Times New Roman" w:hAnsi="Times New Roman"/>
                <w:sz w:val="26"/>
                <w:szCs w:val="26"/>
              </w:rPr>
              <w:t>Заявитель обратился за</w:t>
            </w:r>
            <w:r w:rsidRPr="0093783F">
              <w:rPr>
                <w:rFonts w:ascii="Times New Roman" w:hAnsi="Times New Roman"/>
                <w:color w:val="000000"/>
                <w:sz w:val="26"/>
                <w:szCs w:val="26"/>
                <w:lang w:eastAsia="ru-RU"/>
              </w:rPr>
              <w:t xml:space="preserve"> предоставлением земельного участка, </w:t>
            </w:r>
            <w:r w:rsidRPr="0093783F">
              <w:rPr>
                <w:rFonts w:ascii="Times New Roman" w:hAnsi="Times New Roman"/>
                <w:sz w:val="26"/>
                <w:szCs w:val="26"/>
              </w:rPr>
              <w:t xml:space="preserve">находящегося в муниципальной собственности или государственная собственность на который не разграничена, </w:t>
            </w:r>
            <w:r w:rsidRPr="0093783F">
              <w:rPr>
                <w:rFonts w:ascii="Times New Roman" w:hAnsi="Times New Roman"/>
                <w:color w:val="000000"/>
                <w:sz w:val="26"/>
                <w:szCs w:val="26"/>
                <w:lang w:eastAsia="ru-RU"/>
              </w:rPr>
              <w:t>в аренду без проведения торгов</w:t>
            </w:r>
          </w:p>
        </w:tc>
      </w:tr>
      <w:tr w:rsidR="001A227D" w:rsidRPr="0093783F" w:rsidTr="0093783F">
        <w:tc>
          <w:tcPr>
            <w:tcW w:w="1413" w:type="dxa"/>
          </w:tcPr>
          <w:p w:rsidR="001A227D" w:rsidRPr="0093783F" w:rsidRDefault="001A227D" w:rsidP="0093783F">
            <w:pPr>
              <w:spacing w:after="0" w:line="240" w:lineRule="auto"/>
              <w:jc w:val="center"/>
              <w:rPr>
                <w:rFonts w:ascii="Times New Roman" w:hAnsi="Times New Roman"/>
                <w:sz w:val="26"/>
                <w:szCs w:val="26"/>
              </w:rPr>
            </w:pPr>
            <w:r w:rsidRPr="0093783F">
              <w:rPr>
                <w:rFonts w:ascii="Times New Roman" w:hAnsi="Times New Roman"/>
                <w:sz w:val="26"/>
                <w:szCs w:val="26"/>
              </w:rPr>
              <w:t>3</w:t>
            </w:r>
          </w:p>
        </w:tc>
        <w:tc>
          <w:tcPr>
            <w:tcW w:w="7932" w:type="dxa"/>
          </w:tcPr>
          <w:p w:rsidR="001A227D" w:rsidRPr="0093783F" w:rsidRDefault="001A227D" w:rsidP="0093783F">
            <w:pPr>
              <w:widowControl w:val="0"/>
              <w:autoSpaceDE w:val="0"/>
              <w:autoSpaceDN w:val="0"/>
              <w:adjustRightInd w:val="0"/>
              <w:spacing w:after="0" w:line="240" w:lineRule="auto"/>
              <w:jc w:val="both"/>
              <w:rPr>
                <w:rFonts w:ascii="Times New Roman" w:hAnsi="Times New Roman"/>
                <w:color w:val="000000"/>
                <w:sz w:val="26"/>
                <w:szCs w:val="26"/>
                <w:lang w:eastAsia="ru-RU"/>
              </w:rPr>
            </w:pPr>
            <w:r w:rsidRPr="0093783F">
              <w:rPr>
                <w:rFonts w:ascii="Times New Roman" w:hAnsi="Times New Roman"/>
                <w:sz w:val="26"/>
                <w:szCs w:val="26"/>
              </w:rPr>
              <w:t>Заявитель обратился за п</w:t>
            </w:r>
            <w:r w:rsidRPr="0093783F">
              <w:rPr>
                <w:rFonts w:ascii="Times New Roman" w:hAnsi="Times New Roman"/>
                <w:color w:val="000000"/>
                <w:sz w:val="26"/>
                <w:szCs w:val="26"/>
                <w:lang w:eastAsia="ru-RU"/>
              </w:rPr>
              <w:t xml:space="preserve">редоставлением земельного участка, </w:t>
            </w:r>
            <w:r w:rsidRPr="0093783F">
              <w:rPr>
                <w:rFonts w:ascii="Times New Roman" w:hAnsi="Times New Roman"/>
                <w:sz w:val="26"/>
                <w:szCs w:val="26"/>
              </w:rPr>
              <w:t xml:space="preserve">находящегося в муниципальной собственности или государственная собственность на который не разграничена, </w:t>
            </w:r>
            <w:r w:rsidRPr="0093783F">
              <w:rPr>
                <w:rFonts w:ascii="Times New Roman" w:hAnsi="Times New Roman"/>
                <w:color w:val="000000"/>
                <w:sz w:val="26"/>
                <w:szCs w:val="26"/>
                <w:lang w:eastAsia="ru-RU"/>
              </w:rPr>
              <w:t>в постоянное (бессрочное) пользование</w:t>
            </w:r>
          </w:p>
        </w:tc>
      </w:tr>
      <w:tr w:rsidR="001A227D" w:rsidRPr="0093783F" w:rsidTr="0093783F">
        <w:tc>
          <w:tcPr>
            <w:tcW w:w="1413" w:type="dxa"/>
          </w:tcPr>
          <w:p w:rsidR="001A227D" w:rsidRPr="0093783F" w:rsidRDefault="001A227D" w:rsidP="0093783F">
            <w:pPr>
              <w:spacing w:after="0" w:line="240" w:lineRule="auto"/>
              <w:jc w:val="center"/>
              <w:rPr>
                <w:rFonts w:ascii="Times New Roman" w:hAnsi="Times New Roman"/>
                <w:sz w:val="26"/>
                <w:szCs w:val="26"/>
              </w:rPr>
            </w:pPr>
            <w:r w:rsidRPr="0093783F">
              <w:rPr>
                <w:rFonts w:ascii="Times New Roman" w:hAnsi="Times New Roman"/>
                <w:sz w:val="26"/>
                <w:szCs w:val="26"/>
              </w:rPr>
              <w:t>4</w:t>
            </w:r>
          </w:p>
        </w:tc>
        <w:tc>
          <w:tcPr>
            <w:tcW w:w="7932" w:type="dxa"/>
          </w:tcPr>
          <w:p w:rsidR="001A227D" w:rsidRPr="0093783F" w:rsidRDefault="001A227D" w:rsidP="0093783F">
            <w:pPr>
              <w:widowControl w:val="0"/>
              <w:autoSpaceDE w:val="0"/>
              <w:autoSpaceDN w:val="0"/>
              <w:adjustRightInd w:val="0"/>
              <w:spacing w:after="0" w:line="240" w:lineRule="auto"/>
              <w:jc w:val="both"/>
              <w:rPr>
                <w:rFonts w:ascii="Times New Roman" w:hAnsi="Times New Roman"/>
                <w:color w:val="000000"/>
                <w:sz w:val="26"/>
                <w:szCs w:val="26"/>
                <w:lang w:eastAsia="ru-RU"/>
              </w:rPr>
            </w:pPr>
            <w:r w:rsidRPr="0093783F">
              <w:rPr>
                <w:rFonts w:ascii="Times New Roman" w:hAnsi="Times New Roman"/>
                <w:sz w:val="26"/>
                <w:szCs w:val="26"/>
              </w:rPr>
              <w:t>Заявитель обратился за п</w:t>
            </w:r>
            <w:r w:rsidRPr="0093783F">
              <w:rPr>
                <w:rFonts w:ascii="Times New Roman" w:hAnsi="Times New Roman"/>
                <w:color w:val="000000"/>
                <w:sz w:val="26"/>
                <w:szCs w:val="26"/>
                <w:lang w:eastAsia="ru-RU"/>
              </w:rPr>
              <w:t xml:space="preserve">редоставлением земельного участка, </w:t>
            </w:r>
            <w:r w:rsidRPr="0093783F">
              <w:rPr>
                <w:rFonts w:ascii="Times New Roman" w:hAnsi="Times New Roman"/>
                <w:sz w:val="26"/>
                <w:szCs w:val="26"/>
              </w:rPr>
              <w:t xml:space="preserve">находящегося в муниципальной собственности или государственная собственность на который не разграничена, </w:t>
            </w:r>
            <w:r w:rsidRPr="0093783F">
              <w:rPr>
                <w:rFonts w:ascii="Times New Roman" w:hAnsi="Times New Roman"/>
                <w:color w:val="000000"/>
                <w:sz w:val="26"/>
                <w:szCs w:val="26"/>
                <w:lang w:eastAsia="ru-RU"/>
              </w:rPr>
              <w:t>в безвозмездное пользование</w:t>
            </w:r>
          </w:p>
        </w:tc>
      </w:tr>
      <w:tr w:rsidR="001A227D" w:rsidRPr="0093783F" w:rsidTr="0093783F">
        <w:tc>
          <w:tcPr>
            <w:tcW w:w="1413" w:type="dxa"/>
          </w:tcPr>
          <w:p w:rsidR="001A227D" w:rsidRPr="0093783F" w:rsidRDefault="001A227D" w:rsidP="0093783F">
            <w:pPr>
              <w:spacing w:after="0" w:line="240" w:lineRule="auto"/>
              <w:jc w:val="center"/>
              <w:rPr>
                <w:rFonts w:ascii="Times New Roman" w:hAnsi="Times New Roman"/>
                <w:sz w:val="26"/>
                <w:szCs w:val="26"/>
              </w:rPr>
            </w:pPr>
            <w:r w:rsidRPr="0093783F">
              <w:rPr>
                <w:rFonts w:ascii="Times New Roman" w:hAnsi="Times New Roman"/>
                <w:sz w:val="26"/>
                <w:szCs w:val="26"/>
              </w:rPr>
              <w:t>5</w:t>
            </w:r>
          </w:p>
        </w:tc>
        <w:tc>
          <w:tcPr>
            <w:tcW w:w="7932" w:type="dxa"/>
          </w:tcPr>
          <w:p w:rsidR="001A227D" w:rsidRPr="0093783F" w:rsidRDefault="001A227D" w:rsidP="0093783F">
            <w:pPr>
              <w:spacing w:after="0" w:line="240" w:lineRule="auto"/>
              <w:jc w:val="both"/>
              <w:rPr>
                <w:rFonts w:ascii="Times New Roman" w:hAnsi="Times New Roman"/>
                <w:sz w:val="26"/>
                <w:szCs w:val="26"/>
              </w:rPr>
            </w:pPr>
            <w:r w:rsidRPr="0093783F">
              <w:rPr>
                <w:rFonts w:ascii="Times New Roman" w:hAnsi="Times New Roman"/>
                <w:sz w:val="26"/>
                <w:szCs w:val="26"/>
              </w:rPr>
              <w:t xml:space="preserve">Заявитель обратился за исправлением допущенных опечаток </w:t>
            </w:r>
            <w:r w:rsidRPr="0093783F">
              <w:rPr>
                <w:rFonts w:ascii="Times New Roman" w:hAnsi="Times New Roman"/>
                <w:sz w:val="26"/>
                <w:szCs w:val="26"/>
              </w:rPr>
              <w:br/>
              <w:t>и ошибок в принятых документах</w:t>
            </w:r>
          </w:p>
        </w:tc>
      </w:tr>
    </w:tbl>
    <w:p w:rsidR="001A227D" w:rsidRDefault="001A227D" w:rsidP="00317544">
      <w:pPr>
        <w:spacing w:after="0" w:line="240" w:lineRule="auto"/>
        <w:ind w:firstLine="709"/>
        <w:jc w:val="center"/>
        <w:rPr>
          <w:rFonts w:ascii="Times New Roman" w:hAnsi="Times New Roman"/>
          <w:sz w:val="28"/>
          <w:szCs w:val="28"/>
        </w:rPr>
      </w:pPr>
    </w:p>
    <w:p w:rsidR="001A227D" w:rsidRDefault="001A227D" w:rsidP="00317544">
      <w:pPr>
        <w:spacing w:after="0" w:line="240" w:lineRule="auto"/>
        <w:ind w:firstLine="709"/>
        <w:jc w:val="center"/>
        <w:rPr>
          <w:rFonts w:ascii="Times New Roman" w:hAnsi="Times New Roman"/>
          <w:sz w:val="28"/>
          <w:szCs w:val="28"/>
        </w:rPr>
      </w:pPr>
    </w:p>
    <w:p w:rsidR="001A227D" w:rsidRDefault="001A227D" w:rsidP="00317544">
      <w:pPr>
        <w:spacing w:after="0" w:line="240" w:lineRule="auto"/>
        <w:ind w:firstLine="709"/>
        <w:jc w:val="center"/>
        <w:rPr>
          <w:rFonts w:ascii="Times New Roman" w:hAnsi="Times New Roman"/>
          <w:sz w:val="28"/>
          <w:szCs w:val="28"/>
        </w:rPr>
      </w:pPr>
    </w:p>
    <w:p w:rsidR="001A227D" w:rsidRDefault="001A227D" w:rsidP="00317544">
      <w:pPr>
        <w:spacing w:after="0" w:line="240" w:lineRule="auto"/>
        <w:ind w:firstLine="709"/>
        <w:jc w:val="center"/>
        <w:rPr>
          <w:rFonts w:ascii="Times New Roman" w:hAnsi="Times New Roman"/>
          <w:sz w:val="28"/>
          <w:szCs w:val="28"/>
        </w:rPr>
      </w:pPr>
    </w:p>
    <w:tbl>
      <w:tblPr>
        <w:tblW w:w="0" w:type="auto"/>
        <w:tblLook w:val="00A0" w:firstRow="1" w:lastRow="0" w:firstColumn="1" w:lastColumn="0" w:noHBand="0" w:noVBand="0"/>
      </w:tblPr>
      <w:tblGrid>
        <w:gridCol w:w="4672"/>
        <w:gridCol w:w="4673"/>
      </w:tblGrid>
      <w:tr w:rsidR="001A227D" w:rsidRPr="0093783F" w:rsidTr="0093783F">
        <w:tc>
          <w:tcPr>
            <w:tcW w:w="4672" w:type="dxa"/>
          </w:tcPr>
          <w:p w:rsidR="001A227D" w:rsidRPr="0093783F" w:rsidRDefault="001A227D" w:rsidP="0093783F">
            <w:pPr>
              <w:spacing w:after="0" w:line="240" w:lineRule="auto"/>
              <w:jc w:val="both"/>
              <w:rPr>
                <w:rFonts w:ascii="Times New Roman" w:hAnsi="Times New Roman"/>
                <w:color w:val="000000"/>
                <w:sz w:val="26"/>
                <w:szCs w:val="26"/>
              </w:rPr>
            </w:pPr>
          </w:p>
        </w:tc>
        <w:tc>
          <w:tcPr>
            <w:tcW w:w="4673" w:type="dxa"/>
          </w:tcPr>
          <w:p w:rsidR="001A227D" w:rsidRPr="0093783F" w:rsidRDefault="001A227D" w:rsidP="0093783F">
            <w:pPr>
              <w:spacing w:after="0" w:line="240" w:lineRule="auto"/>
              <w:jc w:val="center"/>
              <w:rPr>
                <w:rFonts w:ascii="Times New Roman" w:hAnsi="Times New Roman"/>
                <w:color w:val="000000"/>
                <w:sz w:val="26"/>
                <w:szCs w:val="26"/>
              </w:rPr>
            </w:pPr>
          </w:p>
          <w:p w:rsidR="001A227D" w:rsidRPr="0093783F" w:rsidRDefault="001A227D" w:rsidP="0093783F">
            <w:pPr>
              <w:spacing w:after="0" w:line="240" w:lineRule="auto"/>
              <w:jc w:val="center"/>
              <w:rPr>
                <w:rFonts w:ascii="Times New Roman" w:hAnsi="Times New Roman"/>
                <w:color w:val="000000"/>
                <w:sz w:val="26"/>
                <w:szCs w:val="26"/>
              </w:rPr>
            </w:pPr>
            <w:r w:rsidRPr="0093783F">
              <w:rPr>
                <w:rFonts w:ascii="Times New Roman" w:hAnsi="Times New Roman"/>
                <w:color w:val="000000"/>
                <w:sz w:val="26"/>
                <w:szCs w:val="26"/>
              </w:rPr>
              <w:t>Приложение № 2</w:t>
            </w:r>
          </w:p>
          <w:p w:rsidR="001A227D" w:rsidRDefault="001A227D" w:rsidP="0093783F">
            <w:pPr>
              <w:pBdr>
                <w:bottom w:val="single" w:sz="12" w:space="1" w:color="auto"/>
              </w:pBdr>
              <w:spacing w:after="0" w:line="240" w:lineRule="auto"/>
              <w:jc w:val="center"/>
              <w:rPr>
                <w:rFonts w:ascii="Times New Roman" w:hAnsi="Times New Roman"/>
                <w:sz w:val="26"/>
                <w:szCs w:val="26"/>
              </w:rPr>
            </w:pPr>
            <w:r w:rsidRPr="0093783F">
              <w:rPr>
                <w:rFonts w:ascii="Times New Roman" w:hAnsi="Times New Roman"/>
                <w:color w:val="000000"/>
                <w:sz w:val="26"/>
                <w:szCs w:val="26"/>
              </w:rPr>
              <w:t xml:space="preserve">к Административному регламенту предоставления государственной услуги </w:t>
            </w:r>
            <w:r w:rsidRPr="0093783F">
              <w:rPr>
                <w:rFonts w:ascii="Times New Roman" w:hAnsi="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1A227D" w:rsidRPr="0093783F" w:rsidRDefault="001A227D" w:rsidP="0093783F">
            <w:pPr>
              <w:pBdr>
                <w:bottom w:val="single" w:sz="12" w:space="1" w:color="auto"/>
              </w:pBdr>
              <w:spacing w:after="0" w:line="240" w:lineRule="auto"/>
              <w:jc w:val="center"/>
              <w:rPr>
                <w:rFonts w:ascii="Times New Roman" w:hAnsi="Times New Roman"/>
                <w:color w:val="000000"/>
                <w:sz w:val="26"/>
                <w:szCs w:val="26"/>
              </w:rPr>
            </w:pPr>
          </w:p>
          <w:p w:rsidR="001A227D" w:rsidRPr="0093783F" w:rsidRDefault="001A227D" w:rsidP="0093783F">
            <w:pPr>
              <w:pBdr>
                <w:bottom w:val="single" w:sz="12" w:space="1" w:color="auto"/>
              </w:pBdr>
              <w:spacing w:after="0" w:line="240" w:lineRule="auto"/>
              <w:jc w:val="center"/>
              <w:rPr>
                <w:rFonts w:ascii="Times New Roman" w:hAnsi="Times New Roman"/>
                <w:color w:val="000000"/>
                <w:sz w:val="26"/>
                <w:szCs w:val="26"/>
              </w:rPr>
            </w:pPr>
          </w:p>
          <w:p w:rsidR="001A227D" w:rsidRPr="0093783F" w:rsidRDefault="001A227D" w:rsidP="0093783F">
            <w:pPr>
              <w:spacing w:after="0" w:line="240" w:lineRule="auto"/>
              <w:jc w:val="center"/>
              <w:rPr>
                <w:rFonts w:ascii="Times New Roman" w:hAnsi="Times New Roman"/>
                <w:sz w:val="28"/>
                <w:szCs w:val="28"/>
              </w:rPr>
            </w:pPr>
            <w:r w:rsidRPr="0093783F">
              <w:rPr>
                <w:rFonts w:ascii="Times New Roman" w:hAnsi="Times New Roman"/>
                <w:color w:val="000000"/>
                <w:sz w:val="26"/>
                <w:szCs w:val="26"/>
              </w:rPr>
              <w:t>от «__» _______________202_ года</w:t>
            </w:r>
          </w:p>
          <w:p w:rsidR="001A227D" w:rsidRPr="0093783F" w:rsidRDefault="001A227D" w:rsidP="0093783F">
            <w:pPr>
              <w:spacing w:after="0" w:line="240" w:lineRule="auto"/>
              <w:jc w:val="both"/>
              <w:rPr>
                <w:rFonts w:ascii="Times New Roman" w:hAnsi="Times New Roman"/>
                <w:color w:val="000000"/>
                <w:sz w:val="26"/>
                <w:szCs w:val="26"/>
              </w:rPr>
            </w:pPr>
          </w:p>
        </w:tc>
      </w:tr>
    </w:tbl>
    <w:p w:rsidR="001A227D" w:rsidRDefault="001A227D" w:rsidP="001C6FF5">
      <w:pPr>
        <w:spacing w:after="0" w:line="240" w:lineRule="auto"/>
        <w:ind w:firstLine="709"/>
        <w:jc w:val="both"/>
        <w:rPr>
          <w:rFonts w:ascii="Times New Roman" w:hAnsi="Times New Roman"/>
          <w:color w:val="000000"/>
          <w:sz w:val="26"/>
          <w:szCs w:val="26"/>
        </w:rPr>
      </w:pPr>
    </w:p>
    <w:p w:rsidR="001A227D" w:rsidRDefault="001A227D" w:rsidP="001C6FF5">
      <w:pPr>
        <w:spacing w:after="0" w:line="240" w:lineRule="auto"/>
        <w:ind w:firstLine="709"/>
        <w:jc w:val="center"/>
        <w:rPr>
          <w:rFonts w:ascii="Times New Roman" w:hAnsi="Times New Roman"/>
          <w:b/>
          <w:sz w:val="26"/>
          <w:szCs w:val="26"/>
        </w:rPr>
      </w:pPr>
      <w:r>
        <w:rPr>
          <w:rFonts w:ascii="Times New Roman" w:hAnsi="Times New Roman"/>
          <w:b/>
          <w:sz w:val="26"/>
          <w:szCs w:val="26"/>
        </w:rPr>
        <w:t xml:space="preserve">Форма договора купли-продажи земельного участка, </w:t>
      </w:r>
      <w:r w:rsidRPr="00F35F38">
        <w:rPr>
          <w:rFonts w:ascii="Times New Roman" w:hAnsi="Times New Roman"/>
          <w:b/>
          <w:sz w:val="26"/>
          <w:szCs w:val="26"/>
        </w:rPr>
        <w:t>находящегося в муниципальной собственности или государственная собственность на который не разграничена</w:t>
      </w:r>
      <w:r>
        <w:rPr>
          <w:rFonts w:ascii="Times New Roman" w:hAnsi="Times New Roman"/>
          <w:b/>
          <w:sz w:val="26"/>
          <w:szCs w:val="26"/>
        </w:rPr>
        <w:t>, без проведения торгов</w:t>
      </w:r>
    </w:p>
    <w:p w:rsidR="001A227D" w:rsidRDefault="001A227D" w:rsidP="001C6FF5">
      <w:pPr>
        <w:spacing w:after="0" w:line="240" w:lineRule="auto"/>
        <w:ind w:firstLine="709"/>
        <w:jc w:val="center"/>
        <w:rPr>
          <w:rFonts w:ascii="Times New Roman" w:hAnsi="Times New Roman"/>
          <w:b/>
          <w:sz w:val="26"/>
          <w:szCs w:val="26"/>
        </w:rPr>
      </w:pPr>
    </w:p>
    <w:p w:rsidR="001A227D" w:rsidRPr="00B856DF" w:rsidRDefault="001A227D" w:rsidP="00FC56DC">
      <w:pPr>
        <w:spacing w:after="0" w:line="240" w:lineRule="auto"/>
        <w:ind w:firstLine="709"/>
        <w:jc w:val="center"/>
        <w:rPr>
          <w:rFonts w:ascii="Times New Roman" w:hAnsi="Times New Roman"/>
          <w:b/>
          <w:sz w:val="26"/>
          <w:szCs w:val="26"/>
        </w:rPr>
      </w:pPr>
      <w:bookmarkStart w:id="12" w:name="SIGNATURES"/>
      <w:bookmarkEnd w:id="12"/>
      <w:r w:rsidRPr="00B856DF">
        <w:rPr>
          <w:rFonts w:ascii="Times New Roman" w:hAnsi="Times New Roman"/>
          <w:b/>
          <w:sz w:val="26"/>
          <w:szCs w:val="26"/>
        </w:rPr>
        <w:t>ДОГОВОР</w:t>
      </w:r>
    </w:p>
    <w:p w:rsidR="001A227D" w:rsidRPr="00B856DF" w:rsidRDefault="001A227D" w:rsidP="00FC56DC">
      <w:pPr>
        <w:spacing w:after="0" w:line="240" w:lineRule="auto"/>
        <w:ind w:firstLine="709"/>
        <w:jc w:val="center"/>
        <w:rPr>
          <w:rFonts w:ascii="Times New Roman" w:hAnsi="Times New Roman"/>
          <w:b/>
          <w:sz w:val="26"/>
          <w:szCs w:val="26"/>
        </w:rPr>
      </w:pPr>
      <w:r w:rsidRPr="00B856DF">
        <w:rPr>
          <w:rFonts w:ascii="Times New Roman" w:hAnsi="Times New Roman"/>
          <w:b/>
          <w:sz w:val="26"/>
          <w:szCs w:val="26"/>
        </w:rPr>
        <w:t>купли-продажи земельн</w:t>
      </w:r>
      <w:r>
        <w:rPr>
          <w:rFonts w:ascii="Times New Roman" w:hAnsi="Times New Roman"/>
          <w:b/>
          <w:sz w:val="26"/>
          <w:szCs w:val="26"/>
        </w:rPr>
        <w:t>ого</w:t>
      </w:r>
      <w:r w:rsidRPr="00B856DF">
        <w:rPr>
          <w:rFonts w:ascii="Times New Roman" w:hAnsi="Times New Roman"/>
          <w:b/>
          <w:sz w:val="26"/>
          <w:szCs w:val="26"/>
        </w:rPr>
        <w:t xml:space="preserve"> участк</w:t>
      </w:r>
      <w:r>
        <w:rPr>
          <w:rFonts w:ascii="Times New Roman" w:hAnsi="Times New Roman"/>
          <w:b/>
          <w:sz w:val="26"/>
          <w:szCs w:val="26"/>
        </w:rPr>
        <w:t>а</w:t>
      </w:r>
    </w:p>
    <w:p w:rsidR="001A227D" w:rsidRPr="00B856DF" w:rsidRDefault="001A227D" w:rsidP="00FC56DC">
      <w:pPr>
        <w:spacing w:after="0" w:line="240" w:lineRule="auto"/>
        <w:rPr>
          <w:rFonts w:ascii="Times New Roman" w:hAnsi="Times New Roman"/>
          <w:b/>
          <w:sz w:val="26"/>
          <w:szCs w:val="26"/>
        </w:rPr>
      </w:pPr>
    </w:p>
    <w:p w:rsidR="001A227D" w:rsidRPr="00B856DF" w:rsidRDefault="001A227D" w:rsidP="00FC56DC">
      <w:pPr>
        <w:spacing w:after="0" w:line="240" w:lineRule="auto"/>
        <w:rPr>
          <w:rFonts w:ascii="Times New Roman" w:hAnsi="Times New Roman"/>
          <w:b/>
          <w:sz w:val="26"/>
          <w:szCs w:val="26"/>
        </w:rPr>
      </w:pPr>
      <w:r>
        <w:rPr>
          <w:rFonts w:ascii="Times New Roman" w:hAnsi="Times New Roman"/>
          <w:b/>
          <w:sz w:val="26"/>
          <w:szCs w:val="26"/>
        </w:rPr>
        <w:t>(место заключения)</w:t>
      </w:r>
      <w:r w:rsidRPr="00B856DF">
        <w:rPr>
          <w:rFonts w:ascii="Times New Roman" w:hAnsi="Times New Roman"/>
          <w:b/>
          <w:sz w:val="26"/>
          <w:szCs w:val="26"/>
        </w:rPr>
        <w:tab/>
      </w:r>
      <w:r w:rsidRPr="00B856DF">
        <w:rPr>
          <w:rFonts w:ascii="Times New Roman" w:hAnsi="Times New Roman"/>
          <w:b/>
          <w:sz w:val="26"/>
          <w:szCs w:val="26"/>
        </w:rPr>
        <w:tab/>
      </w:r>
      <w:r w:rsidRPr="00B856DF">
        <w:rPr>
          <w:rFonts w:ascii="Times New Roman" w:hAnsi="Times New Roman"/>
          <w:b/>
          <w:sz w:val="26"/>
          <w:szCs w:val="26"/>
        </w:rPr>
        <w:tab/>
      </w:r>
      <w:r w:rsidRPr="00B856DF">
        <w:rPr>
          <w:rFonts w:ascii="Times New Roman" w:hAnsi="Times New Roman"/>
          <w:b/>
          <w:sz w:val="26"/>
          <w:szCs w:val="26"/>
        </w:rPr>
        <w:tab/>
        <w:t xml:space="preserve">               «</w:t>
      </w:r>
      <w:r>
        <w:rPr>
          <w:rFonts w:ascii="Times New Roman" w:hAnsi="Times New Roman"/>
          <w:b/>
          <w:sz w:val="26"/>
          <w:szCs w:val="26"/>
        </w:rPr>
        <w:t>____</w:t>
      </w:r>
      <w:r w:rsidRPr="00B856DF">
        <w:rPr>
          <w:rFonts w:ascii="Times New Roman" w:hAnsi="Times New Roman"/>
          <w:b/>
          <w:sz w:val="26"/>
          <w:szCs w:val="26"/>
        </w:rPr>
        <w:t xml:space="preserve">» </w:t>
      </w:r>
      <w:r>
        <w:rPr>
          <w:rFonts w:ascii="Times New Roman" w:hAnsi="Times New Roman"/>
          <w:b/>
          <w:sz w:val="26"/>
          <w:szCs w:val="26"/>
        </w:rPr>
        <w:t>__________</w:t>
      </w:r>
      <w:r w:rsidRPr="00B856DF">
        <w:rPr>
          <w:rFonts w:ascii="Times New Roman" w:hAnsi="Times New Roman"/>
          <w:b/>
          <w:sz w:val="26"/>
          <w:szCs w:val="26"/>
        </w:rPr>
        <w:t xml:space="preserve"> 20</w:t>
      </w:r>
      <w:r>
        <w:rPr>
          <w:rFonts w:ascii="Times New Roman" w:hAnsi="Times New Roman"/>
          <w:b/>
          <w:sz w:val="26"/>
          <w:szCs w:val="26"/>
        </w:rPr>
        <w:t>__</w:t>
      </w:r>
      <w:r w:rsidRPr="00B856DF">
        <w:rPr>
          <w:rFonts w:ascii="Times New Roman" w:hAnsi="Times New Roman"/>
          <w:b/>
          <w:sz w:val="26"/>
          <w:szCs w:val="26"/>
        </w:rPr>
        <w:t xml:space="preserve"> года</w:t>
      </w:r>
    </w:p>
    <w:p w:rsidR="001A227D" w:rsidRDefault="001A227D" w:rsidP="00FC56DC">
      <w:pPr>
        <w:spacing w:after="0" w:line="240" w:lineRule="auto"/>
        <w:ind w:firstLine="709"/>
        <w:jc w:val="both"/>
        <w:rPr>
          <w:rFonts w:ascii="Times New Roman" w:hAnsi="Times New Roman"/>
          <w:sz w:val="26"/>
          <w:szCs w:val="26"/>
        </w:rPr>
      </w:pPr>
      <w:r>
        <w:rPr>
          <w:rFonts w:ascii="Times New Roman" w:hAnsi="Times New Roman"/>
          <w:sz w:val="26"/>
          <w:szCs w:val="26"/>
        </w:rPr>
        <w:t>_________________________________________________________________</w:t>
      </w:r>
      <w:r w:rsidRPr="00B856DF">
        <w:rPr>
          <w:rFonts w:ascii="Times New Roman" w:hAnsi="Times New Roman"/>
          <w:sz w:val="26"/>
          <w:szCs w:val="26"/>
        </w:rPr>
        <w:t>,</w:t>
      </w:r>
    </w:p>
    <w:p w:rsidR="001A227D" w:rsidRDefault="001A227D" w:rsidP="00FC56DC">
      <w:pPr>
        <w:spacing w:after="0" w:line="240" w:lineRule="auto"/>
        <w:ind w:firstLine="709"/>
        <w:jc w:val="both"/>
        <w:rPr>
          <w:rFonts w:ascii="Times New Roman" w:hAnsi="Times New Roman"/>
          <w:sz w:val="26"/>
          <w:szCs w:val="26"/>
        </w:rPr>
      </w:pPr>
      <w:r>
        <w:rPr>
          <w:rFonts w:ascii="Times New Roman" w:hAnsi="Times New Roman"/>
          <w:sz w:val="26"/>
          <w:szCs w:val="26"/>
        </w:rPr>
        <w:t>(наименование Уполномоченного органа),</w:t>
      </w:r>
    </w:p>
    <w:p w:rsidR="001A227D" w:rsidRDefault="001A227D" w:rsidP="00DB4A88">
      <w:pPr>
        <w:spacing w:after="0" w:line="240" w:lineRule="auto"/>
        <w:jc w:val="both"/>
        <w:rPr>
          <w:rFonts w:ascii="Times New Roman" w:hAnsi="Times New Roman"/>
          <w:sz w:val="26"/>
          <w:szCs w:val="26"/>
        </w:rPr>
      </w:pPr>
      <w:r w:rsidRPr="00B856DF">
        <w:rPr>
          <w:rFonts w:ascii="Times New Roman" w:hAnsi="Times New Roman"/>
          <w:sz w:val="26"/>
          <w:szCs w:val="26"/>
        </w:rPr>
        <w:t xml:space="preserve">юридический адрес: </w:t>
      </w:r>
      <w:r>
        <w:rPr>
          <w:rFonts w:ascii="Times New Roman" w:hAnsi="Times New Roman"/>
          <w:sz w:val="26"/>
          <w:szCs w:val="26"/>
        </w:rPr>
        <w:t>___________________________________________________,</w:t>
      </w:r>
      <w:r w:rsidRPr="00B856DF">
        <w:rPr>
          <w:rFonts w:ascii="Times New Roman" w:hAnsi="Times New Roman"/>
          <w:sz w:val="26"/>
          <w:szCs w:val="26"/>
        </w:rPr>
        <w:t xml:space="preserve"> свидетельство о постановке на учет в налоговом органе юридического лица, образованного</w:t>
      </w:r>
      <w:r>
        <w:rPr>
          <w:rFonts w:ascii="Times New Roman" w:hAnsi="Times New Roman"/>
          <w:sz w:val="26"/>
          <w:szCs w:val="26"/>
        </w:rPr>
        <w:t xml:space="preserve"> </w:t>
      </w:r>
      <w:r w:rsidRPr="00B856DF">
        <w:rPr>
          <w:rFonts w:ascii="Times New Roman" w:hAnsi="Times New Roman"/>
          <w:sz w:val="26"/>
          <w:szCs w:val="26"/>
        </w:rPr>
        <w:t xml:space="preserve">в соответствии с законодательством Российской Федерации по месту нахождения на территории Российской Федерации серия </w:t>
      </w:r>
      <w:r>
        <w:rPr>
          <w:rFonts w:ascii="Times New Roman" w:hAnsi="Times New Roman"/>
          <w:sz w:val="26"/>
          <w:szCs w:val="26"/>
        </w:rPr>
        <w:t xml:space="preserve">________               </w:t>
      </w:r>
      <w:r w:rsidRPr="00B856DF">
        <w:rPr>
          <w:rFonts w:ascii="Times New Roman" w:hAnsi="Times New Roman"/>
          <w:sz w:val="26"/>
          <w:szCs w:val="26"/>
        </w:rPr>
        <w:t xml:space="preserve">№ </w:t>
      </w:r>
      <w:r>
        <w:rPr>
          <w:rFonts w:ascii="Times New Roman" w:hAnsi="Times New Roman"/>
          <w:sz w:val="26"/>
          <w:szCs w:val="26"/>
        </w:rPr>
        <w:t>___________</w:t>
      </w:r>
      <w:r w:rsidRPr="00B856DF">
        <w:rPr>
          <w:rFonts w:ascii="Times New Roman" w:hAnsi="Times New Roman"/>
          <w:sz w:val="26"/>
          <w:szCs w:val="26"/>
        </w:rPr>
        <w:t xml:space="preserve">, выданное </w:t>
      </w:r>
      <w:r>
        <w:rPr>
          <w:rFonts w:ascii="Times New Roman" w:hAnsi="Times New Roman"/>
          <w:sz w:val="26"/>
          <w:szCs w:val="26"/>
        </w:rPr>
        <w:t>«___»_______200__</w:t>
      </w:r>
      <w:r w:rsidRPr="00B856DF">
        <w:rPr>
          <w:rFonts w:ascii="Times New Roman" w:hAnsi="Times New Roman"/>
          <w:sz w:val="26"/>
          <w:szCs w:val="26"/>
        </w:rPr>
        <w:t xml:space="preserve">года ИФНС РФ </w:t>
      </w:r>
      <w:r>
        <w:rPr>
          <w:rFonts w:ascii="Times New Roman" w:hAnsi="Times New Roman"/>
          <w:sz w:val="26"/>
          <w:szCs w:val="26"/>
        </w:rPr>
        <w:t>________________</w:t>
      </w:r>
      <w:r w:rsidRPr="00B856DF">
        <w:rPr>
          <w:rFonts w:ascii="Times New Roman" w:hAnsi="Times New Roman"/>
          <w:sz w:val="26"/>
          <w:szCs w:val="26"/>
        </w:rPr>
        <w:t xml:space="preserve">, ОГРН </w:t>
      </w:r>
      <w:r>
        <w:rPr>
          <w:rFonts w:ascii="Times New Roman" w:hAnsi="Times New Roman"/>
          <w:sz w:val="26"/>
          <w:szCs w:val="26"/>
        </w:rPr>
        <w:t>__________________,</w:t>
      </w:r>
      <w:r w:rsidRPr="00B856DF">
        <w:rPr>
          <w:rFonts w:ascii="Times New Roman" w:hAnsi="Times New Roman"/>
          <w:sz w:val="26"/>
          <w:szCs w:val="26"/>
        </w:rPr>
        <w:t xml:space="preserve"> ИНН </w:t>
      </w:r>
      <w:r>
        <w:rPr>
          <w:rFonts w:ascii="Times New Roman" w:hAnsi="Times New Roman"/>
          <w:sz w:val="26"/>
          <w:szCs w:val="26"/>
        </w:rPr>
        <w:t>___________</w:t>
      </w:r>
      <w:r w:rsidRPr="00B856DF">
        <w:rPr>
          <w:rFonts w:ascii="Times New Roman" w:hAnsi="Times New Roman"/>
          <w:sz w:val="26"/>
          <w:szCs w:val="26"/>
        </w:rPr>
        <w:t xml:space="preserve">, в лице </w:t>
      </w:r>
      <w:r>
        <w:rPr>
          <w:rFonts w:ascii="Times New Roman" w:hAnsi="Times New Roman"/>
          <w:sz w:val="26"/>
          <w:szCs w:val="26"/>
        </w:rPr>
        <w:t>________________________</w:t>
      </w:r>
    </w:p>
    <w:p w:rsidR="001A227D" w:rsidRDefault="001A227D" w:rsidP="00DB4A88">
      <w:pPr>
        <w:spacing w:after="0" w:line="240" w:lineRule="auto"/>
        <w:jc w:val="both"/>
        <w:rPr>
          <w:rFonts w:ascii="Times New Roman" w:hAnsi="Times New Roman"/>
          <w:sz w:val="26"/>
          <w:szCs w:val="26"/>
        </w:rPr>
      </w:pPr>
      <w:r>
        <w:rPr>
          <w:rFonts w:ascii="Times New Roman" w:hAnsi="Times New Roman"/>
          <w:sz w:val="26"/>
          <w:szCs w:val="26"/>
        </w:rPr>
        <w:t>_______________________________________________________________________</w:t>
      </w:r>
      <w:r w:rsidRPr="00B856DF">
        <w:rPr>
          <w:rFonts w:ascii="Times New Roman" w:hAnsi="Times New Roman"/>
          <w:sz w:val="26"/>
          <w:szCs w:val="26"/>
        </w:rPr>
        <w:t>,</w:t>
      </w:r>
    </w:p>
    <w:p w:rsidR="001A227D" w:rsidRDefault="001A227D" w:rsidP="00FC56DC">
      <w:pPr>
        <w:spacing w:after="0" w:line="240" w:lineRule="auto"/>
        <w:ind w:firstLine="709"/>
        <w:jc w:val="both"/>
        <w:rPr>
          <w:rFonts w:ascii="Times New Roman" w:hAnsi="Times New Roman"/>
          <w:sz w:val="26"/>
          <w:szCs w:val="26"/>
        </w:rPr>
      </w:pPr>
      <w:r>
        <w:rPr>
          <w:rFonts w:ascii="Times New Roman" w:hAnsi="Times New Roman"/>
          <w:sz w:val="26"/>
          <w:szCs w:val="26"/>
        </w:rPr>
        <w:t>(указать должность уполномоченного лица)</w:t>
      </w:r>
    </w:p>
    <w:p w:rsidR="001A227D" w:rsidRPr="00B856DF" w:rsidRDefault="001A227D" w:rsidP="00DB4A88">
      <w:pPr>
        <w:spacing w:after="0" w:line="240" w:lineRule="auto"/>
        <w:jc w:val="both"/>
        <w:rPr>
          <w:rFonts w:ascii="Times New Roman" w:hAnsi="Times New Roman"/>
          <w:sz w:val="26"/>
          <w:szCs w:val="26"/>
        </w:rPr>
      </w:pPr>
      <w:r w:rsidRPr="00B856DF">
        <w:rPr>
          <w:rFonts w:ascii="Times New Roman" w:hAnsi="Times New Roman"/>
          <w:sz w:val="26"/>
          <w:szCs w:val="26"/>
        </w:rPr>
        <w:t>действующего</w:t>
      </w:r>
      <w:r>
        <w:rPr>
          <w:rFonts w:ascii="Times New Roman" w:hAnsi="Times New Roman"/>
          <w:sz w:val="26"/>
          <w:szCs w:val="26"/>
        </w:rPr>
        <w:t xml:space="preserve"> </w:t>
      </w:r>
      <w:r w:rsidRPr="00B856DF">
        <w:rPr>
          <w:rFonts w:ascii="Times New Roman" w:hAnsi="Times New Roman"/>
          <w:sz w:val="26"/>
          <w:szCs w:val="26"/>
        </w:rPr>
        <w:t xml:space="preserve">на основании </w:t>
      </w:r>
      <w:r>
        <w:rPr>
          <w:rFonts w:ascii="Times New Roman" w:hAnsi="Times New Roman"/>
          <w:sz w:val="26"/>
          <w:szCs w:val="26"/>
        </w:rPr>
        <w:t>_________________________________________</w:t>
      </w:r>
      <w:r w:rsidRPr="00B856DF">
        <w:rPr>
          <w:rFonts w:ascii="Times New Roman" w:hAnsi="Times New Roman"/>
          <w:sz w:val="26"/>
          <w:szCs w:val="26"/>
        </w:rPr>
        <w:t xml:space="preserve">, именуемый в дальнейшем Продавец, и </w:t>
      </w:r>
      <w:r>
        <w:rPr>
          <w:rFonts w:ascii="Times New Roman" w:hAnsi="Times New Roman"/>
          <w:sz w:val="26"/>
          <w:szCs w:val="26"/>
        </w:rPr>
        <w:t>_____________________________, ОГРН ______________, ИНН _________________</w:t>
      </w:r>
      <w:r w:rsidRPr="00B856DF">
        <w:rPr>
          <w:rFonts w:ascii="Times New Roman" w:hAnsi="Times New Roman"/>
          <w:sz w:val="26"/>
          <w:szCs w:val="26"/>
        </w:rPr>
        <w:t xml:space="preserve">, адрес: </w:t>
      </w:r>
      <w:r>
        <w:rPr>
          <w:rFonts w:ascii="Times New Roman" w:hAnsi="Times New Roman"/>
          <w:sz w:val="26"/>
          <w:szCs w:val="26"/>
        </w:rPr>
        <w:t>_____________________</w:t>
      </w:r>
      <w:r w:rsidRPr="00B856DF">
        <w:rPr>
          <w:rFonts w:ascii="Times New Roman" w:hAnsi="Times New Roman"/>
          <w:sz w:val="26"/>
          <w:szCs w:val="26"/>
        </w:rPr>
        <w:t>,</w:t>
      </w:r>
      <w:r>
        <w:rPr>
          <w:rFonts w:ascii="Times New Roman" w:hAnsi="Times New Roman"/>
          <w:sz w:val="26"/>
          <w:szCs w:val="26"/>
        </w:rPr>
        <w:t xml:space="preserve">                     </w:t>
      </w:r>
      <w:r w:rsidRPr="00B856DF">
        <w:rPr>
          <w:rFonts w:ascii="Times New Roman" w:hAnsi="Times New Roman"/>
          <w:sz w:val="26"/>
          <w:szCs w:val="26"/>
        </w:rPr>
        <w:t xml:space="preserve"> в лице </w:t>
      </w:r>
      <w:r>
        <w:rPr>
          <w:rFonts w:ascii="Times New Roman" w:hAnsi="Times New Roman"/>
          <w:sz w:val="26"/>
          <w:szCs w:val="26"/>
        </w:rPr>
        <w:t>________________________________________</w:t>
      </w:r>
      <w:r w:rsidRPr="00B856DF">
        <w:rPr>
          <w:rFonts w:ascii="Times New Roman" w:hAnsi="Times New Roman"/>
          <w:sz w:val="26"/>
          <w:szCs w:val="26"/>
        </w:rPr>
        <w:t>, действующего</w:t>
      </w:r>
      <w:r>
        <w:rPr>
          <w:rFonts w:ascii="Times New Roman" w:hAnsi="Times New Roman"/>
          <w:sz w:val="26"/>
          <w:szCs w:val="26"/>
        </w:rPr>
        <w:t xml:space="preserve"> </w:t>
      </w:r>
      <w:r w:rsidRPr="00B856DF">
        <w:rPr>
          <w:rFonts w:ascii="Times New Roman" w:hAnsi="Times New Roman"/>
          <w:sz w:val="26"/>
          <w:szCs w:val="26"/>
        </w:rPr>
        <w:t xml:space="preserve">на основании </w:t>
      </w:r>
      <w:r>
        <w:rPr>
          <w:rFonts w:ascii="Times New Roman" w:hAnsi="Times New Roman"/>
          <w:sz w:val="26"/>
          <w:szCs w:val="26"/>
        </w:rPr>
        <w:t>________________</w:t>
      </w:r>
      <w:r w:rsidRPr="00B856DF">
        <w:rPr>
          <w:rFonts w:ascii="Times New Roman" w:hAnsi="Times New Roman"/>
          <w:sz w:val="26"/>
          <w:szCs w:val="26"/>
        </w:rPr>
        <w:t xml:space="preserve">, именуемого в дальнейшем Покупатель, и совместно именуемые Стороны, в соответствии с </w:t>
      </w:r>
      <w:r>
        <w:rPr>
          <w:rFonts w:ascii="Times New Roman" w:hAnsi="Times New Roman"/>
          <w:sz w:val="26"/>
          <w:szCs w:val="26"/>
        </w:rPr>
        <w:t>______________________________________</w:t>
      </w:r>
      <w:r w:rsidRPr="00B856DF">
        <w:rPr>
          <w:rFonts w:ascii="Times New Roman" w:hAnsi="Times New Roman"/>
          <w:sz w:val="26"/>
          <w:szCs w:val="26"/>
        </w:rPr>
        <w:t xml:space="preserve">, заключили настоящий договор (далее - Договор) </w:t>
      </w:r>
      <w:r>
        <w:rPr>
          <w:rFonts w:ascii="Times New Roman" w:hAnsi="Times New Roman"/>
          <w:sz w:val="26"/>
          <w:szCs w:val="26"/>
        </w:rPr>
        <w:t xml:space="preserve">  </w:t>
      </w:r>
      <w:r w:rsidRPr="00B856DF">
        <w:rPr>
          <w:rFonts w:ascii="Times New Roman" w:hAnsi="Times New Roman"/>
          <w:sz w:val="26"/>
          <w:szCs w:val="26"/>
        </w:rPr>
        <w:t>о нижеследующем:</w:t>
      </w:r>
    </w:p>
    <w:p w:rsidR="001A227D" w:rsidRPr="00B856DF" w:rsidRDefault="001A227D" w:rsidP="00FC56DC">
      <w:pPr>
        <w:spacing w:after="0" w:line="240" w:lineRule="auto"/>
        <w:ind w:firstLine="709"/>
        <w:jc w:val="both"/>
        <w:rPr>
          <w:rFonts w:ascii="Times New Roman" w:hAnsi="Times New Roman"/>
          <w:sz w:val="26"/>
          <w:szCs w:val="26"/>
        </w:rPr>
      </w:pPr>
    </w:p>
    <w:p w:rsidR="001A227D" w:rsidRPr="00B856DF" w:rsidRDefault="001A227D" w:rsidP="00FC56DC">
      <w:pPr>
        <w:spacing w:after="0" w:line="240" w:lineRule="auto"/>
        <w:ind w:firstLine="709"/>
        <w:jc w:val="center"/>
        <w:rPr>
          <w:rFonts w:ascii="Times New Roman" w:hAnsi="Times New Roman"/>
          <w:b/>
          <w:sz w:val="26"/>
          <w:szCs w:val="26"/>
        </w:rPr>
      </w:pPr>
      <w:r w:rsidRPr="00B856DF">
        <w:rPr>
          <w:rFonts w:ascii="Times New Roman" w:hAnsi="Times New Roman"/>
          <w:b/>
          <w:sz w:val="26"/>
          <w:szCs w:val="26"/>
        </w:rPr>
        <w:t>1. Предмет договора</w:t>
      </w:r>
    </w:p>
    <w:p w:rsidR="001A227D" w:rsidRPr="00B856DF" w:rsidRDefault="001A227D" w:rsidP="00FC56DC">
      <w:pPr>
        <w:spacing w:after="0" w:line="240" w:lineRule="auto"/>
        <w:ind w:firstLine="709"/>
        <w:jc w:val="center"/>
        <w:rPr>
          <w:rFonts w:ascii="Times New Roman" w:hAnsi="Times New Roman"/>
          <w:b/>
          <w:sz w:val="26"/>
          <w:szCs w:val="26"/>
        </w:rPr>
      </w:pPr>
    </w:p>
    <w:p w:rsidR="001A227D" w:rsidRPr="00B856DF" w:rsidRDefault="001A227D" w:rsidP="005377AB">
      <w:pPr>
        <w:spacing w:after="0" w:line="240" w:lineRule="auto"/>
        <w:ind w:firstLine="709"/>
        <w:jc w:val="both"/>
        <w:rPr>
          <w:rFonts w:ascii="Times New Roman" w:hAnsi="Times New Roman"/>
          <w:sz w:val="26"/>
          <w:szCs w:val="26"/>
          <w:lang w:eastAsia="ru-RU"/>
        </w:rPr>
      </w:pPr>
      <w:r w:rsidRPr="00B856DF">
        <w:rPr>
          <w:rFonts w:ascii="Times New Roman" w:hAnsi="Times New Roman"/>
          <w:sz w:val="26"/>
          <w:szCs w:val="26"/>
          <w:lang w:eastAsia="ru-RU"/>
        </w:rPr>
        <w:t xml:space="preserve">1.1. Продавец передает в собственность Покупателя </w:t>
      </w:r>
      <w:r w:rsidRPr="005173BB">
        <w:rPr>
          <w:rFonts w:ascii="Times New Roman" w:hAnsi="Times New Roman"/>
          <w:sz w:val="26"/>
          <w:szCs w:val="26"/>
          <w:lang w:eastAsia="ru-RU"/>
        </w:rPr>
        <w:t>находящи</w:t>
      </w:r>
      <w:r>
        <w:rPr>
          <w:rFonts w:ascii="Times New Roman" w:hAnsi="Times New Roman"/>
          <w:sz w:val="26"/>
          <w:szCs w:val="26"/>
          <w:lang w:eastAsia="ru-RU"/>
        </w:rPr>
        <w:t>й</w:t>
      </w:r>
      <w:r w:rsidRPr="005173BB">
        <w:rPr>
          <w:rFonts w:ascii="Times New Roman" w:hAnsi="Times New Roman"/>
          <w:sz w:val="26"/>
          <w:szCs w:val="26"/>
          <w:lang w:eastAsia="ru-RU"/>
        </w:rPr>
        <w:t>ся</w:t>
      </w:r>
      <w:r>
        <w:rPr>
          <w:rFonts w:ascii="Times New Roman" w:hAnsi="Times New Roman"/>
          <w:sz w:val="26"/>
          <w:szCs w:val="26"/>
          <w:lang w:eastAsia="ru-RU"/>
        </w:rPr>
        <w:t xml:space="preserve"> </w:t>
      </w:r>
      <w:r>
        <w:rPr>
          <w:rFonts w:ascii="Times New Roman" w:hAnsi="Times New Roman"/>
          <w:sz w:val="26"/>
          <w:szCs w:val="26"/>
          <w:lang w:eastAsia="ru-RU"/>
        </w:rPr>
        <w:br/>
      </w:r>
      <w:r w:rsidRPr="005173BB">
        <w:rPr>
          <w:rFonts w:ascii="Times New Roman" w:hAnsi="Times New Roman"/>
          <w:sz w:val="26"/>
          <w:szCs w:val="26"/>
          <w:lang w:eastAsia="ru-RU"/>
        </w:rPr>
        <w:t>в</w:t>
      </w:r>
      <w:r w:rsidRPr="00B856DF">
        <w:rPr>
          <w:rFonts w:ascii="Times New Roman" w:hAnsi="Times New Roman"/>
          <w:sz w:val="26"/>
          <w:szCs w:val="26"/>
          <w:lang w:eastAsia="ru-RU"/>
        </w:rPr>
        <w:t xml:space="preserve"> государственной собственности Белгородской области земельны</w:t>
      </w:r>
      <w:r>
        <w:rPr>
          <w:rFonts w:ascii="Times New Roman" w:hAnsi="Times New Roman"/>
          <w:sz w:val="26"/>
          <w:szCs w:val="26"/>
          <w:lang w:eastAsia="ru-RU"/>
        </w:rPr>
        <w:t>й</w:t>
      </w:r>
      <w:r w:rsidRPr="00B856DF">
        <w:rPr>
          <w:rFonts w:ascii="Times New Roman" w:hAnsi="Times New Roman"/>
          <w:sz w:val="26"/>
          <w:szCs w:val="26"/>
          <w:lang w:eastAsia="ru-RU"/>
        </w:rPr>
        <w:t xml:space="preserve"> участ</w:t>
      </w:r>
      <w:r>
        <w:rPr>
          <w:rFonts w:ascii="Times New Roman" w:hAnsi="Times New Roman"/>
          <w:sz w:val="26"/>
          <w:szCs w:val="26"/>
          <w:lang w:eastAsia="ru-RU"/>
        </w:rPr>
        <w:t>ок</w:t>
      </w:r>
      <w:r w:rsidRPr="00B856DF">
        <w:rPr>
          <w:rFonts w:ascii="Times New Roman" w:hAnsi="Times New Roman"/>
          <w:sz w:val="26"/>
          <w:szCs w:val="26"/>
          <w:lang w:eastAsia="ru-RU"/>
        </w:rPr>
        <w:t xml:space="preserve"> </w:t>
      </w:r>
      <w:r>
        <w:rPr>
          <w:rFonts w:ascii="Times New Roman" w:hAnsi="Times New Roman"/>
          <w:sz w:val="26"/>
          <w:szCs w:val="26"/>
          <w:lang w:eastAsia="ru-RU"/>
        </w:rPr>
        <w:t xml:space="preserve">                                               категория земель ________________________________, площадью __________кв. м с кадастровым номером ____________________,</w:t>
      </w:r>
      <w:r w:rsidRPr="00805B58">
        <w:rPr>
          <w:rFonts w:ascii="Times New Roman" w:hAnsi="Times New Roman"/>
          <w:sz w:val="26"/>
          <w:szCs w:val="26"/>
          <w:lang w:eastAsia="ru-RU"/>
        </w:rPr>
        <w:t xml:space="preserve"> </w:t>
      </w:r>
      <w:r w:rsidRPr="00FF098D">
        <w:rPr>
          <w:rFonts w:ascii="Times New Roman" w:hAnsi="Times New Roman"/>
          <w:sz w:val="26"/>
          <w:szCs w:val="26"/>
          <w:lang w:eastAsia="ru-RU"/>
        </w:rPr>
        <w:t>расположенны</w:t>
      </w:r>
      <w:r>
        <w:rPr>
          <w:rFonts w:ascii="Times New Roman" w:hAnsi="Times New Roman"/>
          <w:sz w:val="26"/>
          <w:szCs w:val="26"/>
          <w:lang w:eastAsia="ru-RU"/>
        </w:rPr>
        <w:t xml:space="preserve">й </w:t>
      </w:r>
      <w:r w:rsidRPr="00FF098D">
        <w:rPr>
          <w:rFonts w:ascii="Times New Roman" w:hAnsi="Times New Roman"/>
          <w:sz w:val="26"/>
          <w:szCs w:val="26"/>
          <w:lang w:eastAsia="ru-RU"/>
        </w:rPr>
        <w:t xml:space="preserve">по адресу: </w:t>
      </w:r>
      <w:r>
        <w:rPr>
          <w:rFonts w:ascii="Times New Roman" w:hAnsi="Times New Roman"/>
          <w:sz w:val="26"/>
          <w:szCs w:val="26"/>
          <w:lang w:eastAsia="ru-RU"/>
        </w:rPr>
        <w:t>_______________________________________________________</w:t>
      </w:r>
      <w:r w:rsidRPr="00FF098D">
        <w:rPr>
          <w:rFonts w:ascii="Times New Roman" w:hAnsi="Times New Roman"/>
          <w:sz w:val="26"/>
          <w:szCs w:val="26"/>
          <w:lang w:eastAsia="ru-RU"/>
        </w:rPr>
        <w:t>, вид разрешенного использования</w:t>
      </w:r>
      <w:r>
        <w:rPr>
          <w:rFonts w:ascii="Times New Roman" w:hAnsi="Times New Roman"/>
          <w:sz w:val="26"/>
          <w:szCs w:val="26"/>
          <w:lang w:eastAsia="ru-RU"/>
        </w:rPr>
        <w:t xml:space="preserve">_____________________________________, а </w:t>
      </w:r>
      <w:r w:rsidRPr="00B856DF">
        <w:rPr>
          <w:rFonts w:ascii="Times New Roman" w:hAnsi="Times New Roman"/>
          <w:sz w:val="26"/>
          <w:szCs w:val="26"/>
          <w:lang w:eastAsia="ru-RU"/>
        </w:rPr>
        <w:t>Покупатель принимает земельны</w:t>
      </w:r>
      <w:r>
        <w:rPr>
          <w:rFonts w:ascii="Times New Roman" w:hAnsi="Times New Roman"/>
          <w:sz w:val="26"/>
          <w:szCs w:val="26"/>
          <w:lang w:eastAsia="ru-RU"/>
        </w:rPr>
        <w:t>е</w:t>
      </w:r>
      <w:r w:rsidRPr="00B856DF">
        <w:rPr>
          <w:rFonts w:ascii="Times New Roman" w:hAnsi="Times New Roman"/>
          <w:sz w:val="26"/>
          <w:szCs w:val="26"/>
          <w:lang w:eastAsia="ru-RU"/>
        </w:rPr>
        <w:t xml:space="preserve"> участ</w:t>
      </w:r>
      <w:r>
        <w:rPr>
          <w:rFonts w:ascii="Times New Roman" w:hAnsi="Times New Roman"/>
          <w:sz w:val="26"/>
          <w:szCs w:val="26"/>
          <w:lang w:eastAsia="ru-RU"/>
        </w:rPr>
        <w:t>ки</w:t>
      </w:r>
      <w:r w:rsidRPr="00B856DF">
        <w:rPr>
          <w:rFonts w:ascii="Times New Roman" w:hAnsi="Times New Roman"/>
          <w:sz w:val="26"/>
          <w:szCs w:val="26"/>
          <w:lang w:eastAsia="ru-RU"/>
        </w:rPr>
        <w:t xml:space="preserve"> и оплачивает </w:t>
      </w:r>
      <w:r>
        <w:rPr>
          <w:rFonts w:ascii="Times New Roman" w:hAnsi="Times New Roman"/>
          <w:sz w:val="26"/>
          <w:szCs w:val="26"/>
          <w:lang w:eastAsia="ru-RU"/>
        </w:rPr>
        <w:t>их</w:t>
      </w:r>
      <w:r w:rsidRPr="00B856DF">
        <w:rPr>
          <w:rFonts w:ascii="Times New Roman" w:hAnsi="Times New Roman"/>
          <w:sz w:val="26"/>
          <w:szCs w:val="26"/>
          <w:lang w:eastAsia="ru-RU"/>
        </w:rPr>
        <w:t xml:space="preserve"> стоимость на условиях настоящего Договора.</w:t>
      </w:r>
    </w:p>
    <w:p w:rsidR="001A227D" w:rsidRPr="00B856DF" w:rsidRDefault="001A227D" w:rsidP="00FC56DC">
      <w:pPr>
        <w:tabs>
          <w:tab w:val="left" w:pos="24"/>
        </w:tabs>
        <w:spacing w:after="0" w:line="240" w:lineRule="auto"/>
        <w:ind w:firstLine="709"/>
        <w:jc w:val="both"/>
        <w:rPr>
          <w:rFonts w:ascii="Times New Roman" w:hAnsi="Times New Roman"/>
          <w:sz w:val="26"/>
          <w:szCs w:val="26"/>
        </w:rPr>
      </w:pPr>
      <w:r w:rsidRPr="00B856DF">
        <w:rPr>
          <w:rFonts w:ascii="Times New Roman" w:hAnsi="Times New Roman"/>
          <w:sz w:val="26"/>
          <w:szCs w:val="26"/>
        </w:rPr>
        <w:t>1.2.</w:t>
      </w:r>
      <w:r w:rsidRPr="00B856DF">
        <w:rPr>
          <w:rFonts w:ascii="Times New Roman" w:hAnsi="Times New Roman"/>
          <w:b/>
          <w:i/>
          <w:sz w:val="26"/>
          <w:szCs w:val="26"/>
        </w:rPr>
        <w:t xml:space="preserve"> </w:t>
      </w:r>
      <w:r w:rsidRPr="00B856DF">
        <w:rPr>
          <w:rFonts w:ascii="Times New Roman" w:hAnsi="Times New Roman"/>
          <w:sz w:val="26"/>
          <w:szCs w:val="26"/>
        </w:rPr>
        <w:t>Обременения на земельны</w:t>
      </w:r>
      <w:r>
        <w:rPr>
          <w:rFonts w:ascii="Times New Roman" w:hAnsi="Times New Roman"/>
          <w:sz w:val="26"/>
          <w:szCs w:val="26"/>
        </w:rPr>
        <w:t>й</w:t>
      </w:r>
      <w:r w:rsidRPr="00B856DF">
        <w:rPr>
          <w:rFonts w:ascii="Times New Roman" w:hAnsi="Times New Roman"/>
          <w:sz w:val="26"/>
          <w:szCs w:val="26"/>
        </w:rPr>
        <w:t xml:space="preserve"> участ</w:t>
      </w:r>
      <w:r>
        <w:rPr>
          <w:rFonts w:ascii="Times New Roman" w:hAnsi="Times New Roman"/>
          <w:sz w:val="26"/>
          <w:szCs w:val="26"/>
        </w:rPr>
        <w:t>ок</w:t>
      </w:r>
      <w:r w:rsidRPr="00B856DF">
        <w:rPr>
          <w:rFonts w:ascii="Times New Roman" w:hAnsi="Times New Roman"/>
          <w:sz w:val="26"/>
          <w:szCs w:val="26"/>
        </w:rPr>
        <w:t xml:space="preserve"> согласно прилагаем</w:t>
      </w:r>
      <w:r>
        <w:rPr>
          <w:rFonts w:ascii="Times New Roman" w:hAnsi="Times New Roman"/>
          <w:sz w:val="26"/>
          <w:szCs w:val="26"/>
        </w:rPr>
        <w:t>ой</w:t>
      </w:r>
      <w:r w:rsidRPr="00B856DF">
        <w:rPr>
          <w:rFonts w:ascii="Times New Roman" w:hAnsi="Times New Roman"/>
          <w:sz w:val="26"/>
          <w:szCs w:val="26"/>
        </w:rPr>
        <w:t xml:space="preserve"> Выпис</w:t>
      </w:r>
      <w:r>
        <w:rPr>
          <w:rFonts w:ascii="Times New Roman" w:hAnsi="Times New Roman"/>
          <w:sz w:val="26"/>
          <w:szCs w:val="26"/>
        </w:rPr>
        <w:t>ке</w:t>
      </w:r>
      <w:r>
        <w:rPr>
          <w:rFonts w:ascii="Times New Roman" w:hAnsi="Times New Roman"/>
          <w:sz w:val="26"/>
          <w:szCs w:val="26"/>
        </w:rPr>
        <w:br/>
      </w:r>
      <w:r w:rsidRPr="00B856DF">
        <w:rPr>
          <w:rFonts w:ascii="Times New Roman" w:hAnsi="Times New Roman"/>
          <w:sz w:val="26"/>
          <w:szCs w:val="26"/>
        </w:rPr>
        <w:t>из Единого государственного реестра недвижимости об объект</w:t>
      </w:r>
      <w:r>
        <w:rPr>
          <w:rFonts w:ascii="Times New Roman" w:hAnsi="Times New Roman"/>
          <w:sz w:val="26"/>
          <w:szCs w:val="26"/>
        </w:rPr>
        <w:t>ах</w:t>
      </w:r>
      <w:r w:rsidRPr="00B856DF">
        <w:rPr>
          <w:rFonts w:ascii="Times New Roman" w:hAnsi="Times New Roman"/>
          <w:sz w:val="26"/>
          <w:szCs w:val="26"/>
        </w:rPr>
        <w:t xml:space="preserve"> недвижимости.</w:t>
      </w:r>
    </w:p>
    <w:p w:rsidR="001A227D" w:rsidRPr="00B856DF"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1.3. Земельны</w:t>
      </w:r>
      <w:r>
        <w:rPr>
          <w:rFonts w:ascii="Times New Roman" w:hAnsi="Times New Roman"/>
          <w:sz w:val="26"/>
          <w:szCs w:val="26"/>
        </w:rPr>
        <w:t>й</w:t>
      </w:r>
      <w:r w:rsidRPr="00B856DF">
        <w:rPr>
          <w:rFonts w:ascii="Times New Roman" w:hAnsi="Times New Roman"/>
          <w:sz w:val="26"/>
          <w:szCs w:val="26"/>
        </w:rPr>
        <w:t xml:space="preserve"> участ</w:t>
      </w:r>
      <w:r>
        <w:rPr>
          <w:rFonts w:ascii="Times New Roman" w:hAnsi="Times New Roman"/>
          <w:sz w:val="26"/>
          <w:szCs w:val="26"/>
        </w:rPr>
        <w:t>ок</w:t>
      </w:r>
      <w:r w:rsidRPr="00B856DF">
        <w:rPr>
          <w:rFonts w:ascii="Times New Roman" w:hAnsi="Times New Roman"/>
          <w:sz w:val="26"/>
          <w:szCs w:val="26"/>
        </w:rPr>
        <w:t xml:space="preserve"> не наход</w:t>
      </w:r>
      <w:r>
        <w:rPr>
          <w:rFonts w:ascii="Times New Roman" w:hAnsi="Times New Roman"/>
          <w:sz w:val="26"/>
          <w:szCs w:val="26"/>
        </w:rPr>
        <w:t>и</w:t>
      </w:r>
      <w:r w:rsidRPr="00B856DF">
        <w:rPr>
          <w:rFonts w:ascii="Times New Roman" w:hAnsi="Times New Roman"/>
          <w:sz w:val="26"/>
          <w:szCs w:val="26"/>
        </w:rPr>
        <w:t>тся в залоге и не явля</w:t>
      </w:r>
      <w:r>
        <w:rPr>
          <w:rFonts w:ascii="Times New Roman" w:hAnsi="Times New Roman"/>
          <w:sz w:val="26"/>
          <w:szCs w:val="26"/>
        </w:rPr>
        <w:t>е</w:t>
      </w:r>
      <w:r w:rsidRPr="00B856DF">
        <w:rPr>
          <w:rFonts w:ascii="Times New Roman" w:hAnsi="Times New Roman"/>
          <w:sz w:val="26"/>
          <w:szCs w:val="26"/>
        </w:rPr>
        <w:t>тся предметом спора.</w:t>
      </w:r>
    </w:p>
    <w:p w:rsidR="001A227D" w:rsidRPr="00B856DF" w:rsidRDefault="001A227D" w:rsidP="00FC56DC">
      <w:pPr>
        <w:spacing w:after="0" w:line="240" w:lineRule="auto"/>
        <w:ind w:firstLine="709"/>
        <w:jc w:val="both"/>
        <w:rPr>
          <w:rFonts w:ascii="Times New Roman" w:hAnsi="Times New Roman"/>
          <w:b/>
          <w:sz w:val="26"/>
          <w:szCs w:val="26"/>
        </w:rPr>
      </w:pPr>
      <w:r w:rsidRPr="00B856DF">
        <w:rPr>
          <w:rFonts w:ascii="Times New Roman" w:hAnsi="Times New Roman"/>
          <w:sz w:val="26"/>
          <w:szCs w:val="26"/>
        </w:rPr>
        <w:t>1.4. Покупатель до заключения настоящего Договора осмотрел земельны</w:t>
      </w:r>
      <w:r>
        <w:rPr>
          <w:rFonts w:ascii="Times New Roman" w:hAnsi="Times New Roman"/>
          <w:sz w:val="26"/>
          <w:szCs w:val="26"/>
        </w:rPr>
        <w:t>й</w:t>
      </w:r>
      <w:r w:rsidRPr="00B856DF">
        <w:rPr>
          <w:rFonts w:ascii="Times New Roman" w:hAnsi="Times New Roman"/>
          <w:sz w:val="26"/>
          <w:szCs w:val="26"/>
        </w:rPr>
        <w:t xml:space="preserve"> участ</w:t>
      </w:r>
      <w:r>
        <w:rPr>
          <w:rFonts w:ascii="Times New Roman" w:hAnsi="Times New Roman"/>
          <w:sz w:val="26"/>
          <w:szCs w:val="26"/>
        </w:rPr>
        <w:t>ок</w:t>
      </w:r>
      <w:r w:rsidRPr="00B856DF">
        <w:rPr>
          <w:rFonts w:ascii="Times New Roman" w:hAnsi="Times New Roman"/>
          <w:sz w:val="26"/>
          <w:szCs w:val="26"/>
        </w:rPr>
        <w:t xml:space="preserve"> в натуре, ознакомился с </w:t>
      </w:r>
      <w:r>
        <w:rPr>
          <w:rFonts w:ascii="Times New Roman" w:hAnsi="Times New Roman"/>
          <w:sz w:val="26"/>
          <w:szCs w:val="26"/>
        </w:rPr>
        <w:t>его</w:t>
      </w:r>
      <w:r w:rsidRPr="00B856DF">
        <w:rPr>
          <w:rFonts w:ascii="Times New Roman" w:hAnsi="Times New Roman"/>
          <w:sz w:val="26"/>
          <w:szCs w:val="26"/>
        </w:rPr>
        <w:t xml:space="preserve"> характеристиками, правовым режимом земельн</w:t>
      </w:r>
      <w:r>
        <w:rPr>
          <w:rFonts w:ascii="Times New Roman" w:hAnsi="Times New Roman"/>
          <w:sz w:val="26"/>
          <w:szCs w:val="26"/>
        </w:rPr>
        <w:t>ого</w:t>
      </w:r>
      <w:r w:rsidRPr="00B856DF">
        <w:rPr>
          <w:rFonts w:ascii="Times New Roman" w:hAnsi="Times New Roman"/>
          <w:sz w:val="26"/>
          <w:szCs w:val="26"/>
        </w:rPr>
        <w:t xml:space="preserve"> участк</w:t>
      </w:r>
      <w:r>
        <w:rPr>
          <w:rFonts w:ascii="Times New Roman" w:hAnsi="Times New Roman"/>
          <w:sz w:val="26"/>
          <w:szCs w:val="26"/>
        </w:rPr>
        <w:t>а</w:t>
      </w:r>
      <w:r w:rsidRPr="00B856DF">
        <w:rPr>
          <w:rFonts w:ascii="Times New Roman" w:hAnsi="Times New Roman"/>
          <w:sz w:val="26"/>
          <w:szCs w:val="26"/>
        </w:rPr>
        <w:t xml:space="preserve"> и принимает на себя ответственность за совершение им любых действий, противоречащих законодательству Российской Федерации.</w:t>
      </w:r>
    </w:p>
    <w:p w:rsidR="001A227D" w:rsidRPr="00B856DF" w:rsidRDefault="001A227D" w:rsidP="00FC56DC">
      <w:pPr>
        <w:spacing w:after="0" w:line="240" w:lineRule="auto"/>
        <w:ind w:firstLine="709"/>
        <w:jc w:val="center"/>
        <w:rPr>
          <w:rFonts w:ascii="Times New Roman" w:hAnsi="Times New Roman"/>
          <w:b/>
          <w:sz w:val="26"/>
          <w:szCs w:val="26"/>
        </w:rPr>
      </w:pPr>
    </w:p>
    <w:p w:rsidR="001A227D" w:rsidRPr="00B856DF" w:rsidRDefault="001A227D" w:rsidP="00FC56DC">
      <w:pPr>
        <w:spacing w:after="0" w:line="240" w:lineRule="auto"/>
        <w:ind w:firstLine="709"/>
        <w:jc w:val="center"/>
        <w:rPr>
          <w:rFonts w:ascii="Times New Roman" w:hAnsi="Times New Roman"/>
          <w:b/>
          <w:sz w:val="26"/>
          <w:szCs w:val="26"/>
        </w:rPr>
      </w:pPr>
      <w:r w:rsidRPr="00B856DF">
        <w:rPr>
          <w:rFonts w:ascii="Times New Roman" w:hAnsi="Times New Roman"/>
          <w:b/>
          <w:sz w:val="26"/>
          <w:szCs w:val="26"/>
        </w:rPr>
        <w:t>2. Цена и порядок оплаты</w:t>
      </w:r>
    </w:p>
    <w:p w:rsidR="001A227D" w:rsidRDefault="001A227D" w:rsidP="00FC56DC">
      <w:pPr>
        <w:tabs>
          <w:tab w:val="left" w:pos="533"/>
          <w:tab w:val="left" w:pos="13613"/>
          <w:tab w:val="left" w:pos="18778"/>
          <w:tab w:val="left" w:pos="20078"/>
          <w:tab w:val="left" w:pos="21127"/>
        </w:tabs>
        <w:spacing w:after="0" w:line="240" w:lineRule="auto"/>
        <w:ind w:firstLine="709"/>
        <w:jc w:val="both"/>
        <w:rPr>
          <w:rFonts w:ascii="Times New Roman" w:hAnsi="Times New Roman"/>
          <w:sz w:val="26"/>
          <w:szCs w:val="26"/>
        </w:rPr>
      </w:pPr>
      <w:r w:rsidRPr="00B856DF">
        <w:rPr>
          <w:rFonts w:ascii="Times New Roman" w:hAnsi="Times New Roman"/>
          <w:sz w:val="26"/>
          <w:szCs w:val="26"/>
        </w:rPr>
        <w:t>2.1. Цена продажи земельн</w:t>
      </w:r>
      <w:r>
        <w:rPr>
          <w:rFonts w:ascii="Times New Roman" w:hAnsi="Times New Roman"/>
          <w:sz w:val="26"/>
          <w:szCs w:val="26"/>
        </w:rPr>
        <w:t>ого</w:t>
      </w:r>
      <w:r w:rsidRPr="00B856DF">
        <w:rPr>
          <w:rFonts w:ascii="Times New Roman" w:hAnsi="Times New Roman"/>
          <w:sz w:val="26"/>
          <w:szCs w:val="26"/>
        </w:rPr>
        <w:t xml:space="preserve"> участк</w:t>
      </w:r>
      <w:r>
        <w:rPr>
          <w:rFonts w:ascii="Times New Roman" w:hAnsi="Times New Roman"/>
          <w:sz w:val="26"/>
          <w:szCs w:val="26"/>
        </w:rPr>
        <w:t>а</w:t>
      </w:r>
      <w:r w:rsidRPr="00B856DF">
        <w:rPr>
          <w:rFonts w:ascii="Times New Roman" w:hAnsi="Times New Roman"/>
          <w:sz w:val="26"/>
          <w:szCs w:val="26"/>
        </w:rPr>
        <w:t xml:space="preserve"> определена в соответствии </w:t>
      </w:r>
      <w:r w:rsidRPr="00B856DF">
        <w:rPr>
          <w:rFonts w:ascii="Times New Roman" w:hAnsi="Times New Roman"/>
          <w:sz w:val="26"/>
          <w:szCs w:val="26"/>
        </w:rPr>
        <w:br/>
        <w:t xml:space="preserve">с </w:t>
      </w:r>
      <w:r>
        <w:rPr>
          <w:rFonts w:ascii="Times New Roman" w:hAnsi="Times New Roman"/>
          <w:sz w:val="26"/>
          <w:szCs w:val="26"/>
        </w:rPr>
        <w:t>______________________________________________________________________</w:t>
      </w:r>
      <w:r w:rsidRPr="00B856DF">
        <w:rPr>
          <w:rFonts w:ascii="Times New Roman" w:hAnsi="Times New Roman"/>
          <w:sz w:val="26"/>
          <w:szCs w:val="26"/>
        </w:rPr>
        <w:t>,</w:t>
      </w:r>
    </w:p>
    <w:p w:rsidR="001A227D" w:rsidRDefault="001A227D" w:rsidP="00FC56DC">
      <w:pPr>
        <w:tabs>
          <w:tab w:val="left" w:pos="533"/>
          <w:tab w:val="left" w:pos="13613"/>
          <w:tab w:val="left" w:pos="18778"/>
          <w:tab w:val="left" w:pos="20078"/>
          <w:tab w:val="left" w:pos="21127"/>
        </w:tabs>
        <w:spacing w:after="0" w:line="240" w:lineRule="auto"/>
        <w:ind w:firstLine="709"/>
        <w:jc w:val="both"/>
        <w:rPr>
          <w:rFonts w:ascii="Times New Roman" w:hAnsi="Times New Roman"/>
          <w:sz w:val="26"/>
          <w:szCs w:val="26"/>
        </w:rPr>
      </w:pPr>
      <w:r>
        <w:rPr>
          <w:rFonts w:ascii="Times New Roman" w:hAnsi="Times New Roman"/>
          <w:sz w:val="26"/>
          <w:szCs w:val="26"/>
        </w:rPr>
        <w:t>(наименование нормативного правового акта)</w:t>
      </w:r>
    </w:p>
    <w:p w:rsidR="001A227D" w:rsidRPr="00B856DF" w:rsidRDefault="001A227D" w:rsidP="002B2D00">
      <w:pPr>
        <w:tabs>
          <w:tab w:val="left" w:pos="533"/>
          <w:tab w:val="left" w:pos="13613"/>
          <w:tab w:val="left" w:pos="18778"/>
          <w:tab w:val="left" w:pos="20078"/>
          <w:tab w:val="left" w:pos="21127"/>
        </w:tabs>
        <w:spacing w:after="0" w:line="240" w:lineRule="auto"/>
        <w:jc w:val="both"/>
        <w:rPr>
          <w:rFonts w:ascii="Times New Roman" w:hAnsi="Times New Roman"/>
          <w:sz w:val="26"/>
          <w:szCs w:val="26"/>
        </w:rPr>
      </w:pPr>
      <w:r w:rsidRPr="00B856DF">
        <w:rPr>
          <w:rFonts w:ascii="Times New Roman" w:hAnsi="Times New Roman"/>
          <w:sz w:val="26"/>
          <w:szCs w:val="26"/>
        </w:rPr>
        <w:t xml:space="preserve">и составляет </w:t>
      </w:r>
      <w:r>
        <w:rPr>
          <w:rFonts w:ascii="Times New Roman" w:hAnsi="Times New Roman"/>
          <w:sz w:val="26"/>
          <w:szCs w:val="26"/>
        </w:rPr>
        <w:t>________________________</w:t>
      </w:r>
      <w:r w:rsidRPr="00B856DF">
        <w:rPr>
          <w:rFonts w:ascii="Times New Roman" w:hAnsi="Times New Roman"/>
          <w:sz w:val="26"/>
          <w:szCs w:val="26"/>
        </w:rPr>
        <w:t xml:space="preserve"> (</w:t>
      </w:r>
      <w:r>
        <w:rPr>
          <w:rFonts w:ascii="Times New Roman" w:hAnsi="Times New Roman"/>
          <w:sz w:val="26"/>
          <w:szCs w:val="26"/>
        </w:rPr>
        <w:t>___________________________</w:t>
      </w:r>
      <w:r w:rsidRPr="00B856DF">
        <w:rPr>
          <w:rFonts w:ascii="Times New Roman" w:hAnsi="Times New Roman"/>
          <w:sz w:val="26"/>
          <w:szCs w:val="26"/>
        </w:rPr>
        <w:t xml:space="preserve">) </w:t>
      </w:r>
      <w:r w:rsidRPr="00805B58">
        <w:rPr>
          <w:rFonts w:ascii="Times New Roman" w:hAnsi="Times New Roman"/>
          <w:sz w:val="26"/>
          <w:szCs w:val="26"/>
        </w:rPr>
        <w:t>руб</w:t>
      </w:r>
      <w:r>
        <w:rPr>
          <w:rFonts w:ascii="Times New Roman" w:hAnsi="Times New Roman"/>
          <w:sz w:val="26"/>
          <w:szCs w:val="26"/>
        </w:rPr>
        <w:t>лей.</w:t>
      </w:r>
    </w:p>
    <w:p w:rsidR="001A227D" w:rsidRPr="00B856DF" w:rsidRDefault="001A227D" w:rsidP="00FC56DC">
      <w:pPr>
        <w:spacing w:after="0" w:line="240" w:lineRule="auto"/>
        <w:ind w:firstLine="709"/>
        <w:jc w:val="both"/>
        <w:rPr>
          <w:rFonts w:ascii="Times New Roman" w:hAnsi="Times New Roman"/>
          <w:sz w:val="26"/>
          <w:szCs w:val="26"/>
          <w:lang w:eastAsia="ru-RU"/>
        </w:rPr>
      </w:pPr>
      <w:r w:rsidRPr="00B856DF">
        <w:rPr>
          <w:rFonts w:ascii="Times New Roman" w:hAnsi="Times New Roman"/>
          <w:sz w:val="26"/>
          <w:szCs w:val="26"/>
          <w:lang w:eastAsia="ru-RU"/>
        </w:rPr>
        <w:t>2.2. Покупатель производит оплату по договору путем перечи</w:t>
      </w:r>
      <w:r>
        <w:rPr>
          <w:rFonts w:ascii="Times New Roman" w:hAnsi="Times New Roman"/>
          <w:sz w:val="26"/>
          <w:szCs w:val="26"/>
          <w:lang w:eastAsia="ru-RU"/>
        </w:rPr>
        <w:t>сления денежных средств на счет_________________________________________________</w:t>
      </w:r>
      <w:r w:rsidRPr="00B856DF">
        <w:rPr>
          <w:rFonts w:ascii="Times New Roman" w:hAnsi="Times New Roman"/>
          <w:sz w:val="26"/>
          <w:szCs w:val="26"/>
          <w:lang w:eastAsia="ru-RU"/>
        </w:rPr>
        <w:t xml:space="preserve">, в поле «Назначение платежа»: «Плата по договору купли-продажи </w:t>
      </w:r>
      <w:r>
        <w:rPr>
          <w:rFonts w:ascii="Times New Roman" w:hAnsi="Times New Roman"/>
          <w:sz w:val="26"/>
          <w:szCs w:val="26"/>
          <w:lang w:eastAsia="ru-RU"/>
        </w:rPr>
        <w:t xml:space="preserve">                    </w:t>
      </w:r>
      <w:r w:rsidRPr="00B856DF">
        <w:rPr>
          <w:rFonts w:ascii="Times New Roman" w:hAnsi="Times New Roman"/>
          <w:sz w:val="26"/>
          <w:szCs w:val="26"/>
          <w:lang w:eastAsia="ru-RU"/>
        </w:rPr>
        <w:t>«</w:t>
      </w:r>
      <w:r>
        <w:rPr>
          <w:rFonts w:ascii="Times New Roman" w:hAnsi="Times New Roman"/>
          <w:sz w:val="26"/>
          <w:szCs w:val="26"/>
          <w:lang w:eastAsia="ru-RU"/>
        </w:rPr>
        <w:t>___</w:t>
      </w:r>
      <w:r w:rsidRPr="00B856DF">
        <w:rPr>
          <w:rFonts w:ascii="Times New Roman" w:hAnsi="Times New Roman"/>
          <w:sz w:val="26"/>
          <w:szCs w:val="26"/>
          <w:lang w:eastAsia="ru-RU"/>
        </w:rPr>
        <w:t xml:space="preserve">» </w:t>
      </w:r>
      <w:r>
        <w:rPr>
          <w:rFonts w:ascii="Times New Roman" w:hAnsi="Times New Roman"/>
          <w:sz w:val="26"/>
          <w:szCs w:val="26"/>
          <w:lang w:eastAsia="ru-RU"/>
        </w:rPr>
        <w:t>__________ 20___</w:t>
      </w:r>
      <w:r w:rsidRPr="00B856DF">
        <w:rPr>
          <w:rFonts w:ascii="Times New Roman" w:hAnsi="Times New Roman"/>
          <w:sz w:val="26"/>
          <w:szCs w:val="26"/>
          <w:lang w:eastAsia="ru-RU"/>
        </w:rPr>
        <w:t>года» в течение десяти дней с даты заключения настоящего Договора.</w:t>
      </w:r>
    </w:p>
    <w:p w:rsidR="001A227D" w:rsidRPr="00B856DF" w:rsidRDefault="001A227D" w:rsidP="00FC56DC">
      <w:pPr>
        <w:spacing w:after="0" w:line="240" w:lineRule="auto"/>
        <w:ind w:right="-7" w:firstLine="709"/>
        <w:jc w:val="both"/>
        <w:rPr>
          <w:rFonts w:ascii="Times New Roman" w:hAnsi="Times New Roman"/>
          <w:sz w:val="26"/>
          <w:szCs w:val="26"/>
          <w:lang w:eastAsia="ru-RU"/>
        </w:rPr>
      </w:pPr>
      <w:r w:rsidRPr="00B856DF">
        <w:rPr>
          <w:rFonts w:ascii="Times New Roman" w:hAnsi="Times New Roman"/>
          <w:sz w:val="26"/>
          <w:szCs w:val="26"/>
          <w:lang w:eastAsia="ru-RU"/>
        </w:rPr>
        <w:t>2.3. В платежном поручении, оформляющем оплату, должны быть указаны сведения о Покупателе. Моментом оплаты считается день зачисления на счет Продавца денежных средств, указанных в настоящем пункте.</w:t>
      </w:r>
    </w:p>
    <w:p w:rsidR="001A227D"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2.4. Передача Покупателю земельн</w:t>
      </w:r>
      <w:r>
        <w:rPr>
          <w:rFonts w:ascii="Times New Roman" w:hAnsi="Times New Roman"/>
          <w:sz w:val="26"/>
          <w:szCs w:val="26"/>
        </w:rPr>
        <w:t>ого</w:t>
      </w:r>
      <w:r w:rsidRPr="00B856DF">
        <w:rPr>
          <w:rFonts w:ascii="Times New Roman" w:hAnsi="Times New Roman"/>
          <w:sz w:val="26"/>
          <w:szCs w:val="26"/>
        </w:rPr>
        <w:t xml:space="preserve"> участк</w:t>
      </w:r>
      <w:r>
        <w:rPr>
          <w:rFonts w:ascii="Times New Roman" w:hAnsi="Times New Roman"/>
          <w:sz w:val="26"/>
          <w:szCs w:val="26"/>
        </w:rPr>
        <w:t>а</w:t>
      </w:r>
      <w:r w:rsidRPr="00B856DF">
        <w:rPr>
          <w:rFonts w:ascii="Times New Roman" w:hAnsi="Times New Roman"/>
          <w:sz w:val="26"/>
          <w:szCs w:val="26"/>
        </w:rPr>
        <w:t xml:space="preserve"> производится Продавцом по акту приема-передачи после его полной оплаты не позднее чем через три дня.</w:t>
      </w:r>
    </w:p>
    <w:p w:rsidR="001A227D" w:rsidRPr="00B856DF" w:rsidRDefault="001A227D" w:rsidP="00FC56DC">
      <w:pPr>
        <w:spacing w:after="0" w:line="240" w:lineRule="auto"/>
        <w:ind w:firstLine="709"/>
        <w:jc w:val="both"/>
        <w:rPr>
          <w:rFonts w:ascii="Times New Roman" w:hAnsi="Times New Roman"/>
          <w:sz w:val="26"/>
          <w:szCs w:val="26"/>
        </w:rPr>
      </w:pPr>
      <w:r>
        <w:rPr>
          <w:rFonts w:ascii="Times New Roman" w:hAnsi="Times New Roman"/>
          <w:sz w:val="26"/>
          <w:szCs w:val="26"/>
        </w:rPr>
        <w:t>2.5. В платежном документе Покупатель  обязан указать назначение платежа: «Доходы от продажи земельных участков, госсобственность на которые не разграничена, которые расположены в границах городского округа (муниципальная собственность)».</w:t>
      </w:r>
    </w:p>
    <w:p w:rsidR="001A227D" w:rsidRPr="00B856DF"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2.</w:t>
      </w:r>
      <w:r>
        <w:rPr>
          <w:rFonts w:ascii="Times New Roman" w:hAnsi="Times New Roman"/>
          <w:sz w:val="26"/>
          <w:szCs w:val="26"/>
        </w:rPr>
        <w:t>6</w:t>
      </w:r>
      <w:r w:rsidRPr="00B856DF">
        <w:rPr>
          <w:rFonts w:ascii="Times New Roman" w:hAnsi="Times New Roman"/>
          <w:sz w:val="26"/>
          <w:szCs w:val="26"/>
        </w:rPr>
        <w:t xml:space="preserve">. Право собственности на недвижимое имущество у Покупателя возникает после государственной регистрации в соответствии с Федеральным законом </w:t>
      </w:r>
      <w:r>
        <w:rPr>
          <w:rFonts w:ascii="Times New Roman" w:hAnsi="Times New Roman"/>
          <w:sz w:val="26"/>
          <w:szCs w:val="26"/>
        </w:rPr>
        <w:br/>
      </w:r>
      <w:r w:rsidRPr="00B856DF">
        <w:rPr>
          <w:rFonts w:ascii="Times New Roman" w:hAnsi="Times New Roman"/>
          <w:sz w:val="26"/>
          <w:szCs w:val="26"/>
        </w:rPr>
        <w:t>от 13 июля 2015 года № 218-ФЗ «О государственной регистрации недвижимости». Расходы по регистрации перехода права собственности несет Покупатель.</w:t>
      </w:r>
    </w:p>
    <w:p w:rsidR="001A227D" w:rsidRPr="00B856DF" w:rsidRDefault="001A227D" w:rsidP="00FC56DC">
      <w:pPr>
        <w:spacing w:after="0" w:line="240" w:lineRule="auto"/>
        <w:ind w:firstLine="709"/>
        <w:jc w:val="both"/>
        <w:rPr>
          <w:rFonts w:ascii="Times New Roman" w:hAnsi="Times New Roman"/>
          <w:sz w:val="26"/>
          <w:szCs w:val="26"/>
        </w:rPr>
      </w:pPr>
    </w:p>
    <w:p w:rsidR="001A227D" w:rsidRPr="00B856DF" w:rsidRDefault="001A227D" w:rsidP="00FC56DC">
      <w:pPr>
        <w:spacing w:after="0" w:line="240" w:lineRule="auto"/>
        <w:ind w:firstLine="709"/>
        <w:jc w:val="center"/>
        <w:rPr>
          <w:rFonts w:ascii="Times New Roman" w:hAnsi="Times New Roman"/>
          <w:b/>
          <w:sz w:val="26"/>
          <w:szCs w:val="26"/>
        </w:rPr>
      </w:pPr>
      <w:r w:rsidRPr="00B856DF">
        <w:rPr>
          <w:rFonts w:ascii="Times New Roman" w:hAnsi="Times New Roman"/>
          <w:b/>
          <w:sz w:val="26"/>
          <w:szCs w:val="26"/>
        </w:rPr>
        <w:t>3. Обязанности сторон</w:t>
      </w:r>
    </w:p>
    <w:p w:rsidR="001A227D" w:rsidRPr="00B856DF"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3.1. Продавец обязан:</w:t>
      </w:r>
    </w:p>
    <w:p w:rsidR="001A227D"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3.1.1. Передать земельны</w:t>
      </w:r>
      <w:r>
        <w:rPr>
          <w:rFonts w:ascii="Times New Roman" w:hAnsi="Times New Roman"/>
          <w:sz w:val="26"/>
          <w:szCs w:val="26"/>
        </w:rPr>
        <w:t>й</w:t>
      </w:r>
      <w:r w:rsidRPr="00B856DF">
        <w:rPr>
          <w:rFonts w:ascii="Times New Roman" w:hAnsi="Times New Roman"/>
          <w:sz w:val="26"/>
          <w:szCs w:val="26"/>
        </w:rPr>
        <w:t xml:space="preserve"> участ</w:t>
      </w:r>
      <w:r>
        <w:rPr>
          <w:rFonts w:ascii="Times New Roman" w:hAnsi="Times New Roman"/>
          <w:sz w:val="26"/>
          <w:szCs w:val="26"/>
        </w:rPr>
        <w:t>ок</w:t>
      </w:r>
      <w:r w:rsidRPr="00B856DF">
        <w:rPr>
          <w:rFonts w:ascii="Times New Roman" w:hAnsi="Times New Roman"/>
          <w:sz w:val="26"/>
          <w:szCs w:val="26"/>
        </w:rPr>
        <w:t xml:space="preserve"> Покупателю по акту приема – передачи не позднее чем через три дня после полной оплаты цены земельн</w:t>
      </w:r>
      <w:r>
        <w:rPr>
          <w:rFonts w:ascii="Times New Roman" w:hAnsi="Times New Roman"/>
          <w:sz w:val="26"/>
          <w:szCs w:val="26"/>
        </w:rPr>
        <w:t>ого</w:t>
      </w:r>
      <w:r w:rsidRPr="00B856DF">
        <w:rPr>
          <w:rFonts w:ascii="Times New Roman" w:hAnsi="Times New Roman"/>
          <w:sz w:val="26"/>
          <w:szCs w:val="26"/>
        </w:rPr>
        <w:t xml:space="preserve"> участк</w:t>
      </w:r>
      <w:r>
        <w:rPr>
          <w:rFonts w:ascii="Times New Roman" w:hAnsi="Times New Roman"/>
          <w:sz w:val="26"/>
          <w:szCs w:val="26"/>
        </w:rPr>
        <w:t>а</w:t>
      </w:r>
      <w:r w:rsidRPr="00B856DF">
        <w:rPr>
          <w:rFonts w:ascii="Times New Roman" w:hAnsi="Times New Roman"/>
          <w:sz w:val="26"/>
          <w:szCs w:val="26"/>
        </w:rPr>
        <w:t>.</w:t>
      </w:r>
    </w:p>
    <w:p w:rsidR="001A227D" w:rsidRPr="00B856DF" w:rsidRDefault="001A227D" w:rsidP="00FC56DC">
      <w:pPr>
        <w:spacing w:after="0" w:line="240" w:lineRule="auto"/>
        <w:ind w:firstLine="709"/>
        <w:jc w:val="both"/>
        <w:rPr>
          <w:rFonts w:ascii="Times New Roman" w:hAnsi="Times New Roman"/>
          <w:sz w:val="26"/>
          <w:szCs w:val="26"/>
        </w:rPr>
      </w:pPr>
      <w:r>
        <w:rPr>
          <w:rFonts w:ascii="Times New Roman" w:hAnsi="Times New Roman"/>
          <w:sz w:val="26"/>
          <w:szCs w:val="26"/>
        </w:rPr>
        <w:t xml:space="preserve">3.1.2. </w:t>
      </w:r>
      <w:r w:rsidRPr="0050304F">
        <w:rPr>
          <w:rFonts w:ascii="Times New Roman" w:hAnsi="Times New Roman"/>
          <w:sz w:val="26"/>
          <w:szCs w:val="26"/>
        </w:rPr>
        <w:t>Предоставить Покупателю документы, необходимые для осуществления государственной регистрации права собственности на земельный участок.</w:t>
      </w:r>
    </w:p>
    <w:p w:rsidR="001A227D"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3.2. Покупатель обязан:</w:t>
      </w:r>
    </w:p>
    <w:p w:rsidR="001A227D" w:rsidRDefault="001A227D" w:rsidP="00206CB7">
      <w:pPr>
        <w:spacing w:after="0" w:line="240" w:lineRule="auto"/>
        <w:ind w:firstLine="709"/>
        <w:jc w:val="both"/>
        <w:rPr>
          <w:rFonts w:ascii="Times New Roman" w:hAnsi="Times New Roman"/>
          <w:sz w:val="26"/>
          <w:szCs w:val="26"/>
        </w:rPr>
      </w:pPr>
      <w:r>
        <w:rPr>
          <w:rFonts w:ascii="Times New Roman" w:hAnsi="Times New Roman"/>
          <w:sz w:val="26"/>
          <w:szCs w:val="26"/>
        </w:rPr>
        <w:t>3.2.1. В течение 14 (четырнадцати) рабочих дней со дня подписания договора купли-продажи перечислить на расчетный счет Продавца, полную стоимость земельного участка и представить Продавцу копию платежного документа о произведенной Покупателем оплате.</w:t>
      </w:r>
    </w:p>
    <w:p w:rsidR="001A227D" w:rsidRPr="00B856DF" w:rsidRDefault="001A227D" w:rsidP="00206CB7">
      <w:pPr>
        <w:spacing w:after="0" w:line="240" w:lineRule="auto"/>
        <w:ind w:firstLine="709"/>
        <w:jc w:val="both"/>
        <w:rPr>
          <w:rFonts w:ascii="Times New Roman" w:hAnsi="Times New Roman"/>
          <w:sz w:val="26"/>
          <w:szCs w:val="26"/>
        </w:rPr>
      </w:pPr>
      <w:r>
        <w:rPr>
          <w:rFonts w:ascii="Times New Roman" w:hAnsi="Times New Roman"/>
          <w:sz w:val="26"/>
          <w:szCs w:val="26"/>
        </w:rPr>
        <w:t>3.2.2. Покупатель считается выполнившим свои обязательства по оплате приобретаемого участка с момента перечисления суммы, указанной в пункте 2.1. настоящего договора.</w:t>
      </w:r>
    </w:p>
    <w:p w:rsidR="001A227D"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3.2.</w:t>
      </w:r>
      <w:r>
        <w:rPr>
          <w:rFonts w:ascii="Times New Roman" w:hAnsi="Times New Roman"/>
          <w:sz w:val="26"/>
          <w:szCs w:val="26"/>
        </w:rPr>
        <w:t>3</w:t>
      </w:r>
      <w:r w:rsidRPr="00B856DF">
        <w:rPr>
          <w:rFonts w:ascii="Times New Roman" w:hAnsi="Times New Roman"/>
          <w:sz w:val="26"/>
          <w:szCs w:val="26"/>
        </w:rPr>
        <w:t xml:space="preserve">. </w:t>
      </w:r>
      <w:r>
        <w:rPr>
          <w:rFonts w:ascii="Times New Roman" w:hAnsi="Times New Roman"/>
          <w:sz w:val="26"/>
          <w:szCs w:val="26"/>
        </w:rPr>
        <w:t>Покупатель осмотрел земельный участок в натуре, ознакомился с его количественными  характеристиками, подземными и наземными сооружениями и объектами, правовым режимом земель.</w:t>
      </w:r>
    </w:p>
    <w:p w:rsidR="001A227D" w:rsidRPr="00B856DF" w:rsidRDefault="001A227D" w:rsidP="00FC56DC">
      <w:pPr>
        <w:spacing w:after="0" w:line="240" w:lineRule="auto"/>
        <w:ind w:firstLine="709"/>
        <w:jc w:val="both"/>
        <w:rPr>
          <w:rFonts w:ascii="Times New Roman" w:hAnsi="Times New Roman"/>
          <w:sz w:val="26"/>
          <w:szCs w:val="26"/>
          <w:lang w:eastAsia="ru-RU"/>
        </w:rPr>
      </w:pPr>
      <w:r w:rsidRPr="00B856DF">
        <w:rPr>
          <w:rFonts w:ascii="Times New Roman" w:hAnsi="Times New Roman"/>
          <w:sz w:val="26"/>
          <w:szCs w:val="26"/>
          <w:lang w:eastAsia="ru-RU"/>
        </w:rPr>
        <w:t>3.2.</w:t>
      </w:r>
      <w:r>
        <w:rPr>
          <w:rFonts w:ascii="Times New Roman" w:hAnsi="Times New Roman"/>
          <w:sz w:val="26"/>
          <w:szCs w:val="26"/>
          <w:lang w:eastAsia="ru-RU"/>
        </w:rPr>
        <w:t>4</w:t>
      </w:r>
      <w:r w:rsidRPr="00B856DF">
        <w:rPr>
          <w:rFonts w:ascii="Times New Roman" w:hAnsi="Times New Roman"/>
          <w:sz w:val="26"/>
          <w:szCs w:val="26"/>
          <w:lang w:eastAsia="ru-RU"/>
        </w:rPr>
        <w:t>. Использовать земельны</w:t>
      </w:r>
      <w:r>
        <w:rPr>
          <w:rFonts w:ascii="Times New Roman" w:hAnsi="Times New Roman"/>
          <w:sz w:val="26"/>
          <w:szCs w:val="26"/>
          <w:lang w:eastAsia="ru-RU"/>
        </w:rPr>
        <w:t>й</w:t>
      </w:r>
      <w:r w:rsidRPr="00B856DF">
        <w:rPr>
          <w:rFonts w:ascii="Times New Roman" w:hAnsi="Times New Roman"/>
          <w:sz w:val="26"/>
          <w:szCs w:val="26"/>
          <w:lang w:eastAsia="ru-RU"/>
        </w:rPr>
        <w:t xml:space="preserve"> участ</w:t>
      </w:r>
      <w:r>
        <w:rPr>
          <w:rFonts w:ascii="Times New Roman" w:hAnsi="Times New Roman"/>
          <w:sz w:val="26"/>
          <w:szCs w:val="26"/>
          <w:lang w:eastAsia="ru-RU"/>
        </w:rPr>
        <w:t>ок</w:t>
      </w:r>
      <w:r w:rsidRPr="00B856DF">
        <w:rPr>
          <w:rFonts w:ascii="Times New Roman" w:hAnsi="Times New Roman"/>
          <w:sz w:val="26"/>
          <w:szCs w:val="26"/>
          <w:lang w:eastAsia="ru-RU"/>
        </w:rPr>
        <w:t xml:space="preserve"> в соответствии с разрешенным использованием.</w:t>
      </w:r>
    </w:p>
    <w:p w:rsidR="001A227D" w:rsidRDefault="001A227D" w:rsidP="00FC56DC">
      <w:pPr>
        <w:spacing w:after="0" w:line="240" w:lineRule="auto"/>
        <w:ind w:firstLine="709"/>
        <w:jc w:val="center"/>
        <w:rPr>
          <w:rFonts w:ascii="Times New Roman" w:hAnsi="Times New Roman"/>
          <w:b/>
          <w:sz w:val="26"/>
          <w:szCs w:val="26"/>
        </w:rPr>
      </w:pPr>
    </w:p>
    <w:p w:rsidR="001A227D" w:rsidRPr="00B856DF" w:rsidRDefault="001A227D" w:rsidP="00FC56DC">
      <w:pPr>
        <w:spacing w:after="0" w:line="240" w:lineRule="auto"/>
        <w:ind w:firstLine="709"/>
        <w:jc w:val="center"/>
        <w:rPr>
          <w:rFonts w:ascii="Times New Roman" w:hAnsi="Times New Roman"/>
          <w:b/>
          <w:sz w:val="26"/>
          <w:szCs w:val="26"/>
        </w:rPr>
      </w:pPr>
      <w:r w:rsidRPr="00B856DF">
        <w:rPr>
          <w:rFonts w:ascii="Times New Roman" w:hAnsi="Times New Roman"/>
          <w:b/>
          <w:sz w:val="26"/>
          <w:szCs w:val="26"/>
        </w:rPr>
        <w:t>4. Ответственность сторон</w:t>
      </w:r>
    </w:p>
    <w:p w:rsidR="001A227D" w:rsidRPr="00B856DF"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4.1. За нарушение условий Договора Стороны несут ответственность в соответствии с законодательством Российской Федерации.</w:t>
      </w:r>
    </w:p>
    <w:p w:rsidR="001A227D" w:rsidRPr="00B856DF"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 xml:space="preserve">4.2. Сторона, не исполнившая или не надлежащим образом исполнившая обязательства по настоящему Договору, обязана возместить другой Стороне причиненные таким образом убытки. </w:t>
      </w:r>
    </w:p>
    <w:p w:rsidR="001A227D" w:rsidRPr="00B856DF"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4.3. За нарушение сроков внесения денежных средств в счет оплаты цены земельного участка по настоящему Договору Покупатель уплачивает Продавцу пеню в размере 0,1% от невнесенной суммы за каждый день просрочки. Пени перечисляются в порядке, установленном п.2.2 настоящего Договора.</w:t>
      </w:r>
    </w:p>
    <w:p w:rsidR="001A227D" w:rsidRDefault="001A227D" w:rsidP="00F93F75">
      <w:pPr>
        <w:spacing w:after="0" w:line="240" w:lineRule="auto"/>
        <w:ind w:firstLine="709"/>
        <w:jc w:val="both"/>
        <w:rPr>
          <w:rFonts w:ascii="Times New Roman" w:hAnsi="Times New Roman"/>
          <w:sz w:val="26"/>
          <w:szCs w:val="26"/>
        </w:rPr>
      </w:pPr>
      <w:r w:rsidRPr="00B856DF">
        <w:rPr>
          <w:rFonts w:ascii="Times New Roman" w:hAnsi="Times New Roman"/>
          <w:sz w:val="26"/>
          <w:szCs w:val="26"/>
        </w:rPr>
        <w:t xml:space="preserve">4.4. Взыскание неустойки и убытков не освобождают Сторону </w:t>
      </w:r>
      <w:r w:rsidRPr="00B856DF">
        <w:rPr>
          <w:rFonts w:ascii="Times New Roman" w:hAnsi="Times New Roman"/>
          <w:sz w:val="26"/>
          <w:szCs w:val="26"/>
        </w:rPr>
        <w:br/>
        <w:t>от исполнения обязательств по Договору.</w:t>
      </w:r>
    </w:p>
    <w:p w:rsidR="001A227D" w:rsidRPr="00B856DF" w:rsidRDefault="001A227D" w:rsidP="00F93F75">
      <w:pPr>
        <w:spacing w:after="0" w:line="240" w:lineRule="auto"/>
        <w:ind w:firstLine="709"/>
        <w:jc w:val="both"/>
        <w:rPr>
          <w:rFonts w:ascii="Times New Roman" w:hAnsi="Times New Roman"/>
          <w:sz w:val="26"/>
          <w:szCs w:val="26"/>
        </w:rPr>
      </w:pPr>
    </w:p>
    <w:p w:rsidR="001A227D" w:rsidRPr="00B856DF" w:rsidRDefault="001A227D" w:rsidP="00FC56DC">
      <w:pPr>
        <w:spacing w:after="0" w:line="240" w:lineRule="auto"/>
        <w:ind w:firstLine="709"/>
        <w:jc w:val="center"/>
        <w:rPr>
          <w:rFonts w:ascii="Times New Roman" w:hAnsi="Times New Roman"/>
          <w:b/>
          <w:sz w:val="26"/>
          <w:szCs w:val="26"/>
        </w:rPr>
      </w:pPr>
      <w:r w:rsidRPr="00B856DF">
        <w:rPr>
          <w:rFonts w:ascii="Times New Roman" w:hAnsi="Times New Roman"/>
          <w:b/>
          <w:sz w:val="26"/>
          <w:szCs w:val="26"/>
        </w:rPr>
        <w:t>5. Разрешение споров</w:t>
      </w:r>
    </w:p>
    <w:p w:rsidR="001A227D" w:rsidRPr="00B856DF"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 xml:space="preserve">5.1. Все споры и разногласия, которые могут возникнуть между Сторонами </w:t>
      </w:r>
      <w:r>
        <w:rPr>
          <w:rFonts w:ascii="Times New Roman" w:hAnsi="Times New Roman"/>
          <w:sz w:val="26"/>
          <w:szCs w:val="26"/>
        </w:rPr>
        <w:t xml:space="preserve">                       </w:t>
      </w:r>
      <w:r w:rsidRPr="00B856DF">
        <w:rPr>
          <w:rFonts w:ascii="Times New Roman" w:hAnsi="Times New Roman"/>
          <w:sz w:val="26"/>
          <w:szCs w:val="26"/>
        </w:rPr>
        <w:t>по вопросам исполнения обязательств по Договору, разрешаются путем переговоров.</w:t>
      </w:r>
    </w:p>
    <w:p w:rsidR="001A227D" w:rsidRPr="00B856DF" w:rsidRDefault="001A227D" w:rsidP="00F93F75">
      <w:pPr>
        <w:spacing w:after="0" w:line="240" w:lineRule="auto"/>
        <w:ind w:firstLine="709"/>
        <w:jc w:val="both"/>
        <w:rPr>
          <w:rFonts w:ascii="Times New Roman" w:hAnsi="Times New Roman"/>
          <w:sz w:val="26"/>
          <w:szCs w:val="26"/>
        </w:rPr>
      </w:pPr>
      <w:r w:rsidRPr="00B856DF">
        <w:rPr>
          <w:rFonts w:ascii="Times New Roman" w:hAnsi="Times New Roman"/>
          <w:sz w:val="26"/>
          <w:szCs w:val="26"/>
        </w:rPr>
        <w:t>5.2. В случае не урегулирования в процессе переговоров спорных вопросов споры разрешаются в суде в порядке, установленном действующим законодательством.</w:t>
      </w:r>
    </w:p>
    <w:p w:rsidR="001A227D" w:rsidRDefault="001A227D" w:rsidP="00FC56DC">
      <w:pPr>
        <w:spacing w:after="0" w:line="240" w:lineRule="auto"/>
        <w:ind w:firstLine="709"/>
        <w:jc w:val="center"/>
        <w:rPr>
          <w:rFonts w:ascii="Times New Roman" w:hAnsi="Times New Roman"/>
          <w:b/>
          <w:sz w:val="26"/>
          <w:szCs w:val="26"/>
        </w:rPr>
      </w:pPr>
    </w:p>
    <w:p w:rsidR="001A227D" w:rsidRPr="00B856DF" w:rsidRDefault="001A227D" w:rsidP="00FC56DC">
      <w:pPr>
        <w:spacing w:after="0" w:line="240" w:lineRule="auto"/>
        <w:ind w:firstLine="709"/>
        <w:jc w:val="center"/>
        <w:rPr>
          <w:rFonts w:ascii="Times New Roman" w:hAnsi="Times New Roman"/>
          <w:b/>
          <w:sz w:val="26"/>
          <w:szCs w:val="26"/>
        </w:rPr>
      </w:pPr>
      <w:r w:rsidRPr="00B856DF">
        <w:rPr>
          <w:rFonts w:ascii="Times New Roman" w:hAnsi="Times New Roman"/>
          <w:b/>
          <w:sz w:val="26"/>
          <w:szCs w:val="26"/>
        </w:rPr>
        <w:t>6. Заключительные положения</w:t>
      </w:r>
    </w:p>
    <w:p w:rsidR="001A227D" w:rsidRPr="00B856DF"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6.1. Настоящий Договор вступает в силу с момента его подписания и действует до выполнения Сторонами своих обязательств в полном объеме.</w:t>
      </w:r>
    </w:p>
    <w:p w:rsidR="001A227D" w:rsidRPr="00B856DF"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6.2. Все изменения и дополнения к Договору действительны, если они совершены в письменной форме и подписаны уполномоченными лицами.</w:t>
      </w:r>
    </w:p>
    <w:p w:rsidR="001A227D" w:rsidRPr="00B856DF" w:rsidRDefault="001A227D" w:rsidP="00FC56DC">
      <w:pPr>
        <w:spacing w:after="0" w:line="240" w:lineRule="auto"/>
        <w:ind w:firstLine="709"/>
        <w:jc w:val="both"/>
        <w:rPr>
          <w:rFonts w:ascii="Times New Roman" w:hAnsi="Times New Roman"/>
          <w:sz w:val="26"/>
          <w:szCs w:val="26"/>
        </w:rPr>
      </w:pPr>
      <w:r w:rsidRPr="00B856DF">
        <w:rPr>
          <w:rFonts w:ascii="Times New Roman" w:hAnsi="Times New Roman"/>
          <w:sz w:val="26"/>
          <w:szCs w:val="26"/>
        </w:rPr>
        <w:t>6.3. Настоящий Договор составлен в трех подлинных экземплярах, которые передаются: один экземпляр – Покупателю, один экземпляр – Продавцу, один экземпляр – в Управление Федеральной службы государственной регистрации, кадастра и картографии по Белгородской области.</w:t>
      </w:r>
    </w:p>
    <w:p w:rsidR="001A227D" w:rsidRDefault="001A227D" w:rsidP="00F93F75">
      <w:pPr>
        <w:spacing w:after="0" w:line="240" w:lineRule="auto"/>
        <w:ind w:firstLine="709"/>
        <w:jc w:val="center"/>
        <w:rPr>
          <w:rFonts w:ascii="Times New Roman" w:hAnsi="Times New Roman"/>
          <w:b/>
          <w:sz w:val="26"/>
          <w:szCs w:val="26"/>
        </w:rPr>
        <w:sectPr w:rsidR="001A227D" w:rsidSect="00097B41">
          <w:headerReference w:type="default" r:id="rId42"/>
          <w:pgSz w:w="11906" w:h="16838"/>
          <w:pgMar w:top="1134" w:right="850" w:bottom="1134" w:left="1701" w:header="708" w:footer="708" w:gutter="0"/>
          <w:pgNumType w:start="1"/>
          <w:cols w:space="708"/>
          <w:titlePg/>
          <w:docGrid w:linePitch="360"/>
        </w:sectPr>
      </w:pPr>
    </w:p>
    <w:p w:rsidR="001A227D" w:rsidRPr="00B856DF" w:rsidRDefault="001A227D" w:rsidP="00F93F75">
      <w:pPr>
        <w:spacing w:after="0" w:line="240" w:lineRule="auto"/>
        <w:ind w:firstLine="709"/>
        <w:jc w:val="center"/>
        <w:rPr>
          <w:rFonts w:ascii="Times New Roman" w:hAnsi="Times New Roman"/>
          <w:b/>
          <w:sz w:val="26"/>
          <w:szCs w:val="26"/>
        </w:rPr>
      </w:pPr>
      <w:r w:rsidRPr="00B856DF">
        <w:rPr>
          <w:rFonts w:ascii="Times New Roman" w:hAnsi="Times New Roman"/>
          <w:b/>
          <w:sz w:val="26"/>
          <w:szCs w:val="26"/>
        </w:rPr>
        <w:t>Подписи Сторон:</w:t>
      </w:r>
    </w:p>
    <w:p w:rsidR="001A227D" w:rsidRPr="00B856DF" w:rsidRDefault="001A227D" w:rsidP="00A428E7">
      <w:pPr>
        <w:spacing w:after="0" w:line="240" w:lineRule="auto"/>
        <w:ind w:firstLine="709"/>
        <w:jc w:val="both"/>
        <w:rPr>
          <w:rFonts w:ascii="Times New Roman" w:hAnsi="Times New Roman"/>
          <w:b/>
          <w:sz w:val="26"/>
          <w:szCs w:val="26"/>
        </w:rPr>
      </w:pPr>
      <w:r>
        <w:rPr>
          <w:rFonts w:ascii="Times New Roman" w:hAnsi="Times New Roman"/>
          <w:b/>
          <w:sz w:val="26"/>
          <w:szCs w:val="26"/>
        </w:rPr>
        <w:t>Продавец:                                                                                Покупатель:</w:t>
      </w:r>
    </w:p>
    <w:p w:rsidR="001A227D" w:rsidRDefault="001A227D" w:rsidP="00F93F75">
      <w:pPr>
        <w:spacing w:after="0" w:line="240" w:lineRule="auto"/>
        <w:ind w:firstLine="709"/>
        <w:jc w:val="both"/>
        <w:rPr>
          <w:rFonts w:ascii="Times New Roman" w:hAnsi="Times New Roman"/>
          <w:b/>
          <w:sz w:val="26"/>
          <w:szCs w:val="26"/>
        </w:rPr>
        <w:sectPr w:rsidR="001A227D" w:rsidSect="00F93F75">
          <w:type w:val="continuous"/>
          <w:pgSz w:w="11906" w:h="16838"/>
          <w:pgMar w:top="1134" w:right="850" w:bottom="1134" w:left="1701" w:header="708" w:footer="708" w:gutter="0"/>
          <w:pgNumType w:start="1"/>
          <w:cols w:space="720"/>
          <w:titlePg/>
          <w:docGrid w:linePitch="360"/>
        </w:sectPr>
      </w:pPr>
    </w:p>
    <w:tbl>
      <w:tblPr>
        <w:tblW w:w="15338" w:type="dxa"/>
        <w:tblLook w:val="01E0" w:firstRow="1" w:lastRow="1" w:firstColumn="1" w:lastColumn="1" w:noHBand="0" w:noVBand="0"/>
      </w:tblPr>
      <w:tblGrid>
        <w:gridCol w:w="9446"/>
        <w:gridCol w:w="2946"/>
        <w:gridCol w:w="2946"/>
      </w:tblGrid>
      <w:tr w:rsidR="001A227D" w:rsidRPr="0093783F" w:rsidTr="00F93F75">
        <w:tc>
          <w:tcPr>
            <w:tcW w:w="9446" w:type="dxa"/>
          </w:tcPr>
          <w:p w:rsidR="001A227D" w:rsidRPr="0093783F" w:rsidRDefault="001A227D" w:rsidP="00F93F75">
            <w:pPr>
              <w:spacing w:after="0" w:line="240" w:lineRule="auto"/>
              <w:ind w:firstLine="709"/>
              <w:jc w:val="both"/>
              <w:rPr>
                <w:rFonts w:ascii="Times New Roman" w:hAnsi="Times New Roman"/>
                <w:b/>
                <w:sz w:val="26"/>
                <w:szCs w:val="26"/>
              </w:rPr>
            </w:pPr>
          </w:p>
        </w:tc>
        <w:tc>
          <w:tcPr>
            <w:tcW w:w="0" w:type="auto"/>
          </w:tcPr>
          <w:p w:rsidR="001A227D" w:rsidRPr="0093783F" w:rsidRDefault="001A227D" w:rsidP="00F93F75">
            <w:pPr>
              <w:spacing w:after="0" w:line="240" w:lineRule="auto"/>
              <w:ind w:firstLine="709"/>
              <w:jc w:val="both"/>
              <w:rPr>
                <w:rFonts w:ascii="Times New Roman" w:hAnsi="Times New Roman"/>
                <w:b/>
                <w:sz w:val="26"/>
                <w:szCs w:val="26"/>
              </w:rPr>
            </w:pPr>
          </w:p>
        </w:tc>
        <w:tc>
          <w:tcPr>
            <w:tcW w:w="0" w:type="auto"/>
          </w:tcPr>
          <w:p w:rsidR="001A227D" w:rsidRPr="0093783F" w:rsidRDefault="001A227D" w:rsidP="00F93F75">
            <w:pPr>
              <w:spacing w:after="0" w:line="240" w:lineRule="auto"/>
              <w:ind w:firstLine="709"/>
              <w:jc w:val="both"/>
              <w:rPr>
                <w:rFonts w:ascii="Times New Roman" w:hAnsi="Times New Roman"/>
                <w:b/>
                <w:sz w:val="26"/>
                <w:szCs w:val="26"/>
              </w:rPr>
            </w:pPr>
          </w:p>
        </w:tc>
      </w:tr>
    </w:tbl>
    <w:p w:rsidR="001A227D" w:rsidRPr="00B856DF" w:rsidRDefault="001A227D" w:rsidP="00FC56DC">
      <w:pPr>
        <w:spacing w:after="0" w:line="240" w:lineRule="auto"/>
        <w:rPr>
          <w:rFonts w:ascii="Times New Roman" w:hAnsi="Times New Roman"/>
          <w:b/>
          <w:sz w:val="26"/>
          <w:szCs w:val="26"/>
        </w:rPr>
      </w:pPr>
      <w:r>
        <w:rPr>
          <w:rFonts w:ascii="Times New Roman" w:hAnsi="Times New Roman"/>
          <w:b/>
          <w:sz w:val="26"/>
          <w:szCs w:val="26"/>
        </w:rPr>
        <w:t>________________ИОФамилия                                 _______________ ИОФамилия</w:t>
      </w:r>
    </w:p>
    <w:p w:rsidR="001A227D" w:rsidRDefault="001A227D" w:rsidP="00FC56DC">
      <w:pPr>
        <w:spacing w:after="0" w:line="240" w:lineRule="auto"/>
        <w:ind w:firstLine="709"/>
        <w:jc w:val="center"/>
        <w:rPr>
          <w:rFonts w:ascii="Times New Roman" w:hAnsi="Times New Roman"/>
          <w:b/>
          <w:sz w:val="26"/>
          <w:szCs w:val="26"/>
        </w:rPr>
      </w:pPr>
    </w:p>
    <w:p w:rsidR="001A227D" w:rsidRDefault="001A227D" w:rsidP="00FC56DC">
      <w:pPr>
        <w:spacing w:after="0" w:line="240" w:lineRule="auto"/>
        <w:ind w:firstLine="709"/>
        <w:jc w:val="center"/>
        <w:rPr>
          <w:rFonts w:ascii="Times New Roman" w:hAnsi="Times New Roman"/>
          <w:b/>
          <w:sz w:val="26"/>
          <w:szCs w:val="26"/>
        </w:rPr>
      </w:pPr>
    </w:p>
    <w:p w:rsidR="001A227D" w:rsidRDefault="001A227D" w:rsidP="00FC56DC">
      <w:pPr>
        <w:spacing w:after="0" w:line="240" w:lineRule="auto"/>
        <w:ind w:firstLine="709"/>
        <w:jc w:val="center"/>
        <w:rPr>
          <w:rFonts w:ascii="Times New Roman" w:hAnsi="Times New Roman"/>
          <w:b/>
          <w:sz w:val="26"/>
          <w:szCs w:val="26"/>
        </w:rPr>
      </w:pPr>
    </w:p>
    <w:p w:rsidR="001A227D" w:rsidRPr="00B856DF" w:rsidRDefault="001A227D" w:rsidP="00FC56DC">
      <w:pPr>
        <w:spacing w:after="0" w:line="240" w:lineRule="auto"/>
        <w:ind w:firstLine="709"/>
        <w:jc w:val="center"/>
        <w:rPr>
          <w:rFonts w:ascii="Times New Roman" w:hAnsi="Times New Roman"/>
          <w:b/>
          <w:sz w:val="26"/>
          <w:szCs w:val="26"/>
        </w:rPr>
      </w:pPr>
      <w:r w:rsidRPr="00B856DF">
        <w:rPr>
          <w:rFonts w:ascii="Times New Roman" w:hAnsi="Times New Roman"/>
          <w:b/>
          <w:sz w:val="26"/>
          <w:szCs w:val="26"/>
        </w:rPr>
        <w:t>Приложение к Договору:</w:t>
      </w:r>
    </w:p>
    <w:p w:rsidR="001A227D" w:rsidRPr="00B856DF" w:rsidRDefault="001A227D" w:rsidP="00FC56DC">
      <w:pPr>
        <w:spacing w:after="0" w:line="240" w:lineRule="auto"/>
        <w:ind w:firstLine="708"/>
        <w:jc w:val="both"/>
        <w:rPr>
          <w:rFonts w:ascii="Times New Roman" w:hAnsi="Times New Roman"/>
          <w:sz w:val="26"/>
          <w:szCs w:val="26"/>
        </w:rPr>
      </w:pPr>
      <w:r>
        <w:rPr>
          <w:rFonts w:ascii="Times New Roman" w:hAnsi="Times New Roman"/>
          <w:sz w:val="26"/>
          <w:szCs w:val="26"/>
        </w:rPr>
        <w:t>1</w:t>
      </w:r>
      <w:r w:rsidRPr="00B856DF">
        <w:rPr>
          <w:rFonts w:ascii="Times New Roman" w:hAnsi="Times New Roman"/>
          <w:sz w:val="26"/>
          <w:szCs w:val="26"/>
        </w:rPr>
        <w:t xml:space="preserve">. </w:t>
      </w:r>
      <w:r>
        <w:rPr>
          <w:rFonts w:ascii="Times New Roman" w:hAnsi="Times New Roman"/>
          <w:sz w:val="26"/>
          <w:szCs w:val="26"/>
        </w:rPr>
        <w:t>П</w:t>
      </w:r>
      <w:r w:rsidRPr="00963467">
        <w:rPr>
          <w:rFonts w:ascii="Times New Roman" w:hAnsi="Times New Roman"/>
          <w:sz w:val="26"/>
          <w:szCs w:val="26"/>
        </w:rPr>
        <w:t>равовой</w:t>
      </w:r>
      <w:r>
        <w:rPr>
          <w:rFonts w:ascii="Times New Roman" w:hAnsi="Times New Roman"/>
          <w:sz w:val="26"/>
          <w:szCs w:val="26"/>
        </w:rPr>
        <w:t xml:space="preserve"> акт</w:t>
      </w:r>
      <w:r w:rsidRPr="0041111F">
        <w:rPr>
          <w:rFonts w:ascii="Times New Roman" w:hAnsi="Times New Roman"/>
          <w:sz w:val="26"/>
          <w:szCs w:val="26"/>
        </w:rPr>
        <w:t xml:space="preserve"> «О предоставлении в собственность за плату земельн</w:t>
      </w:r>
      <w:r>
        <w:rPr>
          <w:rFonts w:ascii="Times New Roman" w:hAnsi="Times New Roman"/>
          <w:sz w:val="26"/>
          <w:szCs w:val="26"/>
        </w:rPr>
        <w:t>ого</w:t>
      </w:r>
      <w:r w:rsidRPr="0041111F">
        <w:rPr>
          <w:rFonts w:ascii="Times New Roman" w:hAnsi="Times New Roman"/>
          <w:sz w:val="26"/>
          <w:szCs w:val="26"/>
        </w:rPr>
        <w:t xml:space="preserve"> участк</w:t>
      </w:r>
      <w:r>
        <w:rPr>
          <w:rFonts w:ascii="Times New Roman" w:hAnsi="Times New Roman"/>
          <w:sz w:val="26"/>
          <w:szCs w:val="26"/>
        </w:rPr>
        <w:t>а</w:t>
      </w:r>
      <w:r w:rsidRPr="0041111F">
        <w:rPr>
          <w:rFonts w:ascii="Times New Roman" w:hAnsi="Times New Roman"/>
          <w:sz w:val="26"/>
          <w:szCs w:val="26"/>
        </w:rPr>
        <w:t>»</w:t>
      </w:r>
      <w:r>
        <w:rPr>
          <w:rFonts w:ascii="Times New Roman" w:hAnsi="Times New Roman"/>
          <w:sz w:val="26"/>
          <w:szCs w:val="26"/>
        </w:rPr>
        <w:t>.</w:t>
      </w:r>
    </w:p>
    <w:p w:rsidR="001A227D" w:rsidRPr="00B856DF" w:rsidRDefault="001A227D" w:rsidP="00FC56DC">
      <w:pPr>
        <w:spacing w:after="0" w:line="240" w:lineRule="auto"/>
        <w:ind w:firstLine="708"/>
        <w:jc w:val="both"/>
        <w:rPr>
          <w:rFonts w:ascii="Times New Roman" w:hAnsi="Times New Roman"/>
          <w:sz w:val="26"/>
          <w:szCs w:val="26"/>
        </w:rPr>
      </w:pPr>
      <w:r w:rsidRPr="00B856DF">
        <w:rPr>
          <w:rFonts w:ascii="Times New Roman" w:hAnsi="Times New Roman"/>
          <w:sz w:val="26"/>
          <w:szCs w:val="26"/>
        </w:rPr>
        <w:t>2. Акт приема-передачи земельн</w:t>
      </w:r>
      <w:r>
        <w:rPr>
          <w:rFonts w:ascii="Times New Roman" w:hAnsi="Times New Roman"/>
          <w:sz w:val="26"/>
          <w:szCs w:val="26"/>
        </w:rPr>
        <w:t>ого</w:t>
      </w:r>
      <w:r w:rsidRPr="00B856DF">
        <w:rPr>
          <w:rFonts w:ascii="Times New Roman" w:hAnsi="Times New Roman"/>
          <w:sz w:val="26"/>
          <w:szCs w:val="26"/>
        </w:rPr>
        <w:t xml:space="preserve"> участк</w:t>
      </w:r>
      <w:r>
        <w:rPr>
          <w:rFonts w:ascii="Times New Roman" w:hAnsi="Times New Roman"/>
          <w:sz w:val="26"/>
          <w:szCs w:val="26"/>
        </w:rPr>
        <w:t>а</w:t>
      </w:r>
      <w:r w:rsidRPr="00B856DF">
        <w:rPr>
          <w:rFonts w:ascii="Times New Roman" w:hAnsi="Times New Roman"/>
          <w:sz w:val="26"/>
          <w:szCs w:val="26"/>
        </w:rPr>
        <w:t>.</w:t>
      </w:r>
    </w:p>
    <w:p w:rsidR="001A227D" w:rsidRDefault="001A227D" w:rsidP="00FC56DC">
      <w:pPr>
        <w:spacing w:after="0" w:line="240" w:lineRule="auto"/>
        <w:ind w:firstLine="708"/>
        <w:jc w:val="both"/>
        <w:rPr>
          <w:rFonts w:ascii="Times New Roman" w:hAnsi="Times New Roman"/>
          <w:sz w:val="26"/>
          <w:szCs w:val="26"/>
        </w:rPr>
      </w:pPr>
      <w:r w:rsidRPr="00B856DF">
        <w:rPr>
          <w:rFonts w:ascii="Times New Roman" w:hAnsi="Times New Roman"/>
          <w:sz w:val="26"/>
          <w:szCs w:val="26"/>
        </w:rPr>
        <w:t>3. Выписк</w:t>
      </w:r>
      <w:r>
        <w:rPr>
          <w:rFonts w:ascii="Times New Roman" w:hAnsi="Times New Roman"/>
          <w:sz w:val="26"/>
          <w:szCs w:val="26"/>
        </w:rPr>
        <w:t>а</w:t>
      </w:r>
      <w:r w:rsidRPr="00B856DF">
        <w:rPr>
          <w:rFonts w:ascii="Times New Roman" w:hAnsi="Times New Roman"/>
          <w:sz w:val="26"/>
          <w:szCs w:val="26"/>
        </w:rPr>
        <w:t xml:space="preserve"> из Единого государственного реестра недвижимости </w:t>
      </w:r>
      <w:r w:rsidRPr="00B856DF">
        <w:rPr>
          <w:rFonts w:ascii="Times New Roman" w:hAnsi="Times New Roman"/>
          <w:sz w:val="26"/>
          <w:szCs w:val="26"/>
        </w:rPr>
        <w:br/>
        <w:t>об основных характеристиках и зарегистрированных правах на объект</w:t>
      </w:r>
      <w:r>
        <w:rPr>
          <w:rFonts w:ascii="Times New Roman" w:hAnsi="Times New Roman"/>
          <w:sz w:val="26"/>
          <w:szCs w:val="26"/>
        </w:rPr>
        <w:t>ы</w:t>
      </w:r>
      <w:r w:rsidRPr="00B856DF">
        <w:rPr>
          <w:rFonts w:ascii="Times New Roman" w:hAnsi="Times New Roman"/>
          <w:sz w:val="26"/>
          <w:szCs w:val="26"/>
        </w:rPr>
        <w:t xml:space="preserve"> недвижимости.</w:t>
      </w: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p w:rsidR="001A227D" w:rsidRDefault="001A227D" w:rsidP="008B0D3F">
      <w:pPr>
        <w:spacing w:after="0" w:line="240" w:lineRule="auto"/>
        <w:jc w:val="both"/>
        <w:rPr>
          <w:rFonts w:ascii="Times New Roman" w:hAnsi="Times New Roman"/>
          <w:sz w:val="26"/>
          <w:szCs w:val="26"/>
        </w:rPr>
      </w:pPr>
    </w:p>
    <w:tbl>
      <w:tblPr>
        <w:tblW w:w="0" w:type="auto"/>
        <w:tblLook w:val="00A0" w:firstRow="1" w:lastRow="0" w:firstColumn="1" w:lastColumn="0" w:noHBand="0" w:noVBand="0"/>
      </w:tblPr>
      <w:tblGrid>
        <w:gridCol w:w="4672"/>
        <w:gridCol w:w="4673"/>
      </w:tblGrid>
      <w:tr w:rsidR="001A227D" w:rsidRPr="0093783F" w:rsidTr="0093783F">
        <w:tc>
          <w:tcPr>
            <w:tcW w:w="4672" w:type="dxa"/>
          </w:tcPr>
          <w:p w:rsidR="001A227D" w:rsidRPr="0093783F" w:rsidRDefault="001A227D" w:rsidP="0093783F">
            <w:pPr>
              <w:spacing w:after="0" w:line="240" w:lineRule="auto"/>
              <w:jc w:val="both"/>
              <w:rPr>
                <w:rFonts w:ascii="Times New Roman" w:hAnsi="Times New Roman"/>
                <w:color w:val="000000"/>
                <w:sz w:val="26"/>
                <w:szCs w:val="26"/>
              </w:rPr>
            </w:pPr>
          </w:p>
        </w:tc>
        <w:tc>
          <w:tcPr>
            <w:tcW w:w="4673" w:type="dxa"/>
          </w:tcPr>
          <w:p w:rsidR="001A227D" w:rsidRPr="0093783F" w:rsidRDefault="001A227D" w:rsidP="0093783F">
            <w:pPr>
              <w:spacing w:after="0" w:line="240" w:lineRule="auto"/>
              <w:jc w:val="center"/>
              <w:rPr>
                <w:rFonts w:ascii="Times New Roman" w:hAnsi="Times New Roman"/>
                <w:color w:val="000000"/>
                <w:sz w:val="26"/>
                <w:szCs w:val="26"/>
              </w:rPr>
            </w:pPr>
            <w:r w:rsidRPr="0093783F">
              <w:rPr>
                <w:rFonts w:ascii="Times New Roman" w:hAnsi="Times New Roman"/>
                <w:color w:val="000000"/>
                <w:sz w:val="26"/>
                <w:szCs w:val="26"/>
              </w:rPr>
              <w:t xml:space="preserve">Приложение № </w:t>
            </w:r>
            <w:r>
              <w:rPr>
                <w:rFonts w:ascii="Times New Roman" w:hAnsi="Times New Roman"/>
                <w:color w:val="000000"/>
                <w:sz w:val="26"/>
                <w:szCs w:val="26"/>
              </w:rPr>
              <w:t>3</w:t>
            </w:r>
          </w:p>
          <w:p w:rsidR="001A227D" w:rsidRDefault="001A227D" w:rsidP="0093783F">
            <w:pPr>
              <w:pBdr>
                <w:bottom w:val="single" w:sz="12" w:space="1" w:color="auto"/>
              </w:pBdr>
              <w:spacing w:after="0" w:line="240" w:lineRule="auto"/>
              <w:jc w:val="center"/>
              <w:rPr>
                <w:rFonts w:ascii="Times New Roman" w:hAnsi="Times New Roman"/>
                <w:sz w:val="26"/>
                <w:szCs w:val="26"/>
              </w:rPr>
            </w:pPr>
            <w:r w:rsidRPr="0093783F">
              <w:rPr>
                <w:rFonts w:ascii="Times New Roman" w:hAnsi="Times New Roman"/>
                <w:color w:val="000000"/>
                <w:sz w:val="26"/>
                <w:szCs w:val="26"/>
              </w:rPr>
              <w:t xml:space="preserve">к Административному регламенту предоставления государственной услуги </w:t>
            </w:r>
            <w:r w:rsidRPr="0093783F">
              <w:rPr>
                <w:rFonts w:ascii="Times New Roman" w:hAnsi="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1A227D" w:rsidRPr="0093783F" w:rsidRDefault="001A227D" w:rsidP="0093783F">
            <w:pPr>
              <w:pBdr>
                <w:bottom w:val="single" w:sz="12" w:space="1" w:color="auto"/>
              </w:pBdr>
              <w:spacing w:after="0" w:line="240" w:lineRule="auto"/>
              <w:jc w:val="center"/>
              <w:rPr>
                <w:rFonts w:ascii="Times New Roman" w:hAnsi="Times New Roman"/>
                <w:color w:val="000000"/>
                <w:sz w:val="26"/>
                <w:szCs w:val="26"/>
              </w:rPr>
            </w:pPr>
          </w:p>
          <w:p w:rsidR="001A227D" w:rsidRPr="0093783F" w:rsidRDefault="001A227D" w:rsidP="0093783F">
            <w:pPr>
              <w:spacing w:after="0" w:line="240" w:lineRule="auto"/>
              <w:jc w:val="center"/>
              <w:rPr>
                <w:rFonts w:ascii="Times New Roman" w:hAnsi="Times New Roman"/>
                <w:sz w:val="28"/>
                <w:szCs w:val="28"/>
              </w:rPr>
            </w:pPr>
            <w:r w:rsidRPr="0093783F">
              <w:rPr>
                <w:rFonts w:ascii="Times New Roman" w:hAnsi="Times New Roman"/>
                <w:color w:val="000000"/>
                <w:sz w:val="26"/>
                <w:szCs w:val="26"/>
              </w:rPr>
              <w:t>от «__» _______________202_ года</w:t>
            </w:r>
          </w:p>
          <w:p w:rsidR="001A227D" w:rsidRPr="0093783F" w:rsidRDefault="001A227D" w:rsidP="0093783F">
            <w:pPr>
              <w:spacing w:after="0" w:line="240" w:lineRule="auto"/>
              <w:jc w:val="both"/>
              <w:rPr>
                <w:rFonts w:ascii="Times New Roman" w:hAnsi="Times New Roman"/>
                <w:color w:val="000000"/>
                <w:sz w:val="26"/>
                <w:szCs w:val="26"/>
              </w:rPr>
            </w:pPr>
          </w:p>
        </w:tc>
      </w:tr>
    </w:tbl>
    <w:p w:rsidR="001A227D" w:rsidRDefault="001A227D" w:rsidP="00F35F38">
      <w:pPr>
        <w:spacing w:after="0" w:line="240" w:lineRule="auto"/>
        <w:ind w:firstLine="709"/>
        <w:jc w:val="center"/>
        <w:rPr>
          <w:rFonts w:ascii="Times New Roman" w:hAnsi="Times New Roman"/>
          <w:b/>
          <w:sz w:val="26"/>
          <w:szCs w:val="26"/>
        </w:rPr>
      </w:pPr>
      <w:r>
        <w:rPr>
          <w:rFonts w:ascii="Times New Roman" w:hAnsi="Times New Roman"/>
          <w:b/>
          <w:sz w:val="26"/>
          <w:szCs w:val="26"/>
        </w:rPr>
        <w:t xml:space="preserve">Форма решения о предоставлении земельного участка, </w:t>
      </w:r>
      <w:r w:rsidRPr="00F35F38">
        <w:rPr>
          <w:rFonts w:ascii="Times New Roman" w:hAnsi="Times New Roman"/>
          <w:b/>
          <w:sz w:val="26"/>
          <w:szCs w:val="26"/>
        </w:rPr>
        <w:t xml:space="preserve">находящегося </w:t>
      </w:r>
      <w:r>
        <w:rPr>
          <w:rFonts w:ascii="Times New Roman" w:hAnsi="Times New Roman"/>
          <w:b/>
          <w:sz w:val="26"/>
          <w:szCs w:val="26"/>
        </w:rPr>
        <w:t xml:space="preserve">                  </w:t>
      </w:r>
      <w:r w:rsidRPr="00F35F38">
        <w:rPr>
          <w:rFonts w:ascii="Times New Roman" w:hAnsi="Times New Roman"/>
          <w:b/>
          <w:sz w:val="26"/>
          <w:szCs w:val="26"/>
        </w:rPr>
        <w:t>в муниципальной собственности или государственная собственность на который не разграничена</w:t>
      </w:r>
      <w:r>
        <w:rPr>
          <w:rFonts w:ascii="Times New Roman" w:hAnsi="Times New Roman"/>
          <w:b/>
          <w:sz w:val="26"/>
          <w:szCs w:val="26"/>
        </w:rPr>
        <w:t>,</w:t>
      </w:r>
      <w:r w:rsidRPr="00F35F38">
        <w:rPr>
          <w:rFonts w:ascii="Times New Roman" w:hAnsi="Times New Roman"/>
          <w:b/>
          <w:sz w:val="26"/>
          <w:szCs w:val="26"/>
        </w:rPr>
        <w:t xml:space="preserve"> в постоянное (бессрочное) пользование</w:t>
      </w:r>
    </w:p>
    <w:p w:rsidR="001A227D" w:rsidRPr="00F35F38" w:rsidRDefault="001A227D" w:rsidP="00F35F38">
      <w:pPr>
        <w:spacing w:after="0" w:line="240" w:lineRule="auto"/>
        <w:ind w:firstLine="709"/>
        <w:jc w:val="center"/>
        <w:rPr>
          <w:rFonts w:ascii="Times New Roman" w:hAnsi="Times New Roman"/>
          <w:b/>
          <w:sz w:val="26"/>
          <w:szCs w:val="26"/>
        </w:rPr>
      </w:pPr>
    </w:p>
    <w:p w:rsidR="001A227D" w:rsidRDefault="001A227D" w:rsidP="003219C8">
      <w:pPr>
        <w:spacing w:after="0" w:line="240" w:lineRule="auto"/>
        <w:ind w:firstLine="709"/>
        <w:jc w:val="center"/>
        <w:rPr>
          <w:rFonts w:ascii="Times New Roman" w:hAnsi="Times New Roman"/>
          <w:b/>
          <w:sz w:val="26"/>
          <w:szCs w:val="26"/>
        </w:rPr>
      </w:pPr>
    </w:p>
    <w:p w:rsidR="001A227D" w:rsidRPr="00EF0B66" w:rsidRDefault="001A227D" w:rsidP="00EF0B66">
      <w:pPr>
        <w:spacing w:after="0" w:line="240" w:lineRule="auto"/>
        <w:rPr>
          <w:rFonts w:ascii="Times New Roman" w:hAnsi="Times New Roman"/>
          <w:sz w:val="26"/>
          <w:szCs w:val="20"/>
          <w:lang w:eastAsia="ru-RU"/>
        </w:rPr>
      </w:pPr>
      <w:r w:rsidRPr="00EF0B66">
        <w:rPr>
          <w:rFonts w:ascii="Times New Roman" w:hAnsi="Times New Roman"/>
          <w:sz w:val="26"/>
          <w:szCs w:val="20"/>
          <w:lang w:eastAsia="ru-RU"/>
        </w:rPr>
        <w:t xml:space="preserve">«___»________ </w:t>
      </w:r>
      <w:r>
        <w:rPr>
          <w:rFonts w:ascii="Times New Roman" w:hAnsi="Times New Roman"/>
          <w:sz w:val="26"/>
          <w:szCs w:val="20"/>
          <w:lang w:eastAsia="ru-RU"/>
        </w:rPr>
        <w:t>20</w:t>
      </w:r>
      <w:r w:rsidRPr="00EF0B66">
        <w:rPr>
          <w:rFonts w:ascii="Times New Roman" w:hAnsi="Times New Roman"/>
          <w:sz w:val="26"/>
          <w:szCs w:val="20"/>
          <w:lang w:eastAsia="ru-RU"/>
        </w:rPr>
        <w:t>____ года</w:t>
      </w:r>
      <w:r>
        <w:rPr>
          <w:rFonts w:ascii="Times New Roman" w:hAnsi="Times New Roman"/>
          <w:sz w:val="26"/>
          <w:szCs w:val="20"/>
          <w:lang w:eastAsia="ru-RU"/>
        </w:rPr>
        <w:t xml:space="preserve"> </w:t>
      </w:r>
      <w:r>
        <w:rPr>
          <w:rFonts w:ascii="Times New Roman" w:hAnsi="Times New Roman"/>
          <w:sz w:val="26"/>
          <w:szCs w:val="20"/>
          <w:lang w:eastAsia="ru-RU"/>
        </w:rPr>
        <w:tab/>
      </w:r>
      <w:r>
        <w:rPr>
          <w:rFonts w:ascii="Times New Roman" w:hAnsi="Times New Roman"/>
          <w:sz w:val="26"/>
          <w:szCs w:val="20"/>
          <w:lang w:eastAsia="ru-RU"/>
        </w:rPr>
        <w:tab/>
      </w:r>
      <w:r>
        <w:rPr>
          <w:rFonts w:ascii="Times New Roman" w:hAnsi="Times New Roman"/>
          <w:sz w:val="26"/>
          <w:szCs w:val="20"/>
          <w:lang w:eastAsia="ru-RU"/>
        </w:rPr>
        <w:tab/>
      </w:r>
      <w:r>
        <w:rPr>
          <w:rFonts w:ascii="Times New Roman" w:hAnsi="Times New Roman"/>
          <w:sz w:val="26"/>
          <w:szCs w:val="20"/>
          <w:lang w:eastAsia="ru-RU"/>
        </w:rPr>
        <w:tab/>
      </w:r>
      <w:r>
        <w:rPr>
          <w:rFonts w:ascii="Times New Roman" w:hAnsi="Times New Roman"/>
          <w:sz w:val="26"/>
          <w:szCs w:val="20"/>
          <w:lang w:eastAsia="ru-RU"/>
        </w:rPr>
        <w:tab/>
      </w:r>
      <w:r>
        <w:rPr>
          <w:rFonts w:ascii="Times New Roman" w:hAnsi="Times New Roman"/>
          <w:sz w:val="26"/>
          <w:szCs w:val="20"/>
          <w:lang w:eastAsia="ru-RU"/>
        </w:rPr>
        <w:tab/>
      </w:r>
      <w:r>
        <w:rPr>
          <w:rFonts w:ascii="Times New Roman" w:hAnsi="Times New Roman"/>
          <w:sz w:val="26"/>
          <w:szCs w:val="20"/>
          <w:lang w:eastAsia="ru-RU"/>
        </w:rPr>
        <w:tab/>
      </w:r>
      <w:r w:rsidRPr="00EF0B66">
        <w:rPr>
          <w:rFonts w:ascii="Times New Roman" w:hAnsi="Times New Roman"/>
          <w:sz w:val="26"/>
          <w:szCs w:val="20"/>
          <w:lang w:eastAsia="ru-RU"/>
        </w:rPr>
        <w:t>№______</w:t>
      </w:r>
    </w:p>
    <w:p w:rsidR="001A227D" w:rsidRDefault="001A227D" w:rsidP="00EF0B66">
      <w:pPr>
        <w:spacing w:after="0" w:line="240" w:lineRule="auto"/>
        <w:rPr>
          <w:rFonts w:ascii="Times New Roman" w:hAnsi="Times New Roman"/>
          <w:sz w:val="28"/>
          <w:szCs w:val="20"/>
          <w:lang w:eastAsia="ru-RU"/>
        </w:rPr>
      </w:pPr>
    </w:p>
    <w:p w:rsidR="001A227D" w:rsidRPr="00EF0B66" w:rsidRDefault="001A227D" w:rsidP="00EF0B66">
      <w:pPr>
        <w:spacing w:after="0" w:line="240" w:lineRule="auto"/>
        <w:rPr>
          <w:rFonts w:ascii="Times New Roman" w:hAnsi="Times New Roman"/>
          <w:sz w:val="28"/>
          <w:szCs w:val="20"/>
          <w:lang w:eastAsia="ru-RU"/>
        </w:rPr>
      </w:pPr>
    </w:p>
    <w:p w:rsidR="001A227D" w:rsidRPr="00EF0B66" w:rsidRDefault="001A227D" w:rsidP="00EF0B66">
      <w:pPr>
        <w:spacing w:after="0" w:line="240" w:lineRule="auto"/>
        <w:rPr>
          <w:rFonts w:ascii="Times New Roman" w:hAnsi="Times New Roman"/>
          <w:b/>
          <w:sz w:val="26"/>
          <w:szCs w:val="26"/>
          <w:lang w:eastAsia="ru-RU"/>
        </w:rPr>
      </w:pPr>
      <w:r w:rsidRPr="00EF0B66">
        <w:rPr>
          <w:rFonts w:ascii="Times New Roman" w:hAnsi="Times New Roman"/>
          <w:b/>
          <w:sz w:val="26"/>
          <w:szCs w:val="26"/>
          <w:lang w:eastAsia="ru-RU"/>
        </w:rPr>
        <w:t>О предоставлении земельного участка</w:t>
      </w:r>
    </w:p>
    <w:p w:rsidR="001A227D" w:rsidRPr="00EF0B66" w:rsidRDefault="001A227D" w:rsidP="00EF0B66">
      <w:pPr>
        <w:spacing w:after="0" w:line="240" w:lineRule="auto"/>
        <w:rPr>
          <w:rFonts w:ascii="Times New Roman" w:hAnsi="Times New Roman"/>
          <w:b/>
          <w:sz w:val="26"/>
          <w:szCs w:val="26"/>
          <w:lang w:eastAsia="ru-RU"/>
        </w:rPr>
      </w:pPr>
      <w:r w:rsidRPr="00EF0B66">
        <w:rPr>
          <w:rFonts w:ascii="Times New Roman" w:hAnsi="Times New Roman"/>
          <w:b/>
          <w:sz w:val="26"/>
          <w:szCs w:val="26"/>
          <w:lang w:eastAsia="ru-RU"/>
        </w:rPr>
        <w:t>в постоянное (бессрочное) пользование</w:t>
      </w:r>
    </w:p>
    <w:p w:rsidR="001A227D" w:rsidRPr="00EF0B66" w:rsidRDefault="001A227D" w:rsidP="00EF0B66">
      <w:pPr>
        <w:spacing w:after="0" w:line="240" w:lineRule="auto"/>
        <w:rPr>
          <w:rFonts w:ascii="Times New Roman" w:hAnsi="Times New Roman"/>
          <w:sz w:val="26"/>
          <w:szCs w:val="20"/>
          <w:lang w:eastAsia="ru-RU"/>
        </w:rPr>
      </w:pPr>
    </w:p>
    <w:p w:rsidR="001A227D" w:rsidRPr="00EF0B66" w:rsidRDefault="001A227D" w:rsidP="00EF0B66">
      <w:pPr>
        <w:spacing w:after="0" w:line="240" w:lineRule="auto"/>
        <w:rPr>
          <w:rFonts w:ascii="Times New Roman" w:hAnsi="Times New Roman"/>
          <w:sz w:val="26"/>
          <w:szCs w:val="20"/>
          <w:lang w:eastAsia="ru-RU"/>
        </w:rPr>
      </w:pPr>
    </w:p>
    <w:p w:rsidR="001A227D" w:rsidRDefault="001A227D" w:rsidP="008637C4">
      <w:pPr>
        <w:autoSpaceDE w:val="0"/>
        <w:autoSpaceDN w:val="0"/>
        <w:adjustRightInd w:val="0"/>
        <w:spacing w:after="0" w:line="240" w:lineRule="auto"/>
        <w:ind w:firstLine="540"/>
        <w:jc w:val="both"/>
        <w:rPr>
          <w:rFonts w:ascii="Times New Roman" w:hAnsi="Times New Roman"/>
          <w:sz w:val="26"/>
          <w:szCs w:val="26"/>
          <w:lang w:eastAsia="ru-RU"/>
        </w:rPr>
      </w:pPr>
      <w:r w:rsidRPr="00EF0B66">
        <w:rPr>
          <w:rFonts w:ascii="Times New Roman" w:hAnsi="Times New Roman"/>
          <w:sz w:val="26"/>
          <w:szCs w:val="26"/>
          <w:lang w:eastAsia="ru-RU"/>
        </w:rPr>
        <w:t>В соответствии с Земельным кодексом Российской Федерации,  на основании</w:t>
      </w:r>
      <w:r>
        <w:rPr>
          <w:rFonts w:ascii="Times New Roman" w:hAnsi="Times New Roman"/>
          <w:sz w:val="26"/>
          <w:szCs w:val="26"/>
          <w:lang w:eastAsia="ru-RU"/>
        </w:rPr>
        <w:t xml:space="preserve"> </w:t>
      </w:r>
      <w:r w:rsidRPr="00EF0B66">
        <w:rPr>
          <w:rFonts w:ascii="Times New Roman" w:hAnsi="Times New Roman"/>
          <w:sz w:val="26"/>
          <w:szCs w:val="26"/>
          <w:lang w:eastAsia="ru-RU"/>
        </w:rPr>
        <w:t>заявления</w:t>
      </w:r>
      <w:r>
        <w:rPr>
          <w:rFonts w:ascii="Times New Roman" w:hAnsi="Times New Roman"/>
          <w:sz w:val="26"/>
          <w:szCs w:val="26"/>
          <w:lang w:eastAsia="ru-RU"/>
        </w:rPr>
        <w:t>_______________________________________________________________</w:t>
      </w:r>
    </w:p>
    <w:p w:rsidR="001A227D" w:rsidRPr="00EF0B66" w:rsidRDefault="001A227D" w:rsidP="00EF0B66">
      <w:pPr>
        <w:autoSpaceDE w:val="0"/>
        <w:autoSpaceDN w:val="0"/>
        <w:adjustRightInd w:val="0"/>
        <w:spacing w:after="0" w:line="240" w:lineRule="auto"/>
        <w:ind w:firstLine="540"/>
        <w:jc w:val="both"/>
        <w:rPr>
          <w:rFonts w:ascii="Times New Roman" w:hAnsi="Times New Roman"/>
          <w:sz w:val="28"/>
          <w:szCs w:val="20"/>
          <w:lang w:eastAsia="ru-RU"/>
        </w:rPr>
      </w:pPr>
      <w:r w:rsidRPr="00EF0B66">
        <w:rPr>
          <w:rFonts w:ascii="Times New Roman" w:hAnsi="Times New Roman"/>
          <w:sz w:val="18"/>
          <w:szCs w:val="18"/>
          <w:lang w:eastAsia="ru-RU"/>
        </w:rPr>
        <w:t xml:space="preserve">                 </w:t>
      </w:r>
      <w:r>
        <w:rPr>
          <w:rFonts w:ascii="Times New Roman" w:hAnsi="Times New Roman"/>
          <w:sz w:val="18"/>
          <w:szCs w:val="18"/>
          <w:lang w:eastAsia="ru-RU"/>
        </w:rPr>
        <w:t xml:space="preserve">                                          </w:t>
      </w:r>
      <w:r w:rsidRPr="00EF0B66">
        <w:rPr>
          <w:rFonts w:ascii="Times New Roman" w:hAnsi="Times New Roman"/>
          <w:sz w:val="18"/>
          <w:szCs w:val="18"/>
          <w:lang w:eastAsia="ru-RU"/>
        </w:rPr>
        <w:t xml:space="preserve"> реквизиты иных правовых актов – в случае необходимости</w:t>
      </w:r>
    </w:p>
    <w:p w:rsidR="001A227D" w:rsidRDefault="001A227D" w:rsidP="00EF0B66">
      <w:pPr>
        <w:autoSpaceDE w:val="0"/>
        <w:autoSpaceDN w:val="0"/>
        <w:adjustRightInd w:val="0"/>
        <w:spacing w:after="0" w:line="240" w:lineRule="auto"/>
        <w:jc w:val="both"/>
        <w:rPr>
          <w:rFonts w:ascii="Times New Roman" w:hAnsi="Times New Roman"/>
          <w:sz w:val="26"/>
          <w:szCs w:val="26"/>
          <w:lang w:eastAsia="ru-RU"/>
        </w:rPr>
      </w:pPr>
    </w:p>
    <w:p w:rsidR="001A227D" w:rsidRPr="00EF0B66" w:rsidRDefault="001A227D" w:rsidP="00EF0B66">
      <w:pPr>
        <w:spacing w:after="0" w:line="240" w:lineRule="auto"/>
        <w:ind w:firstLine="851"/>
        <w:jc w:val="both"/>
        <w:rPr>
          <w:rFonts w:ascii="Times New Roman" w:hAnsi="Times New Roman"/>
          <w:sz w:val="18"/>
          <w:szCs w:val="18"/>
          <w:lang w:eastAsia="ru-RU"/>
        </w:rPr>
      </w:pPr>
      <w:r w:rsidRPr="00EF0B66">
        <w:rPr>
          <w:rFonts w:ascii="Times New Roman" w:hAnsi="Times New Roman"/>
          <w:sz w:val="26"/>
          <w:szCs w:val="20"/>
          <w:lang w:eastAsia="ru-RU"/>
        </w:rPr>
        <w:t xml:space="preserve"> </w:t>
      </w:r>
    </w:p>
    <w:p w:rsidR="001A227D" w:rsidRPr="00EF0B66" w:rsidRDefault="001A227D" w:rsidP="00EF0B66">
      <w:pPr>
        <w:spacing w:after="0" w:line="240" w:lineRule="auto"/>
        <w:ind w:firstLine="720"/>
        <w:jc w:val="both"/>
        <w:rPr>
          <w:rFonts w:ascii="Times New Roman" w:hAnsi="Times New Roman"/>
          <w:sz w:val="26"/>
          <w:szCs w:val="26"/>
          <w:lang w:eastAsia="ru-RU"/>
        </w:rPr>
      </w:pPr>
      <w:r w:rsidRPr="00EF0B66">
        <w:rPr>
          <w:rFonts w:ascii="Times New Roman" w:hAnsi="Times New Roman"/>
          <w:sz w:val="26"/>
          <w:szCs w:val="26"/>
          <w:lang w:eastAsia="ru-RU"/>
        </w:rPr>
        <w:t>1.Предоставить________________________</w:t>
      </w:r>
      <w:r>
        <w:rPr>
          <w:rFonts w:ascii="Times New Roman" w:hAnsi="Times New Roman"/>
          <w:sz w:val="26"/>
          <w:szCs w:val="26"/>
          <w:lang w:eastAsia="ru-RU"/>
        </w:rPr>
        <w:t>_____________________________</w:t>
      </w:r>
    </w:p>
    <w:p w:rsidR="001A227D" w:rsidRPr="00EF0B66" w:rsidRDefault="001A227D" w:rsidP="00EF0B66">
      <w:pPr>
        <w:autoSpaceDE w:val="0"/>
        <w:autoSpaceDN w:val="0"/>
        <w:adjustRightInd w:val="0"/>
        <w:spacing w:after="0" w:line="240" w:lineRule="auto"/>
        <w:jc w:val="center"/>
        <w:rPr>
          <w:rFonts w:ascii="Times New Roman" w:hAnsi="Times New Roman"/>
          <w:sz w:val="20"/>
          <w:szCs w:val="20"/>
          <w:lang w:eastAsia="ru-RU"/>
        </w:rPr>
      </w:pPr>
      <w:r w:rsidRPr="00EF0B66">
        <w:rPr>
          <w:rFonts w:ascii="Times New Roman" w:hAnsi="Times New Roman"/>
          <w:sz w:val="20"/>
          <w:szCs w:val="20"/>
          <w:lang w:eastAsia="ru-RU"/>
        </w:rPr>
        <w:t xml:space="preserve">                                   полное наименование юридического лица, ОГРН</w:t>
      </w:r>
    </w:p>
    <w:p w:rsidR="001A227D" w:rsidRPr="00EF0B66" w:rsidRDefault="001A227D" w:rsidP="00EF0B66">
      <w:pPr>
        <w:autoSpaceDE w:val="0"/>
        <w:autoSpaceDN w:val="0"/>
        <w:adjustRightInd w:val="0"/>
        <w:spacing w:after="0" w:line="240" w:lineRule="auto"/>
        <w:rPr>
          <w:rFonts w:ascii="Times New Roman" w:hAnsi="Times New Roman"/>
          <w:sz w:val="20"/>
          <w:szCs w:val="20"/>
          <w:lang w:eastAsia="ru-RU"/>
        </w:rPr>
      </w:pPr>
    </w:p>
    <w:p w:rsidR="001A227D" w:rsidRDefault="001A227D" w:rsidP="00EF0B66">
      <w:pPr>
        <w:spacing w:after="0" w:line="240" w:lineRule="auto"/>
        <w:jc w:val="both"/>
        <w:rPr>
          <w:rFonts w:ascii="Times New Roman" w:hAnsi="Times New Roman"/>
          <w:sz w:val="26"/>
          <w:szCs w:val="26"/>
          <w:lang w:eastAsia="ru-RU"/>
        </w:rPr>
      </w:pPr>
      <w:r w:rsidRPr="00EF0B66">
        <w:rPr>
          <w:rFonts w:ascii="Times New Roman" w:hAnsi="Times New Roman"/>
          <w:sz w:val="26"/>
          <w:szCs w:val="26"/>
          <w:lang w:eastAsia="ru-RU"/>
        </w:rPr>
        <w:t>в постоянное (бессрочное) пользование земельный участок</w:t>
      </w:r>
      <w:r>
        <w:rPr>
          <w:rFonts w:ascii="Times New Roman" w:hAnsi="Times New Roman"/>
          <w:sz w:val="26"/>
          <w:szCs w:val="26"/>
          <w:lang w:eastAsia="ru-RU"/>
        </w:rPr>
        <w:t xml:space="preserve"> _______________________________________________________________________</w:t>
      </w:r>
    </w:p>
    <w:p w:rsidR="001A227D" w:rsidRPr="00510E32" w:rsidRDefault="001A227D" w:rsidP="00EF0B66">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_______________________________________________________________________</w:t>
      </w:r>
    </w:p>
    <w:p w:rsidR="001A227D" w:rsidRPr="00EF0B66" w:rsidRDefault="001A227D" w:rsidP="00EF0B66">
      <w:pPr>
        <w:autoSpaceDE w:val="0"/>
        <w:autoSpaceDN w:val="0"/>
        <w:adjustRightInd w:val="0"/>
        <w:spacing w:after="0" w:line="240" w:lineRule="auto"/>
        <w:jc w:val="center"/>
        <w:rPr>
          <w:rFonts w:ascii="Times New Roman" w:hAnsi="Times New Roman"/>
          <w:sz w:val="18"/>
          <w:szCs w:val="18"/>
          <w:lang w:eastAsia="ru-RU"/>
        </w:rPr>
      </w:pPr>
      <w:r w:rsidRPr="00EF0B66">
        <w:rPr>
          <w:rFonts w:ascii="Times New Roman" w:hAnsi="Times New Roman"/>
          <w:sz w:val="18"/>
          <w:szCs w:val="18"/>
          <w:lang w:eastAsia="ru-RU"/>
        </w:rPr>
        <w:t>характеристики, позволяющие однозначно идентифицировать земельный участок: категория земель, кадастровый номер, площадь, местоположение, разрешенное использование</w:t>
      </w:r>
    </w:p>
    <w:p w:rsidR="001A227D" w:rsidRPr="00EF0B66" w:rsidRDefault="001A227D" w:rsidP="00B04960">
      <w:pPr>
        <w:spacing w:after="0" w:line="240" w:lineRule="auto"/>
        <w:ind w:firstLine="720"/>
        <w:jc w:val="both"/>
        <w:rPr>
          <w:rFonts w:ascii="Times New Roman" w:hAnsi="Times New Roman"/>
          <w:sz w:val="26"/>
          <w:szCs w:val="20"/>
          <w:lang w:eastAsia="ru-RU"/>
        </w:rPr>
      </w:pPr>
      <w:r>
        <w:rPr>
          <w:sz w:val="26"/>
          <w:szCs w:val="26"/>
        </w:rPr>
        <w:t>2</w:t>
      </w:r>
      <w:r w:rsidRPr="00EF0B66">
        <w:rPr>
          <w:sz w:val="26"/>
          <w:szCs w:val="26"/>
        </w:rPr>
        <w:t xml:space="preserve">. </w:t>
      </w:r>
      <w:r w:rsidRPr="00EF0B66">
        <w:rPr>
          <w:rFonts w:ascii="Times New Roman" w:hAnsi="Times New Roman"/>
          <w:sz w:val="26"/>
          <w:szCs w:val="26"/>
          <w:lang w:eastAsia="ru-RU"/>
        </w:rPr>
        <w:t>Контроль за исполнением распоряжения возложить на</w:t>
      </w:r>
      <w:r w:rsidRPr="00EF0B66">
        <w:rPr>
          <w:rFonts w:ascii="Times New Roman" w:hAnsi="Times New Roman"/>
          <w:sz w:val="26"/>
          <w:szCs w:val="20"/>
          <w:lang w:eastAsia="ru-RU"/>
        </w:rPr>
        <w:t xml:space="preserve"> _________________________________________________________________________</w:t>
      </w:r>
      <w:r>
        <w:rPr>
          <w:rFonts w:ascii="Times New Roman" w:hAnsi="Times New Roman"/>
          <w:sz w:val="26"/>
          <w:szCs w:val="20"/>
          <w:lang w:eastAsia="ru-RU"/>
        </w:rPr>
        <w:t>_____________________________________________________________________</w:t>
      </w:r>
      <w:r w:rsidRPr="00EF0B66">
        <w:rPr>
          <w:rFonts w:ascii="Times New Roman" w:hAnsi="Times New Roman"/>
          <w:sz w:val="26"/>
          <w:szCs w:val="20"/>
          <w:lang w:eastAsia="ru-RU"/>
        </w:rPr>
        <w:t>.</w:t>
      </w:r>
    </w:p>
    <w:p w:rsidR="001A227D" w:rsidRPr="00EF0B66" w:rsidRDefault="001A227D" w:rsidP="00EF0B66">
      <w:pPr>
        <w:keepNext/>
        <w:spacing w:after="0" w:line="240" w:lineRule="auto"/>
        <w:jc w:val="both"/>
        <w:outlineLvl w:val="2"/>
        <w:rPr>
          <w:rFonts w:ascii="Times New Roman" w:hAnsi="Times New Roman"/>
          <w:sz w:val="28"/>
          <w:szCs w:val="24"/>
          <w:lang w:eastAsia="ru-RU"/>
        </w:rPr>
      </w:pPr>
      <w:r w:rsidRPr="00EF0B66">
        <w:rPr>
          <w:rFonts w:ascii="Times New Roman" w:hAnsi="Times New Roman"/>
          <w:sz w:val="18"/>
          <w:szCs w:val="18"/>
          <w:lang w:eastAsia="ru-RU"/>
        </w:rPr>
        <w:t xml:space="preserve">      должность, инициалы, фамилия должностного лица, на которого возлагается функция по осуществлению контроля </w:t>
      </w:r>
    </w:p>
    <w:p w:rsidR="001A227D" w:rsidRPr="00EF0B66" w:rsidRDefault="001A227D" w:rsidP="00EF0B66">
      <w:pPr>
        <w:spacing w:after="0" w:line="240" w:lineRule="auto"/>
        <w:ind w:firstLine="720"/>
        <w:jc w:val="both"/>
        <w:rPr>
          <w:rFonts w:ascii="Times New Roman" w:hAnsi="Times New Roman"/>
          <w:sz w:val="26"/>
          <w:szCs w:val="26"/>
          <w:lang w:eastAsia="ru-RU"/>
        </w:rPr>
      </w:pPr>
    </w:p>
    <w:p w:rsidR="001A227D" w:rsidRPr="00EF0B66" w:rsidRDefault="001A227D" w:rsidP="00EF0B66">
      <w:pPr>
        <w:spacing w:after="0" w:line="240" w:lineRule="auto"/>
        <w:rPr>
          <w:rFonts w:ascii="Times New Roman" w:hAnsi="Times New Roman"/>
          <w:sz w:val="26"/>
          <w:szCs w:val="26"/>
          <w:lang w:eastAsia="ru-RU"/>
        </w:rPr>
      </w:pPr>
    </w:p>
    <w:tbl>
      <w:tblPr>
        <w:tblW w:w="0" w:type="auto"/>
        <w:tblInd w:w="250" w:type="dxa"/>
        <w:tblLayout w:type="fixed"/>
        <w:tblLook w:val="00A0" w:firstRow="1" w:lastRow="0" w:firstColumn="1" w:lastColumn="0" w:noHBand="0" w:noVBand="0"/>
      </w:tblPr>
      <w:tblGrid>
        <w:gridCol w:w="4820"/>
        <w:gridCol w:w="2268"/>
        <w:gridCol w:w="2686"/>
      </w:tblGrid>
      <w:tr w:rsidR="001A227D" w:rsidRPr="0093783F" w:rsidTr="00B9357E">
        <w:tc>
          <w:tcPr>
            <w:tcW w:w="4820" w:type="dxa"/>
          </w:tcPr>
          <w:p w:rsidR="001A227D" w:rsidRPr="00EF0B66" w:rsidRDefault="001A227D" w:rsidP="00120096">
            <w:pPr>
              <w:keepNext/>
              <w:spacing w:after="0" w:line="240" w:lineRule="auto"/>
              <w:outlineLvl w:val="0"/>
              <w:rPr>
                <w:rFonts w:ascii="Times New Roman" w:hAnsi="Times New Roman"/>
                <w:sz w:val="18"/>
                <w:szCs w:val="18"/>
                <w:lang w:eastAsia="ru-RU"/>
              </w:rPr>
            </w:pPr>
            <w:r w:rsidRPr="00EF0B66">
              <w:rPr>
                <w:rFonts w:ascii="Times New Roman" w:hAnsi="Times New Roman"/>
                <w:sz w:val="26"/>
                <w:szCs w:val="26"/>
                <w:lang w:eastAsia="ru-RU"/>
              </w:rPr>
              <w:t>____________________________</w:t>
            </w:r>
            <w:r w:rsidRPr="00EF0B66">
              <w:rPr>
                <w:rFonts w:ascii="Times New Roman" w:hAnsi="Times New Roman"/>
                <w:b/>
                <w:sz w:val="18"/>
                <w:szCs w:val="18"/>
                <w:lang w:eastAsia="ru-RU"/>
              </w:rPr>
              <w:t xml:space="preserve"> </w:t>
            </w:r>
          </w:p>
          <w:p w:rsidR="001A227D" w:rsidRPr="00EF0B66" w:rsidRDefault="001A227D" w:rsidP="00EF0B66">
            <w:pPr>
              <w:keepNext/>
              <w:spacing w:after="0" w:line="240" w:lineRule="auto"/>
              <w:jc w:val="center"/>
              <w:outlineLvl w:val="0"/>
              <w:rPr>
                <w:rFonts w:ascii="Arial" w:hAnsi="Arial" w:cs="Arial"/>
                <w:b/>
                <w:bCs/>
                <w:kern w:val="32"/>
                <w:sz w:val="28"/>
                <w:szCs w:val="28"/>
                <w:lang w:eastAsia="ru-RU"/>
              </w:rPr>
            </w:pPr>
            <w:r w:rsidRPr="00EF0B66">
              <w:rPr>
                <w:rFonts w:ascii="Times New Roman" w:hAnsi="Times New Roman"/>
                <w:sz w:val="18"/>
                <w:szCs w:val="18"/>
                <w:lang w:eastAsia="ru-RU"/>
              </w:rPr>
              <w:t xml:space="preserve">Должность </w:t>
            </w:r>
          </w:p>
        </w:tc>
        <w:tc>
          <w:tcPr>
            <w:tcW w:w="2268" w:type="dxa"/>
          </w:tcPr>
          <w:p w:rsidR="001A227D" w:rsidRPr="00EF0B66" w:rsidRDefault="001A227D" w:rsidP="00EF0B66">
            <w:pPr>
              <w:spacing w:after="0" w:line="240" w:lineRule="auto"/>
              <w:jc w:val="center"/>
              <w:rPr>
                <w:rFonts w:ascii="Times New Roman" w:hAnsi="Times New Roman"/>
                <w:b/>
                <w:sz w:val="28"/>
                <w:szCs w:val="28"/>
                <w:lang w:eastAsia="ru-RU"/>
              </w:rPr>
            </w:pPr>
            <w:r w:rsidRPr="00EF0B66">
              <w:rPr>
                <w:rFonts w:ascii="Times New Roman" w:hAnsi="Times New Roman"/>
                <w:sz w:val="26"/>
                <w:szCs w:val="26"/>
                <w:lang w:eastAsia="ru-RU"/>
              </w:rPr>
              <w:t>______________</w:t>
            </w:r>
            <w:r w:rsidRPr="00EF0B66">
              <w:rPr>
                <w:rFonts w:ascii="Times New Roman" w:hAnsi="Times New Roman"/>
                <w:b/>
                <w:sz w:val="18"/>
                <w:szCs w:val="18"/>
                <w:lang w:eastAsia="ru-RU"/>
              </w:rPr>
              <w:t xml:space="preserve"> </w:t>
            </w:r>
            <w:r w:rsidRPr="00EF0B66">
              <w:rPr>
                <w:rFonts w:ascii="Times New Roman" w:hAnsi="Times New Roman"/>
                <w:sz w:val="18"/>
                <w:szCs w:val="18"/>
                <w:lang w:eastAsia="ru-RU"/>
              </w:rPr>
              <w:t>подпись</w:t>
            </w:r>
          </w:p>
        </w:tc>
        <w:tc>
          <w:tcPr>
            <w:tcW w:w="2686" w:type="dxa"/>
          </w:tcPr>
          <w:p w:rsidR="001A227D" w:rsidRPr="00EF0B66" w:rsidRDefault="001A227D" w:rsidP="00EF0B66">
            <w:pPr>
              <w:spacing w:after="0" w:line="240" w:lineRule="auto"/>
              <w:jc w:val="both"/>
              <w:rPr>
                <w:rFonts w:ascii="Times New Roman" w:hAnsi="Times New Roman"/>
                <w:sz w:val="26"/>
                <w:szCs w:val="26"/>
                <w:lang w:eastAsia="ru-RU"/>
              </w:rPr>
            </w:pPr>
            <w:r w:rsidRPr="00EF0B66">
              <w:rPr>
                <w:rFonts w:ascii="Times New Roman" w:hAnsi="Times New Roman"/>
                <w:sz w:val="26"/>
                <w:szCs w:val="26"/>
                <w:lang w:eastAsia="ru-RU"/>
              </w:rPr>
              <w:t>_________________</w:t>
            </w:r>
          </w:p>
          <w:p w:rsidR="001A227D" w:rsidRPr="00EF0B66" w:rsidRDefault="001A227D" w:rsidP="00EF0B66">
            <w:pPr>
              <w:spacing w:after="0" w:line="240" w:lineRule="auto"/>
              <w:jc w:val="center"/>
              <w:rPr>
                <w:rFonts w:ascii="Times New Roman" w:hAnsi="Times New Roman"/>
                <w:sz w:val="28"/>
                <w:szCs w:val="28"/>
                <w:lang w:eastAsia="ru-RU"/>
              </w:rPr>
            </w:pPr>
            <w:r w:rsidRPr="00EF0B66">
              <w:rPr>
                <w:rFonts w:ascii="Times New Roman" w:hAnsi="Times New Roman"/>
                <w:sz w:val="18"/>
                <w:szCs w:val="18"/>
                <w:lang w:eastAsia="ru-RU"/>
              </w:rPr>
              <w:t>И.</w:t>
            </w:r>
            <w:r>
              <w:rPr>
                <w:rFonts w:ascii="Times New Roman" w:hAnsi="Times New Roman"/>
                <w:sz w:val="18"/>
                <w:szCs w:val="18"/>
                <w:lang w:eastAsia="ru-RU"/>
              </w:rPr>
              <w:t xml:space="preserve">О. </w:t>
            </w:r>
            <w:r w:rsidRPr="00EF0B66">
              <w:rPr>
                <w:rFonts w:ascii="Times New Roman" w:hAnsi="Times New Roman"/>
                <w:sz w:val="18"/>
                <w:szCs w:val="18"/>
                <w:lang w:eastAsia="ru-RU"/>
              </w:rPr>
              <w:t>Фамилия</w:t>
            </w:r>
          </w:p>
        </w:tc>
      </w:tr>
    </w:tbl>
    <w:p w:rsidR="001A227D" w:rsidRPr="00EF0B66" w:rsidRDefault="001A227D" w:rsidP="00EF0B66">
      <w:pPr>
        <w:spacing w:after="0" w:line="240" w:lineRule="auto"/>
        <w:rPr>
          <w:rFonts w:ascii="Times New Roman" w:hAnsi="Times New Roman"/>
          <w:sz w:val="26"/>
          <w:szCs w:val="26"/>
          <w:lang w:eastAsia="ru-RU"/>
        </w:rPr>
      </w:pPr>
      <w:r w:rsidRPr="00EF0B66">
        <w:rPr>
          <w:rFonts w:ascii="Times New Roman" w:hAnsi="Times New Roman"/>
          <w:sz w:val="26"/>
          <w:szCs w:val="26"/>
          <w:lang w:eastAsia="ru-RU"/>
        </w:rPr>
        <w:t xml:space="preserve"> </w:t>
      </w:r>
    </w:p>
    <w:tbl>
      <w:tblPr>
        <w:tblW w:w="0" w:type="auto"/>
        <w:tblLook w:val="00A0" w:firstRow="1" w:lastRow="0" w:firstColumn="1" w:lastColumn="0" w:noHBand="0" w:noVBand="0"/>
      </w:tblPr>
      <w:tblGrid>
        <w:gridCol w:w="4672"/>
        <w:gridCol w:w="4673"/>
      </w:tblGrid>
      <w:tr w:rsidR="001A227D" w:rsidRPr="0093783F" w:rsidTr="0093783F">
        <w:tc>
          <w:tcPr>
            <w:tcW w:w="4672" w:type="dxa"/>
          </w:tcPr>
          <w:p w:rsidR="001A227D" w:rsidRPr="0093783F" w:rsidRDefault="001A227D" w:rsidP="0093783F">
            <w:pPr>
              <w:spacing w:after="0" w:line="240" w:lineRule="auto"/>
              <w:jc w:val="both"/>
              <w:rPr>
                <w:rFonts w:ascii="Times New Roman" w:hAnsi="Times New Roman"/>
                <w:color w:val="000000"/>
                <w:sz w:val="26"/>
                <w:szCs w:val="26"/>
              </w:rPr>
            </w:pPr>
          </w:p>
        </w:tc>
        <w:tc>
          <w:tcPr>
            <w:tcW w:w="4673" w:type="dxa"/>
          </w:tcPr>
          <w:p w:rsidR="001A227D" w:rsidRPr="0093783F" w:rsidRDefault="001A227D" w:rsidP="0093783F">
            <w:pPr>
              <w:spacing w:after="0" w:line="240" w:lineRule="auto"/>
              <w:jc w:val="center"/>
              <w:rPr>
                <w:rFonts w:ascii="Times New Roman" w:hAnsi="Times New Roman"/>
                <w:color w:val="000000"/>
                <w:sz w:val="26"/>
                <w:szCs w:val="26"/>
              </w:rPr>
            </w:pPr>
          </w:p>
          <w:p w:rsidR="001A227D" w:rsidRPr="0093783F" w:rsidRDefault="001A227D" w:rsidP="0093783F">
            <w:pPr>
              <w:spacing w:after="0" w:line="240" w:lineRule="auto"/>
              <w:jc w:val="center"/>
              <w:rPr>
                <w:rFonts w:ascii="Times New Roman" w:hAnsi="Times New Roman"/>
                <w:color w:val="000000"/>
                <w:sz w:val="26"/>
                <w:szCs w:val="26"/>
              </w:rPr>
            </w:pPr>
            <w:r w:rsidRPr="0093783F">
              <w:rPr>
                <w:rFonts w:ascii="Times New Roman" w:hAnsi="Times New Roman"/>
                <w:color w:val="000000"/>
                <w:sz w:val="26"/>
                <w:szCs w:val="26"/>
              </w:rPr>
              <w:t xml:space="preserve">Приложение № </w:t>
            </w:r>
            <w:r>
              <w:rPr>
                <w:rFonts w:ascii="Times New Roman" w:hAnsi="Times New Roman"/>
                <w:color w:val="000000"/>
                <w:sz w:val="26"/>
                <w:szCs w:val="26"/>
              </w:rPr>
              <w:t>4</w:t>
            </w:r>
          </w:p>
          <w:p w:rsidR="001A227D" w:rsidRDefault="001A227D" w:rsidP="0093783F">
            <w:pPr>
              <w:pBdr>
                <w:bottom w:val="single" w:sz="12" w:space="1" w:color="auto"/>
              </w:pBdr>
              <w:spacing w:after="0" w:line="240" w:lineRule="auto"/>
              <w:jc w:val="center"/>
              <w:rPr>
                <w:rFonts w:ascii="Times New Roman" w:hAnsi="Times New Roman"/>
                <w:sz w:val="26"/>
                <w:szCs w:val="26"/>
              </w:rPr>
            </w:pPr>
            <w:r w:rsidRPr="0093783F">
              <w:rPr>
                <w:rFonts w:ascii="Times New Roman" w:hAnsi="Times New Roman"/>
                <w:color w:val="000000"/>
                <w:sz w:val="26"/>
                <w:szCs w:val="26"/>
              </w:rPr>
              <w:t xml:space="preserve">к Административному регламенту предоставления государственной услуги </w:t>
            </w:r>
            <w:r w:rsidRPr="0093783F">
              <w:rPr>
                <w:rFonts w:ascii="Times New Roman" w:hAnsi="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1A227D" w:rsidRPr="0093783F" w:rsidRDefault="001A227D" w:rsidP="0093783F">
            <w:pPr>
              <w:pBdr>
                <w:bottom w:val="single" w:sz="12" w:space="1" w:color="auto"/>
              </w:pBdr>
              <w:spacing w:after="0" w:line="240" w:lineRule="auto"/>
              <w:jc w:val="center"/>
              <w:rPr>
                <w:rFonts w:ascii="Times New Roman" w:hAnsi="Times New Roman"/>
                <w:color w:val="000000"/>
                <w:sz w:val="26"/>
                <w:szCs w:val="26"/>
              </w:rPr>
            </w:pPr>
          </w:p>
          <w:p w:rsidR="001A227D" w:rsidRPr="0093783F" w:rsidRDefault="001A227D" w:rsidP="0093783F">
            <w:pPr>
              <w:pBdr>
                <w:bottom w:val="single" w:sz="12" w:space="1" w:color="auto"/>
              </w:pBdr>
              <w:spacing w:after="0" w:line="240" w:lineRule="auto"/>
              <w:jc w:val="center"/>
              <w:rPr>
                <w:rFonts w:ascii="Times New Roman" w:hAnsi="Times New Roman"/>
                <w:color w:val="000000"/>
                <w:sz w:val="26"/>
                <w:szCs w:val="26"/>
              </w:rPr>
            </w:pPr>
          </w:p>
          <w:p w:rsidR="001A227D" w:rsidRPr="0093783F" w:rsidRDefault="001A227D" w:rsidP="0093783F">
            <w:pPr>
              <w:spacing w:after="0" w:line="240" w:lineRule="auto"/>
              <w:jc w:val="center"/>
              <w:rPr>
                <w:rFonts w:ascii="Times New Roman" w:hAnsi="Times New Roman"/>
                <w:sz w:val="28"/>
                <w:szCs w:val="28"/>
              </w:rPr>
            </w:pPr>
            <w:r w:rsidRPr="0093783F">
              <w:rPr>
                <w:rFonts w:ascii="Times New Roman" w:hAnsi="Times New Roman"/>
                <w:color w:val="000000"/>
                <w:sz w:val="26"/>
                <w:szCs w:val="26"/>
              </w:rPr>
              <w:t>от «__» _______________202_ года</w:t>
            </w:r>
          </w:p>
          <w:p w:rsidR="001A227D" w:rsidRPr="0093783F" w:rsidRDefault="001A227D" w:rsidP="0093783F">
            <w:pPr>
              <w:spacing w:after="0" w:line="240" w:lineRule="auto"/>
              <w:jc w:val="both"/>
              <w:rPr>
                <w:rFonts w:ascii="Times New Roman" w:hAnsi="Times New Roman"/>
                <w:color w:val="000000"/>
                <w:sz w:val="26"/>
                <w:szCs w:val="26"/>
              </w:rPr>
            </w:pPr>
          </w:p>
        </w:tc>
      </w:tr>
    </w:tbl>
    <w:p w:rsidR="001A227D" w:rsidRDefault="001A227D" w:rsidP="00EF0B66">
      <w:pPr>
        <w:spacing w:after="0" w:line="240" w:lineRule="auto"/>
        <w:ind w:firstLine="709"/>
        <w:jc w:val="both"/>
        <w:rPr>
          <w:rFonts w:ascii="Times New Roman" w:hAnsi="Times New Roman"/>
          <w:color w:val="000000"/>
          <w:sz w:val="26"/>
          <w:szCs w:val="26"/>
        </w:rPr>
      </w:pPr>
    </w:p>
    <w:p w:rsidR="001A227D" w:rsidRPr="00F35F38" w:rsidRDefault="001A227D" w:rsidP="00EF0B66">
      <w:pPr>
        <w:spacing w:after="0" w:line="240" w:lineRule="auto"/>
        <w:ind w:firstLine="709"/>
        <w:jc w:val="center"/>
        <w:rPr>
          <w:rFonts w:ascii="Times New Roman" w:hAnsi="Times New Roman"/>
          <w:b/>
          <w:sz w:val="26"/>
          <w:szCs w:val="26"/>
        </w:rPr>
      </w:pPr>
      <w:r>
        <w:rPr>
          <w:rFonts w:ascii="Times New Roman" w:hAnsi="Times New Roman"/>
          <w:b/>
          <w:sz w:val="26"/>
          <w:szCs w:val="26"/>
        </w:rPr>
        <w:t xml:space="preserve">Форма договора безвозмездного пользования земельным участком, </w:t>
      </w:r>
      <w:r w:rsidRPr="00F35F38">
        <w:rPr>
          <w:rFonts w:ascii="Times New Roman" w:hAnsi="Times New Roman"/>
          <w:b/>
          <w:sz w:val="26"/>
          <w:szCs w:val="26"/>
        </w:rPr>
        <w:t>находящ</w:t>
      </w:r>
      <w:r>
        <w:rPr>
          <w:rFonts w:ascii="Times New Roman" w:hAnsi="Times New Roman"/>
          <w:b/>
          <w:sz w:val="26"/>
          <w:szCs w:val="26"/>
        </w:rPr>
        <w:t>имс</w:t>
      </w:r>
      <w:r w:rsidRPr="00F35F38">
        <w:rPr>
          <w:rFonts w:ascii="Times New Roman" w:hAnsi="Times New Roman"/>
          <w:b/>
          <w:sz w:val="26"/>
          <w:szCs w:val="26"/>
        </w:rPr>
        <w:t>я в муниципальной собственности или государственная собственность на который не разграничена</w:t>
      </w:r>
    </w:p>
    <w:p w:rsidR="001A227D" w:rsidRDefault="001A227D" w:rsidP="00EF0B66">
      <w:pPr>
        <w:autoSpaceDE w:val="0"/>
        <w:autoSpaceDN w:val="0"/>
        <w:adjustRightInd w:val="0"/>
        <w:spacing w:after="0" w:line="240" w:lineRule="auto"/>
        <w:jc w:val="center"/>
        <w:rPr>
          <w:rFonts w:ascii="Times New Roman" w:hAnsi="Times New Roman"/>
          <w:b/>
          <w:bCs/>
          <w:sz w:val="26"/>
          <w:szCs w:val="26"/>
          <w:lang w:eastAsia="ru-RU"/>
        </w:rPr>
      </w:pPr>
    </w:p>
    <w:p w:rsidR="001A227D" w:rsidRPr="00266FD7" w:rsidRDefault="001A227D" w:rsidP="00266FD7">
      <w:pPr>
        <w:pStyle w:val="ConsPlusNormal"/>
        <w:widowControl/>
        <w:jc w:val="both"/>
        <w:outlineLvl w:val="0"/>
        <w:rPr>
          <w:rFonts w:ascii="Times New Roman" w:hAnsi="Times New Roman"/>
          <w:b/>
          <w:sz w:val="26"/>
          <w:szCs w:val="26"/>
        </w:rPr>
      </w:pPr>
    </w:p>
    <w:p w:rsidR="001A227D" w:rsidRPr="00266FD7" w:rsidRDefault="001A227D" w:rsidP="00266FD7">
      <w:pPr>
        <w:pStyle w:val="ConsPlusNonformat"/>
        <w:widowControl/>
        <w:rPr>
          <w:rFonts w:ascii="Times New Roman" w:hAnsi="Times New Roman" w:cs="Times New Roman"/>
          <w:b/>
          <w:sz w:val="26"/>
          <w:szCs w:val="26"/>
        </w:rPr>
      </w:pPr>
    </w:p>
    <w:p w:rsidR="001A227D" w:rsidRPr="00266FD7" w:rsidRDefault="001A227D" w:rsidP="00266FD7">
      <w:pPr>
        <w:pStyle w:val="ConsPlusNonformat"/>
        <w:widowControl/>
        <w:jc w:val="center"/>
        <w:rPr>
          <w:rFonts w:ascii="Times New Roman" w:hAnsi="Times New Roman" w:cs="Times New Roman"/>
          <w:b/>
          <w:sz w:val="26"/>
          <w:szCs w:val="26"/>
        </w:rPr>
      </w:pPr>
      <w:r w:rsidRPr="00266FD7">
        <w:rPr>
          <w:rFonts w:ascii="Times New Roman" w:hAnsi="Times New Roman" w:cs="Times New Roman"/>
          <w:b/>
          <w:sz w:val="26"/>
          <w:szCs w:val="26"/>
        </w:rPr>
        <w:t>ДОГОВОР № ________</w:t>
      </w:r>
    </w:p>
    <w:p w:rsidR="001A227D" w:rsidRPr="00266FD7" w:rsidRDefault="001A227D" w:rsidP="00266FD7">
      <w:pPr>
        <w:pStyle w:val="ConsPlusNonformat"/>
        <w:widowControl/>
        <w:jc w:val="center"/>
        <w:rPr>
          <w:rFonts w:ascii="Times New Roman" w:hAnsi="Times New Roman" w:cs="Times New Roman"/>
          <w:b/>
          <w:sz w:val="26"/>
          <w:szCs w:val="26"/>
        </w:rPr>
      </w:pPr>
      <w:r w:rsidRPr="00266FD7">
        <w:rPr>
          <w:rFonts w:ascii="Times New Roman" w:hAnsi="Times New Roman" w:cs="Times New Roman"/>
          <w:b/>
          <w:sz w:val="26"/>
          <w:szCs w:val="26"/>
        </w:rPr>
        <w:t xml:space="preserve">безвозмездного пользования земельным участком, </w:t>
      </w:r>
    </w:p>
    <w:p w:rsidR="001A227D" w:rsidRPr="00266FD7" w:rsidRDefault="001A227D" w:rsidP="00266FD7">
      <w:pPr>
        <w:pStyle w:val="ConsPlusNonformat"/>
        <w:widowControl/>
        <w:jc w:val="center"/>
        <w:rPr>
          <w:rFonts w:ascii="Times New Roman" w:hAnsi="Times New Roman" w:cs="Times New Roman"/>
          <w:b/>
          <w:sz w:val="26"/>
          <w:szCs w:val="26"/>
        </w:rPr>
      </w:pPr>
      <w:r w:rsidRPr="00266FD7">
        <w:rPr>
          <w:rFonts w:ascii="Times New Roman" w:hAnsi="Times New Roman" w:cs="Times New Roman"/>
          <w:b/>
          <w:sz w:val="26"/>
          <w:szCs w:val="26"/>
        </w:rPr>
        <w:t xml:space="preserve">находящимся в муниципальной собственности или государственная </w:t>
      </w:r>
    </w:p>
    <w:p w:rsidR="001A227D" w:rsidRPr="00266FD7" w:rsidRDefault="001A227D" w:rsidP="00266FD7">
      <w:pPr>
        <w:pStyle w:val="ConsPlusNonformat"/>
        <w:widowControl/>
        <w:jc w:val="center"/>
        <w:rPr>
          <w:rFonts w:ascii="Times New Roman" w:hAnsi="Times New Roman" w:cs="Times New Roman"/>
          <w:b/>
          <w:sz w:val="26"/>
          <w:szCs w:val="26"/>
        </w:rPr>
      </w:pPr>
      <w:r w:rsidRPr="00266FD7">
        <w:rPr>
          <w:rFonts w:ascii="Times New Roman" w:hAnsi="Times New Roman" w:cs="Times New Roman"/>
          <w:b/>
          <w:sz w:val="26"/>
          <w:szCs w:val="26"/>
        </w:rPr>
        <w:t>собственность на который не разграничена</w:t>
      </w:r>
    </w:p>
    <w:p w:rsidR="001A227D" w:rsidRPr="00266FD7" w:rsidRDefault="001A227D" w:rsidP="00266FD7">
      <w:pPr>
        <w:pStyle w:val="ConsPlusNonformat"/>
        <w:widowControl/>
        <w:jc w:val="center"/>
        <w:rPr>
          <w:rFonts w:ascii="Times New Roman" w:hAnsi="Times New Roman" w:cs="Times New Roman"/>
          <w:b/>
          <w:sz w:val="26"/>
          <w:szCs w:val="26"/>
        </w:rPr>
      </w:pPr>
    </w:p>
    <w:p w:rsidR="001A227D" w:rsidRPr="00266FD7" w:rsidRDefault="001A227D" w:rsidP="00266FD7">
      <w:pPr>
        <w:pStyle w:val="ConsPlusNonformat"/>
        <w:widowControl/>
        <w:rPr>
          <w:rFonts w:ascii="Times New Roman" w:hAnsi="Times New Roman" w:cs="Times New Roman"/>
          <w:sz w:val="26"/>
          <w:szCs w:val="26"/>
        </w:rPr>
      </w:pPr>
    </w:p>
    <w:p w:rsidR="001A227D" w:rsidRPr="00266FD7" w:rsidRDefault="001A227D" w:rsidP="00266FD7">
      <w:pPr>
        <w:pStyle w:val="ConsPlusNonformat"/>
        <w:widowControl/>
        <w:rPr>
          <w:rFonts w:ascii="Times New Roman" w:hAnsi="Times New Roman" w:cs="Times New Roman"/>
          <w:sz w:val="26"/>
          <w:szCs w:val="26"/>
        </w:rPr>
      </w:pPr>
      <w:r w:rsidRPr="00266FD7">
        <w:rPr>
          <w:rFonts w:ascii="Times New Roman" w:hAnsi="Times New Roman" w:cs="Times New Roman"/>
          <w:sz w:val="26"/>
          <w:szCs w:val="26"/>
        </w:rPr>
        <w:t xml:space="preserve">_____________                                                                   </w:t>
      </w:r>
      <w:r>
        <w:rPr>
          <w:rFonts w:ascii="Times New Roman" w:hAnsi="Times New Roman" w:cs="Times New Roman"/>
          <w:sz w:val="26"/>
          <w:szCs w:val="26"/>
        </w:rPr>
        <w:t xml:space="preserve">            </w:t>
      </w:r>
      <w:r w:rsidRPr="00266FD7">
        <w:rPr>
          <w:rFonts w:ascii="Times New Roman" w:hAnsi="Times New Roman" w:cs="Times New Roman"/>
          <w:sz w:val="26"/>
          <w:szCs w:val="26"/>
        </w:rPr>
        <w:t>_____________2023 г.</w:t>
      </w:r>
    </w:p>
    <w:p w:rsidR="001A227D" w:rsidRPr="00266FD7" w:rsidRDefault="001A227D" w:rsidP="00266FD7">
      <w:pPr>
        <w:pStyle w:val="ConsPlusNonformat"/>
        <w:widowControl/>
        <w:rPr>
          <w:rFonts w:ascii="Times New Roman" w:hAnsi="Times New Roman" w:cs="Times New Roman"/>
          <w:sz w:val="26"/>
          <w:szCs w:val="26"/>
        </w:rPr>
      </w:pPr>
    </w:p>
    <w:p w:rsidR="001A227D" w:rsidRPr="00266FD7" w:rsidRDefault="001A227D" w:rsidP="00266FD7">
      <w:pPr>
        <w:pStyle w:val="ConsPlusNonformat"/>
        <w:widowControl/>
        <w:tabs>
          <w:tab w:val="left" w:pos="735"/>
        </w:tabs>
        <w:jc w:val="both"/>
        <w:rPr>
          <w:rFonts w:ascii="Times New Roman" w:hAnsi="Times New Roman" w:cs="Times New Roman"/>
          <w:sz w:val="26"/>
          <w:szCs w:val="26"/>
        </w:rPr>
      </w:pPr>
      <w:r w:rsidRPr="00266FD7">
        <w:rPr>
          <w:rFonts w:ascii="Times New Roman" w:hAnsi="Times New Roman" w:cs="Times New Roman"/>
          <w:sz w:val="26"/>
          <w:szCs w:val="26"/>
        </w:rPr>
        <w:tab/>
        <w:t>_____________________________________________ в лице _______________________,</w:t>
      </w:r>
    </w:p>
    <w:p w:rsidR="001A227D" w:rsidRPr="00266FD7" w:rsidRDefault="001A227D" w:rsidP="00266FD7">
      <w:pPr>
        <w:pStyle w:val="ConsPlusNonformat"/>
        <w:widowControl/>
        <w:tabs>
          <w:tab w:val="left" w:pos="735"/>
        </w:tabs>
        <w:jc w:val="both"/>
        <w:rPr>
          <w:rFonts w:ascii="Times New Roman" w:hAnsi="Times New Roman" w:cs="Times New Roman"/>
          <w:sz w:val="26"/>
          <w:szCs w:val="26"/>
        </w:rPr>
      </w:pPr>
      <w:r w:rsidRPr="00266FD7">
        <w:rPr>
          <w:rFonts w:ascii="Times New Roman" w:hAnsi="Times New Roman" w:cs="Times New Roman"/>
          <w:sz w:val="26"/>
          <w:szCs w:val="26"/>
        </w:rPr>
        <w:t xml:space="preserve">                 (наименование уполномоченного органа)</w:t>
      </w:r>
    </w:p>
    <w:p w:rsidR="001A227D" w:rsidRPr="00266FD7" w:rsidRDefault="001A227D" w:rsidP="00266FD7">
      <w:pPr>
        <w:pStyle w:val="ConsPlusNonformat"/>
        <w:widowControl/>
        <w:tabs>
          <w:tab w:val="left" w:pos="735"/>
        </w:tabs>
        <w:jc w:val="both"/>
        <w:rPr>
          <w:rFonts w:ascii="Times New Roman" w:hAnsi="Times New Roman" w:cs="Times New Roman"/>
          <w:sz w:val="26"/>
          <w:szCs w:val="26"/>
        </w:rPr>
      </w:pPr>
      <w:r w:rsidRPr="00266FD7">
        <w:rPr>
          <w:rFonts w:ascii="Times New Roman" w:hAnsi="Times New Roman" w:cs="Times New Roman"/>
          <w:sz w:val="26"/>
          <w:szCs w:val="26"/>
        </w:rPr>
        <w:t xml:space="preserve"> действующей на основании _______________________________________________,  именуемая в дальнейшем «Ссудодатель», с одной стороны, и </w:t>
      </w:r>
      <w:r w:rsidRPr="00266FD7">
        <w:rPr>
          <w:rFonts w:ascii="Times New Roman" w:hAnsi="Times New Roman" w:cs="Times New Roman"/>
          <w:bCs/>
          <w:sz w:val="26"/>
          <w:szCs w:val="26"/>
          <w:shd w:val="clear" w:color="auto" w:fill="FFFFFF"/>
        </w:rPr>
        <w:t>__________________________</w:t>
      </w:r>
      <w:r w:rsidRPr="00266FD7">
        <w:rPr>
          <w:rFonts w:ascii="Times New Roman" w:hAnsi="Times New Roman" w:cs="Times New Roman"/>
          <w:sz w:val="26"/>
          <w:szCs w:val="26"/>
        </w:rPr>
        <w:t>),  в лице ________________________________________________________</w:t>
      </w:r>
      <w:r w:rsidRPr="00266FD7">
        <w:rPr>
          <w:rFonts w:ascii="Times New Roman" w:hAnsi="Times New Roman" w:cs="Times New Roman"/>
          <w:bCs/>
          <w:sz w:val="26"/>
          <w:szCs w:val="26"/>
        </w:rPr>
        <w:t xml:space="preserve">, действующего на основании _________________, </w:t>
      </w:r>
      <w:r w:rsidRPr="00266FD7">
        <w:rPr>
          <w:rFonts w:ascii="Times New Roman" w:hAnsi="Times New Roman" w:cs="Times New Roman"/>
          <w:sz w:val="26"/>
          <w:szCs w:val="26"/>
        </w:rPr>
        <w:t>именуемое в дальнейшем «Ссудополучатель», с другой стороны, заключили настоящий договор о нижеследующем:</w:t>
      </w:r>
    </w:p>
    <w:p w:rsidR="001A227D" w:rsidRPr="00266FD7" w:rsidRDefault="001A227D" w:rsidP="00266FD7">
      <w:pPr>
        <w:pStyle w:val="ConsPlusNonformat"/>
        <w:widowControl/>
        <w:tabs>
          <w:tab w:val="left" w:pos="735"/>
        </w:tabs>
        <w:jc w:val="both"/>
        <w:rPr>
          <w:rFonts w:ascii="Times New Roman" w:hAnsi="Times New Roman" w:cs="Times New Roman"/>
          <w:sz w:val="26"/>
          <w:szCs w:val="26"/>
        </w:rPr>
      </w:pPr>
    </w:p>
    <w:p w:rsidR="001A227D" w:rsidRPr="00266FD7" w:rsidRDefault="001A227D" w:rsidP="00266FD7">
      <w:pPr>
        <w:pStyle w:val="ConsPlusNonformat"/>
        <w:widowControl/>
        <w:jc w:val="center"/>
        <w:rPr>
          <w:rFonts w:ascii="Times New Roman" w:hAnsi="Times New Roman" w:cs="Times New Roman"/>
          <w:sz w:val="26"/>
          <w:szCs w:val="26"/>
        </w:rPr>
      </w:pPr>
      <w:r w:rsidRPr="00266FD7">
        <w:rPr>
          <w:rFonts w:ascii="Times New Roman" w:hAnsi="Times New Roman" w:cs="Times New Roman"/>
          <w:sz w:val="26"/>
          <w:szCs w:val="26"/>
        </w:rPr>
        <w:t>1. ПРЕДМЕТ ДОГОВОРА</w:t>
      </w:r>
    </w:p>
    <w:p w:rsidR="001A227D" w:rsidRPr="00266FD7" w:rsidRDefault="001A227D" w:rsidP="00266FD7">
      <w:pPr>
        <w:pStyle w:val="ConsPlusNonformat"/>
        <w:widowControl/>
        <w:jc w:val="center"/>
        <w:rPr>
          <w:rFonts w:ascii="Times New Roman" w:hAnsi="Times New Roman" w:cs="Times New Roman"/>
          <w:sz w:val="26"/>
          <w:szCs w:val="26"/>
        </w:rPr>
      </w:pPr>
    </w:p>
    <w:p w:rsidR="001A227D" w:rsidRPr="00266FD7" w:rsidRDefault="001A227D" w:rsidP="00266FD7">
      <w:pPr>
        <w:pStyle w:val="afa"/>
        <w:tabs>
          <w:tab w:val="left" w:pos="702"/>
        </w:tabs>
        <w:ind w:firstLine="540"/>
        <w:rPr>
          <w:rFonts w:ascii="Times New Roman" w:hAnsi="Times New Roman"/>
          <w:sz w:val="26"/>
          <w:szCs w:val="26"/>
        </w:rPr>
      </w:pPr>
      <w:r w:rsidRPr="00266FD7">
        <w:rPr>
          <w:rFonts w:ascii="Times New Roman" w:hAnsi="Times New Roman"/>
          <w:sz w:val="26"/>
          <w:szCs w:val="26"/>
        </w:rPr>
        <w:t xml:space="preserve"> 1.1. </w:t>
      </w:r>
      <w:r w:rsidRPr="00266FD7">
        <w:rPr>
          <w:rFonts w:ascii="Times New Roman" w:hAnsi="Times New Roman"/>
          <w:bCs/>
          <w:sz w:val="26"/>
          <w:szCs w:val="26"/>
        </w:rPr>
        <w:t xml:space="preserve">В соответствии со статьей 39.10 Земельного кодекса, </w:t>
      </w:r>
      <w:r w:rsidRPr="00266FD7">
        <w:rPr>
          <w:rFonts w:ascii="Times New Roman" w:hAnsi="Times New Roman"/>
          <w:sz w:val="26"/>
          <w:szCs w:val="26"/>
        </w:rPr>
        <w:t>по настоящему договору «Ссудодатель»,  обязуется предоставить в безвозмездное  пользование  «Ссудополучателю»,  а «Ссудополучатель» принять земельный участок находящийся в муниципальной собственности  (государственная собственность на которые не разграничена) с кадастровым номером: __________________</w:t>
      </w:r>
      <w:r>
        <w:rPr>
          <w:rFonts w:ascii="Times New Roman" w:hAnsi="Times New Roman"/>
          <w:sz w:val="26"/>
          <w:szCs w:val="26"/>
        </w:rPr>
        <w:t>_______</w:t>
      </w:r>
      <w:r w:rsidRPr="00266FD7">
        <w:rPr>
          <w:rFonts w:ascii="Times New Roman" w:hAnsi="Times New Roman"/>
          <w:sz w:val="26"/>
          <w:szCs w:val="26"/>
        </w:rPr>
        <w:t>, расположенный по адресу: ______________________________</w:t>
      </w:r>
      <w:r>
        <w:rPr>
          <w:rFonts w:ascii="Times New Roman" w:hAnsi="Times New Roman"/>
          <w:sz w:val="26"/>
          <w:szCs w:val="26"/>
        </w:rPr>
        <w:t>_________</w:t>
      </w:r>
      <w:r w:rsidRPr="00266FD7">
        <w:rPr>
          <w:rFonts w:ascii="Times New Roman" w:hAnsi="Times New Roman"/>
          <w:sz w:val="26"/>
          <w:szCs w:val="26"/>
        </w:rPr>
        <w:t>, с видом разрешенного использования ____________________________________________, площадью _________</w:t>
      </w:r>
      <w:r>
        <w:rPr>
          <w:rFonts w:ascii="Times New Roman" w:hAnsi="Times New Roman"/>
          <w:sz w:val="26"/>
          <w:szCs w:val="26"/>
        </w:rPr>
        <w:t>___</w:t>
      </w:r>
      <w:r w:rsidRPr="00266FD7">
        <w:rPr>
          <w:rFonts w:ascii="Times New Roman" w:hAnsi="Times New Roman"/>
          <w:sz w:val="26"/>
          <w:szCs w:val="26"/>
        </w:rPr>
        <w:t xml:space="preserve">  кв.м, категория земель: </w:t>
      </w:r>
      <w:r>
        <w:rPr>
          <w:rFonts w:ascii="Times New Roman" w:hAnsi="Times New Roman"/>
          <w:sz w:val="26"/>
          <w:szCs w:val="26"/>
        </w:rPr>
        <w:t>________________________________</w:t>
      </w:r>
      <w:r w:rsidRPr="00266FD7">
        <w:rPr>
          <w:rFonts w:ascii="Times New Roman" w:hAnsi="Times New Roman"/>
          <w:sz w:val="26"/>
          <w:szCs w:val="26"/>
        </w:rPr>
        <w:t>_________________________________, цель использования земельного участка: _______________________________________</w:t>
      </w:r>
      <w:r w:rsidRPr="00266FD7">
        <w:rPr>
          <w:rFonts w:ascii="Times New Roman" w:hAnsi="Times New Roman"/>
          <w:color w:val="000000"/>
          <w:sz w:val="26"/>
          <w:szCs w:val="26"/>
        </w:rPr>
        <w:t>.</w:t>
      </w:r>
    </w:p>
    <w:p w:rsidR="001A227D" w:rsidRPr="00266FD7" w:rsidRDefault="001A227D" w:rsidP="00266FD7">
      <w:pPr>
        <w:pStyle w:val="afa"/>
        <w:tabs>
          <w:tab w:val="left" w:pos="546"/>
          <w:tab w:val="left" w:pos="780"/>
        </w:tabs>
        <w:rPr>
          <w:rFonts w:ascii="Times New Roman" w:hAnsi="Times New Roman"/>
          <w:sz w:val="26"/>
          <w:szCs w:val="26"/>
        </w:rPr>
      </w:pPr>
      <w:r w:rsidRPr="00266FD7">
        <w:rPr>
          <w:rFonts w:ascii="Times New Roman" w:hAnsi="Times New Roman"/>
          <w:sz w:val="26"/>
          <w:szCs w:val="26"/>
        </w:rPr>
        <w:tab/>
        <w:t xml:space="preserve"> 1.2. Участок передается в безвозмездное пользование на срок 11 месяцев с ________________2023 г. по_______________2024 г.</w:t>
      </w:r>
    </w:p>
    <w:p w:rsidR="001A227D" w:rsidRPr="00266FD7" w:rsidRDefault="001A227D" w:rsidP="00266FD7">
      <w:pPr>
        <w:tabs>
          <w:tab w:val="left" w:pos="702"/>
        </w:tabs>
        <w:ind w:firstLine="546"/>
        <w:jc w:val="both"/>
        <w:rPr>
          <w:rFonts w:ascii="Times New Roman" w:hAnsi="Times New Roman"/>
          <w:sz w:val="26"/>
          <w:szCs w:val="26"/>
        </w:rPr>
      </w:pPr>
      <w:r w:rsidRPr="00266FD7">
        <w:rPr>
          <w:rFonts w:ascii="Times New Roman" w:hAnsi="Times New Roman"/>
          <w:sz w:val="26"/>
          <w:szCs w:val="26"/>
        </w:rPr>
        <w:t xml:space="preserve"> 1.3. Договор имеет силу передаточного акта.</w:t>
      </w:r>
    </w:p>
    <w:p w:rsidR="001A227D" w:rsidRPr="00266FD7" w:rsidRDefault="001A227D" w:rsidP="00266FD7">
      <w:pPr>
        <w:tabs>
          <w:tab w:val="left" w:pos="702"/>
        </w:tabs>
        <w:ind w:firstLine="546"/>
        <w:jc w:val="both"/>
        <w:rPr>
          <w:rFonts w:ascii="Times New Roman" w:hAnsi="Times New Roman"/>
          <w:sz w:val="26"/>
          <w:szCs w:val="26"/>
        </w:rPr>
      </w:pPr>
      <w:r w:rsidRPr="00266FD7">
        <w:rPr>
          <w:rFonts w:ascii="Times New Roman" w:hAnsi="Times New Roman"/>
          <w:sz w:val="26"/>
          <w:szCs w:val="26"/>
        </w:rPr>
        <w:t xml:space="preserve"> 1.4. «Ссудополучатель» гарантирует, что до подписания Договора, передаваемый земельный участок никому не продан, не подарен, не заложен, не обременен правами третьих лиц, в споре и под арестом не состоит.</w:t>
      </w:r>
    </w:p>
    <w:p w:rsidR="001A227D" w:rsidRPr="00266FD7" w:rsidRDefault="001A227D" w:rsidP="00266FD7">
      <w:pPr>
        <w:pStyle w:val="ConsPlusNormal"/>
        <w:widowControl/>
        <w:jc w:val="center"/>
        <w:rPr>
          <w:rFonts w:ascii="Times New Roman" w:hAnsi="Times New Roman"/>
          <w:sz w:val="26"/>
          <w:szCs w:val="26"/>
        </w:rPr>
      </w:pPr>
      <w:r w:rsidRPr="00266FD7">
        <w:rPr>
          <w:rFonts w:ascii="Times New Roman" w:hAnsi="Times New Roman"/>
          <w:sz w:val="26"/>
          <w:szCs w:val="26"/>
        </w:rPr>
        <w:t>2. ПРАВА И ОБЯЗАННОСТИ СТОРОН</w:t>
      </w:r>
    </w:p>
    <w:p w:rsidR="001A227D" w:rsidRPr="00266FD7" w:rsidRDefault="001A227D" w:rsidP="00266FD7">
      <w:pPr>
        <w:pStyle w:val="ConsPlusNormal"/>
        <w:widowControl/>
        <w:jc w:val="center"/>
        <w:rPr>
          <w:rFonts w:ascii="Times New Roman" w:hAnsi="Times New Roman"/>
          <w:sz w:val="26"/>
          <w:szCs w:val="26"/>
        </w:rPr>
      </w:pPr>
    </w:p>
    <w:p w:rsidR="001A227D" w:rsidRPr="00266FD7" w:rsidRDefault="001A227D" w:rsidP="00266FD7">
      <w:pPr>
        <w:pStyle w:val="ConsPlusNormal"/>
        <w:widowControl/>
        <w:ind w:firstLine="702"/>
        <w:jc w:val="both"/>
        <w:rPr>
          <w:rFonts w:ascii="Times New Roman" w:hAnsi="Times New Roman"/>
          <w:sz w:val="26"/>
          <w:szCs w:val="26"/>
        </w:rPr>
      </w:pPr>
      <w:r w:rsidRPr="00266FD7">
        <w:rPr>
          <w:rFonts w:ascii="Times New Roman" w:hAnsi="Times New Roman"/>
          <w:sz w:val="26"/>
          <w:szCs w:val="26"/>
        </w:rPr>
        <w:t>2.1. «Ссудодатель» обязуется предоставить участок в состоянии, позволяющем его использовать в соответствии с назначением.</w:t>
      </w:r>
    </w:p>
    <w:p w:rsidR="001A227D" w:rsidRPr="00266FD7" w:rsidRDefault="001A227D" w:rsidP="00266FD7">
      <w:pPr>
        <w:pStyle w:val="ConsPlusNormal"/>
        <w:widowControl/>
        <w:ind w:firstLine="702"/>
        <w:jc w:val="both"/>
        <w:rPr>
          <w:rFonts w:ascii="Times New Roman" w:hAnsi="Times New Roman"/>
          <w:sz w:val="26"/>
          <w:szCs w:val="26"/>
        </w:rPr>
      </w:pPr>
      <w:r w:rsidRPr="00266FD7">
        <w:rPr>
          <w:rFonts w:ascii="Times New Roman" w:hAnsi="Times New Roman"/>
          <w:sz w:val="26"/>
          <w:szCs w:val="26"/>
        </w:rPr>
        <w:t>2.2. «Ссудополучатель» имеет право:</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при использовании земельного участка осуществлять работы с соблюдением правил застройки в соответствии с целевым назначением земельного участка и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1A227D" w:rsidRPr="00266FD7" w:rsidRDefault="001A227D" w:rsidP="00266FD7">
      <w:pPr>
        <w:pStyle w:val="ConsPlusNormal"/>
        <w:widowControl/>
        <w:jc w:val="both"/>
        <w:rPr>
          <w:rFonts w:ascii="Times New Roman" w:hAnsi="Times New Roman"/>
          <w:sz w:val="26"/>
          <w:szCs w:val="26"/>
        </w:rPr>
      </w:pPr>
      <w:r w:rsidRPr="00266FD7">
        <w:rPr>
          <w:rFonts w:ascii="Times New Roman" w:hAnsi="Times New Roman"/>
          <w:sz w:val="26"/>
          <w:szCs w:val="26"/>
        </w:rPr>
        <w:t xml:space="preserve">         - требовать досрочного расторжения договора в случаях, предусмотренных настоящим договором;</w:t>
      </w:r>
    </w:p>
    <w:p w:rsidR="001A227D" w:rsidRPr="00266FD7" w:rsidRDefault="001A227D" w:rsidP="00266FD7">
      <w:pPr>
        <w:pStyle w:val="ConsPlusNormal"/>
        <w:widowControl/>
        <w:ind w:firstLine="624"/>
        <w:jc w:val="both"/>
        <w:rPr>
          <w:rFonts w:ascii="Times New Roman" w:hAnsi="Times New Roman"/>
          <w:sz w:val="26"/>
          <w:szCs w:val="26"/>
        </w:rPr>
      </w:pPr>
      <w:r w:rsidRPr="00266FD7">
        <w:rPr>
          <w:rFonts w:ascii="Times New Roman" w:hAnsi="Times New Roman"/>
          <w:sz w:val="26"/>
          <w:szCs w:val="26"/>
        </w:rPr>
        <w:t>- осуществлять другие права по использованию земельного участка, предусмотренные законодательством РФ.</w:t>
      </w:r>
    </w:p>
    <w:p w:rsidR="001A227D" w:rsidRPr="00266FD7" w:rsidRDefault="001A227D" w:rsidP="00266FD7">
      <w:pPr>
        <w:pStyle w:val="ConsPlusNormal"/>
        <w:widowControl/>
        <w:ind w:firstLine="702"/>
        <w:jc w:val="both"/>
        <w:rPr>
          <w:rFonts w:ascii="Times New Roman" w:hAnsi="Times New Roman"/>
          <w:sz w:val="26"/>
          <w:szCs w:val="26"/>
        </w:rPr>
      </w:pPr>
      <w:r w:rsidRPr="00266FD7">
        <w:rPr>
          <w:rFonts w:ascii="Times New Roman" w:hAnsi="Times New Roman"/>
          <w:sz w:val="26"/>
          <w:szCs w:val="26"/>
        </w:rPr>
        <w:t>2.3. «Ссудополучатель» обязан:</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xml:space="preserve"> - использовать земельный участок в соответствии с целевым назначением и принадлежностью к категории земель разрешенными способами, не наносящими вред окружающей среде, в том числе земле как природному объекту;</w:t>
      </w:r>
    </w:p>
    <w:p w:rsidR="001A227D" w:rsidRPr="00266FD7" w:rsidRDefault="001A227D" w:rsidP="00266FD7">
      <w:pPr>
        <w:pStyle w:val="ConsPlusNormal"/>
        <w:widowControl/>
        <w:tabs>
          <w:tab w:val="left" w:pos="702"/>
        </w:tabs>
        <w:ind w:firstLine="540"/>
        <w:jc w:val="both"/>
        <w:rPr>
          <w:rFonts w:ascii="Times New Roman" w:hAnsi="Times New Roman"/>
          <w:sz w:val="26"/>
          <w:szCs w:val="26"/>
        </w:rPr>
      </w:pPr>
      <w:r w:rsidRPr="00266FD7">
        <w:rPr>
          <w:rFonts w:ascii="Times New Roman" w:hAnsi="Times New Roman"/>
          <w:sz w:val="26"/>
          <w:szCs w:val="26"/>
        </w:rPr>
        <w:t xml:space="preserve"> -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не нарушать права других землепользователей;</w:t>
      </w:r>
    </w:p>
    <w:p w:rsidR="001A227D" w:rsidRPr="00266FD7" w:rsidRDefault="001A227D" w:rsidP="00266FD7">
      <w:pPr>
        <w:pStyle w:val="ConsPlusNormal"/>
        <w:widowControl/>
        <w:ind w:firstLine="540"/>
        <w:jc w:val="both"/>
        <w:rPr>
          <w:rFonts w:ascii="Times New Roman" w:hAnsi="Times New Roman"/>
          <w:sz w:val="26"/>
          <w:szCs w:val="26"/>
        </w:rPr>
      </w:pPr>
    </w:p>
    <w:p w:rsidR="001A227D" w:rsidRPr="00266FD7" w:rsidRDefault="001A227D" w:rsidP="00266FD7">
      <w:pPr>
        <w:pStyle w:val="ConsPlusNormal"/>
        <w:widowControl/>
        <w:ind w:firstLine="540"/>
        <w:jc w:val="both"/>
        <w:rPr>
          <w:rFonts w:ascii="Times New Roman" w:hAnsi="Times New Roman"/>
          <w:b/>
          <w:bCs/>
          <w:sz w:val="26"/>
          <w:szCs w:val="26"/>
        </w:rPr>
      </w:pPr>
      <w:r w:rsidRPr="00266FD7">
        <w:rPr>
          <w:rFonts w:ascii="Times New Roman" w:hAnsi="Times New Roman"/>
          <w:sz w:val="26"/>
          <w:szCs w:val="26"/>
        </w:rPr>
        <w:t>- выполнять иные требования, предусмотренные законодательством РФ.</w:t>
      </w:r>
    </w:p>
    <w:p w:rsidR="001A227D" w:rsidRPr="00266FD7" w:rsidRDefault="001A227D" w:rsidP="00266FD7">
      <w:pPr>
        <w:ind w:firstLine="468"/>
        <w:jc w:val="both"/>
        <w:rPr>
          <w:rFonts w:ascii="Times New Roman" w:hAnsi="Times New Roman"/>
          <w:b/>
          <w:sz w:val="26"/>
          <w:szCs w:val="26"/>
        </w:rPr>
      </w:pPr>
      <w:r w:rsidRPr="00266FD7">
        <w:rPr>
          <w:rFonts w:ascii="Times New Roman" w:hAnsi="Times New Roman"/>
          <w:b/>
          <w:bCs/>
          <w:sz w:val="26"/>
          <w:szCs w:val="26"/>
        </w:rPr>
        <w:t xml:space="preserve"> - </w:t>
      </w:r>
      <w:r w:rsidRPr="00266FD7">
        <w:rPr>
          <w:rFonts w:ascii="Times New Roman" w:hAnsi="Times New Roman"/>
          <w:sz w:val="26"/>
          <w:szCs w:val="26"/>
        </w:rPr>
        <w:t>не допускать действий, приводящих к ухудшению экологической обстановки на предоставленных участках и прилегающей территории, а также выполнять работы по благоустройству территории;</w:t>
      </w:r>
    </w:p>
    <w:p w:rsidR="001A227D" w:rsidRPr="00266FD7" w:rsidRDefault="001A227D" w:rsidP="00266FD7">
      <w:pPr>
        <w:autoSpaceDE w:val="0"/>
        <w:ind w:firstLine="360"/>
        <w:jc w:val="both"/>
        <w:rPr>
          <w:rFonts w:ascii="Times New Roman" w:hAnsi="Times New Roman"/>
          <w:b/>
          <w:sz w:val="26"/>
          <w:szCs w:val="26"/>
        </w:rPr>
      </w:pPr>
      <w:r w:rsidRPr="00266FD7">
        <w:rPr>
          <w:rFonts w:ascii="Times New Roman" w:hAnsi="Times New Roman"/>
          <w:b/>
          <w:sz w:val="26"/>
          <w:szCs w:val="26"/>
        </w:rPr>
        <w:t xml:space="preserve">  - </w:t>
      </w:r>
      <w:r w:rsidRPr="00266FD7">
        <w:rPr>
          <w:rFonts w:ascii="Times New Roman" w:hAnsi="Times New Roman"/>
          <w:sz w:val="26"/>
          <w:szCs w:val="26"/>
        </w:rPr>
        <w:t>обеспечить вывоз и утилизацию строительного мусора и бытовых отходов;</w:t>
      </w:r>
    </w:p>
    <w:p w:rsidR="001A227D" w:rsidRPr="00266FD7" w:rsidRDefault="001A227D" w:rsidP="00266FD7">
      <w:pPr>
        <w:autoSpaceDE w:val="0"/>
        <w:ind w:firstLine="360"/>
        <w:jc w:val="both"/>
        <w:rPr>
          <w:rFonts w:ascii="Times New Roman" w:hAnsi="Times New Roman"/>
          <w:sz w:val="26"/>
          <w:szCs w:val="26"/>
        </w:rPr>
      </w:pPr>
      <w:r w:rsidRPr="00266FD7">
        <w:rPr>
          <w:rFonts w:ascii="Times New Roman" w:hAnsi="Times New Roman"/>
          <w:b/>
          <w:sz w:val="26"/>
          <w:szCs w:val="26"/>
        </w:rPr>
        <w:t xml:space="preserve">  -</w:t>
      </w:r>
      <w:r w:rsidRPr="00266FD7">
        <w:rPr>
          <w:rFonts w:ascii="Times New Roman" w:hAnsi="Times New Roman"/>
          <w:sz w:val="26"/>
          <w:szCs w:val="26"/>
        </w:rPr>
        <w:t xml:space="preserve"> осуществлять уборку прилегающей территории в соответствии с Правилами благоустройства Губкинского городского округа;</w:t>
      </w:r>
    </w:p>
    <w:p w:rsidR="001A227D" w:rsidRPr="00266FD7" w:rsidRDefault="001A227D" w:rsidP="00266FD7">
      <w:pPr>
        <w:autoSpaceDE w:val="0"/>
        <w:ind w:firstLine="360"/>
        <w:jc w:val="both"/>
        <w:rPr>
          <w:rFonts w:ascii="Times New Roman" w:hAnsi="Times New Roman"/>
          <w:b/>
          <w:sz w:val="26"/>
          <w:szCs w:val="26"/>
        </w:rPr>
      </w:pPr>
      <w:r w:rsidRPr="00266FD7">
        <w:rPr>
          <w:rFonts w:ascii="Times New Roman" w:hAnsi="Times New Roman"/>
          <w:sz w:val="26"/>
          <w:szCs w:val="26"/>
        </w:rPr>
        <w:t>- обеспечить «Ссудодателю» (его законному представителю), представителям органов государственного контроля доступ на земельный участок по их требованию.</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xml:space="preserve">  2.4. «Ссудодатель» имеет право:</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осуществлять контроль за использованием и охраной земельного участка «Ссудополучателем»;</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требовать досрочного прекращения договора в случаях, предусмотренных настоящим договором;</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требовать возмещения убытков, причиненных ухудшением качества земель и экологической обстановки в результате хозяйственной деятельности «Ссудополучателя».</w:t>
      </w:r>
    </w:p>
    <w:p w:rsidR="001A227D" w:rsidRPr="00266FD7" w:rsidRDefault="001A227D" w:rsidP="00266FD7">
      <w:pPr>
        <w:pStyle w:val="ConsPlusNormal"/>
        <w:widowControl/>
        <w:tabs>
          <w:tab w:val="left" w:pos="624"/>
          <w:tab w:val="left" w:pos="702"/>
        </w:tabs>
        <w:ind w:firstLine="540"/>
        <w:jc w:val="both"/>
        <w:rPr>
          <w:rFonts w:ascii="Times New Roman" w:hAnsi="Times New Roman"/>
          <w:sz w:val="26"/>
          <w:szCs w:val="26"/>
        </w:rPr>
      </w:pPr>
      <w:r w:rsidRPr="00266FD7">
        <w:rPr>
          <w:rFonts w:ascii="Times New Roman" w:hAnsi="Times New Roman"/>
          <w:sz w:val="26"/>
          <w:szCs w:val="26"/>
        </w:rPr>
        <w:t xml:space="preserve">  2.5. «Ссудодатель» обязан:</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передать «Ссудополучателю» земельный участок в состоянии, соответствующем условиям договора.</w:t>
      </w:r>
    </w:p>
    <w:p w:rsidR="001A227D" w:rsidRPr="00266FD7" w:rsidRDefault="001A227D" w:rsidP="00266FD7">
      <w:pPr>
        <w:pStyle w:val="ConsPlusNormal"/>
        <w:widowControl/>
        <w:jc w:val="center"/>
        <w:rPr>
          <w:rFonts w:ascii="Times New Roman" w:hAnsi="Times New Roman"/>
          <w:sz w:val="26"/>
          <w:szCs w:val="26"/>
        </w:rPr>
      </w:pPr>
    </w:p>
    <w:p w:rsidR="001A227D" w:rsidRPr="00266FD7" w:rsidRDefault="001A227D" w:rsidP="00266FD7">
      <w:pPr>
        <w:pStyle w:val="ConsPlusNormal"/>
        <w:widowControl/>
        <w:jc w:val="center"/>
        <w:rPr>
          <w:rFonts w:ascii="Times New Roman" w:hAnsi="Times New Roman"/>
          <w:sz w:val="26"/>
          <w:szCs w:val="26"/>
        </w:rPr>
      </w:pPr>
      <w:r w:rsidRPr="00266FD7">
        <w:rPr>
          <w:rFonts w:ascii="Times New Roman" w:hAnsi="Times New Roman"/>
          <w:sz w:val="26"/>
          <w:szCs w:val="26"/>
        </w:rPr>
        <w:t>3. ОТВЕТСТВЕННОСТЬ СТОРОН</w:t>
      </w:r>
    </w:p>
    <w:p w:rsidR="001A227D" w:rsidRPr="00266FD7" w:rsidRDefault="001A227D" w:rsidP="00266FD7">
      <w:pPr>
        <w:pStyle w:val="ConsPlusNormal"/>
        <w:widowControl/>
        <w:jc w:val="center"/>
        <w:rPr>
          <w:rFonts w:ascii="Times New Roman" w:hAnsi="Times New Roman"/>
          <w:sz w:val="26"/>
          <w:szCs w:val="26"/>
        </w:rPr>
      </w:pP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3.1.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РФ и настоящим договором.</w:t>
      </w:r>
    </w:p>
    <w:p w:rsidR="001A227D" w:rsidRPr="00266FD7" w:rsidRDefault="001A227D" w:rsidP="00266FD7">
      <w:pPr>
        <w:pStyle w:val="ConsPlusNormal"/>
        <w:widowControl/>
        <w:ind w:firstLine="540"/>
        <w:jc w:val="both"/>
        <w:rPr>
          <w:rFonts w:ascii="Times New Roman" w:hAnsi="Times New Roman"/>
          <w:sz w:val="26"/>
          <w:szCs w:val="26"/>
        </w:rPr>
      </w:pPr>
    </w:p>
    <w:p w:rsidR="001A227D" w:rsidRPr="00266FD7" w:rsidRDefault="001A227D" w:rsidP="00266FD7">
      <w:pPr>
        <w:pStyle w:val="ConsPlusNormal"/>
        <w:widowControl/>
        <w:jc w:val="center"/>
        <w:rPr>
          <w:rFonts w:ascii="Times New Roman" w:hAnsi="Times New Roman"/>
          <w:sz w:val="26"/>
          <w:szCs w:val="26"/>
        </w:rPr>
      </w:pPr>
      <w:r w:rsidRPr="00266FD7">
        <w:rPr>
          <w:rFonts w:ascii="Times New Roman" w:hAnsi="Times New Roman"/>
          <w:sz w:val="26"/>
          <w:szCs w:val="26"/>
        </w:rPr>
        <w:t>4. ИЗМЕНЕНИЕ И ПРЕКРАЩЕНИЕ ДОГОВОРА</w:t>
      </w:r>
    </w:p>
    <w:p w:rsidR="001A227D" w:rsidRPr="00266FD7" w:rsidRDefault="001A227D" w:rsidP="00266FD7">
      <w:pPr>
        <w:pStyle w:val="ConsPlusNormal"/>
        <w:widowControl/>
        <w:jc w:val="center"/>
        <w:rPr>
          <w:rFonts w:ascii="Times New Roman" w:hAnsi="Times New Roman"/>
          <w:sz w:val="26"/>
          <w:szCs w:val="26"/>
        </w:rPr>
      </w:pP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4.1. Действие договора прекращается по истечении срока, указанного в п. 1.2 настоящего договора.</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4.2. Договор может быть изменен или его действие прекращено по письменному соглашению сторон, а также в иных случаях, предусмотренных действующим законодательством РФ или настоящим договором.</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4.3. «Ссудополучатель» вправе требовать расторжения настоящего договора:</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если участки, в силу обстоятельств, за которые «Ссудополучатель» не отвечает, окажутся в состоянии, непригодном для использования;</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если при заключении настоящего договора «Ссудодатель» не сообщил о правах третьих лиц на передаваемые участки.</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4.4. «Ссудодатель» вправе потребовать расторжения настоящего договора в случаях, когда «Ссудополучатель»:</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использует участок не в соответствии с его целевым назначением, принадлежностью к категории и условиями настоящего договора;</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использует земельный участок способами, приводящими к существенному снижению плодородия земли или значительному ухудшению экологической обстановки;</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без согласия «Ссудодателя» передал участок в пользование третьему лицу;</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в других случаях, предусмотренных законодательством.</w:t>
      </w:r>
    </w:p>
    <w:p w:rsidR="001A227D" w:rsidRPr="00266FD7" w:rsidRDefault="001A227D" w:rsidP="00266FD7">
      <w:pPr>
        <w:pStyle w:val="ConsPlusNormal"/>
        <w:widowControl/>
        <w:rPr>
          <w:rFonts w:ascii="Times New Roman" w:hAnsi="Times New Roman"/>
          <w:sz w:val="26"/>
          <w:szCs w:val="26"/>
        </w:rPr>
      </w:pPr>
      <w:r w:rsidRPr="00266FD7">
        <w:rPr>
          <w:rFonts w:ascii="Times New Roman" w:hAnsi="Times New Roman"/>
          <w:sz w:val="26"/>
          <w:szCs w:val="26"/>
        </w:rPr>
        <w:t xml:space="preserve">                                                        </w:t>
      </w:r>
    </w:p>
    <w:p w:rsidR="001A227D" w:rsidRPr="00266FD7" w:rsidRDefault="001A227D" w:rsidP="00266FD7">
      <w:pPr>
        <w:pStyle w:val="ConsPlusNormal"/>
        <w:widowControl/>
        <w:jc w:val="center"/>
        <w:rPr>
          <w:rFonts w:ascii="Times New Roman" w:hAnsi="Times New Roman"/>
          <w:sz w:val="26"/>
          <w:szCs w:val="26"/>
        </w:rPr>
      </w:pPr>
      <w:r w:rsidRPr="00266FD7">
        <w:rPr>
          <w:rFonts w:ascii="Times New Roman" w:hAnsi="Times New Roman"/>
          <w:sz w:val="26"/>
          <w:szCs w:val="26"/>
        </w:rPr>
        <w:t>5. РАЗРЕШЕНИЕ СПОРОВ</w:t>
      </w:r>
    </w:p>
    <w:p w:rsidR="001A227D" w:rsidRPr="00266FD7" w:rsidRDefault="001A227D" w:rsidP="00266FD7">
      <w:pPr>
        <w:pStyle w:val="ConsPlusNormal"/>
        <w:widowControl/>
        <w:jc w:val="center"/>
        <w:rPr>
          <w:rFonts w:ascii="Times New Roman" w:hAnsi="Times New Roman"/>
          <w:sz w:val="26"/>
          <w:szCs w:val="26"/>
        </w:rPr>
      </w:pP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5.1. Все споры и разногласия, которые могут возникнуть между сторонами по вопросам, не нашедшим своего разрешения в тексте договора, будут разрешаться путем переговоров на основе действующего законодательства.</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5.2. В случае неурегулирования в процессе переговоров спорных вопросов споры разрешаются в суде в порядке, установленном действующим законодательством РФ.</w:t>
      </w:r>
    </w:p>
    <w:p w:rsidR="001A227D" w:rsidRPr="00266FD7" w:rsidRDefault="001A227D" w:rsidP="00266FD7">
      <w:pPr>
        <w:pStyle w:val="ConsPlusNormal"/>
        <w:widowControl/>
        <w:jc w:val="center"/>
        <w:rPr>
          <w:rFonts w:ascii="Times New Roman" w:hAnsi="Times New Roman"/>
          <w:sz w:val="26"/>
          <w:szCs w:val="26"/>
        </w:rPr>
      </w:pPr>
    </w:p>
    <w:p w:rsidR="001A227D" w:rsidRPr="00266FD7" w:rsidRDefault="001A227D" w:rsidP="00C56B02">
      <w:pPr>
        <w:pStyle w:val="ConsPlusNormal"/>
        <w:widowControl/>
        <w:ind w:firstLine="708"/>
        <w:jc w:val="center"/>
        <w:rPr>
          <w:rFonts w:ascii="Times New Roman" w:hAnsi="Times New Roman"/>
          <w:sz w:val="26"/>
          <w:szCs w:val="26"/>
        </w:rPr>
      </w:pPr>
      <w:r w:rsidRPr="00266FD7">
        <w:rPr>
          <w:rFonts w:ascii="Times New Roman" w:hAnsi="Times New Roman"/>
          <w:sz w:val="26"/>
          <w:szCs w:val="26"/>
        </w:rPr>
        <w:t>6. ЗАКЛЮЧИТЕЛЬНЫЕ ПОЛОЖЕНИЯ</w:t>
      </w:r>
    </w:p>
    <w:p w:rsidR="001A227D" w:rsidRPr="00266FD7" w:rsidRDefault="001A227D" w:rsidP="00266FD7">
      <w:pPr>
        <w:pStyle w:val="ConsPlusNormal"/>
        <w:widowControl/>
        <w:jc w:val="center"/>
        <w:rPr>
          <w:rFonts w:ascii="Times New Roman" w:hAnsi="Times New Roman"/>
          <w:sz w:val="26"/>
          <w:szCs w:val="26"/>
        </w:rPr>
      </w:pP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6.1. Настоящий договор вступает в силу с момента подписания.</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6.2. Договор составлен в 2-х экземплярах, имеющих одинаковую юридическую силу, по одному экземпляру для каждой из сторон.</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6.3. Адреса сторон:</w:t>
      </w:r>
    </w:p>
    <w:p w:rsidR="001A227D" w:rsidRPr="00266FD7" w:rsidRDefault="001A227D" w:rsidP="00266FD7">
      <w:pPr>
        <w:pStyle w:val="ConsPlusNormal"/>
        <w:widowControl/>
        <w:ind w:firstLine="540"/>
        <w:jc w:val="both"/>
        <w:rPr>
          <w:rFonts w:ascii="Times New Roman" w:hAnsi="Times New Roman"/>
          <w:sz w:val="26"/>
          <w:szCs w:val="26"/>
        </w:rPr>
      </w:pPr>
      <w:r w:rsidRPr="00266FD7">
        <w:rPr>
          <w:rFonts w:ascii="Times New Roman" w:hAnsi="Times New Roman"/>
          <w:sz w:val="26"/>
          <w:szCs w:val="26"/>
        </w:rPr>
        <w:t xml:space="preserve"> </w:t>
      </w:r>
    </w:p>
    <w:p w:rsidR="001A227D" w:rsidRPr="00266FD7" w:rsidRDefault="001A227D" w:rsidP="00266FD7">
      <w:pPr>
        <w:jc w:val="both"/>
        <w:rPr>
          <w:rFonts w:ascii="Times New Roman" w:hAnsi="Times New Roman"/>
          <w:sz w:val="26"/>
          <w:szCs w:val="26"/>
        </w:rPr>
      </w:pPr>
      <w:r w:rsidRPr="00266FD7">
        <w:rPr>
          <w:rFonts w:ascii="Times New Roman" w:hAnsi="Times New Roman"/>
          <w:sz w:val="26"/>
          <w:szCs w:val="26"/>
        </w:rPr>
        <w:t xml:space="preserve">                                                        7. ПОДПИСИ СТОРОН</w:t>
      </w:r>
    </w:p>
    <w:p w:rsidR="001A227D" w:rsidRPr="00266FD7" w:rsidRDefault="001A227D" w:rsidP="00266FD7">
      <w:pPr>
        <w:jc w:val="both"/>
        <w:rPr>
          <w:rFonts w:ascii="Times New Roman" w:hAnsi="Times New Roman"/>
          <w:sz w:val="26"/>
          <w:szCs w:val="26"/>
        </w:rPr>
      </w:pPr>
    </w:p>
    <w:p w:rsidR="001A227D" w:rsidRPr="006151E3" w:rsidRDefault="001A227D" w:rsidP="00266FD7">
      <w:pPr>
        <w:pStyle w:val="ConsPlusNonformat"/>
        <w:widowControl/>
        <w:rPr>
          <w:rFonts w:ascii="Times New Roman" w:hAnsi="Times New Roman" w:cs="Times New Roman"/>
          <w:b/>
          <w:sz w:val="26"/>
          <w:szCs w:val="26"/>
        </w:rPr>
      </w:pPr>
      <w:r w:rsidRPr="006151E3">
        <w:rPr>
          <w:rFonts w:ascii="Times New Roman" w:hAnsi="Times New Roman" w:cs="Times New Roman"/>
          <w:sz w:val="26"/>
          <w:szCs w:val="26"/>
        </w:rPr>
        <w:t xml:space="preserve"> «Ссудодатель»:                                                       «Ссудополучатель»:</w:t>
      </w:r>
    </w:p>
    <w:tbl>
      <w:tblPr>
        <w:tblW w:w="0" w:type="auto"/>
        <w:tblLayout w:type="fixed"/>
        <w:tblLook w:val="0000" w:firstRow="0" w:lastRow="0" w:firstColumn="0" w:lastColumn="0" w:noHBand="0" w:noVBand="0"/>
      </w:tblPr>
      <w:tblGrid>
        <w:gridCol w:w="4980"/>
        <w:gridCol w:w="4956"/>
      </w:tblGrid>
      <w:tr w:rsidR="001A227D" w:rsidRPr="006151E3" w:rsidTr="00756F45">
        <w:tc>
          <w:tcPr>
            <w:tcW w:w="4980" w:type="dxa"/>
          </w:tcPr>
          <w:p w:rsidR="001A227D" w:rsidRPr="006151E3" w:rsidRDefault="001A227D" w:rsidP="00266FD7">
            <w:pPr>
              <w:pStyle w:val="ConsNonformat"/>
              <w:jc w:val="both"/>
              <w:rPr>
                <w:rFonts w:ascii="Times New Roman" w:hAnsi="Times New Roman"/>
              </w:rPr>
            </w:pPr>
          </w:p>
          <w:p w:rsidR="001A227D" w:rsidRPr="006151E3" w:rsidRDefault="001A227D" w:rsidP="00266FD7">
            <w:pPr>
              <w:pStyle w:val="ConsNonformat"/>
              <w:jc w:val="both"/>
              <w:rPr>
                <w:rFonts w:ascii="Times New Roman" w:hAnsi="Times New Roman"/>
              </w:rPr>
            </w:pPr>
          </w:p>
          <w:p w:rsidR="001A227D" w:rsidRPr="006151E3" w:rsidRDefault="001A227D" w:rsidP="00266FD7">
            <w:pPr>
              <w:pStyle w:val="ConsNonformat"/>
              <w:jc w:val="both"/>
              <w:rPr>
                <w:rFonts w:ascii="Times New Roman" w:hAnsi="Times New Roman"/>
              </w:rPr>
            </w:pPr>
          </w:p>
          <w:p w:rsidR="001A227D" w:rsidRPr="006151E3" w:rsidRDefault="001A227D" w:rsidP="00266FD7">
            <w:pPr>
              <w:pStyle w:val="ConsPlusNonformat"/>
              <w:widowControl/>
              <w:rPr>
                <w:rFonts w:ascii="Times New Roman" w:hAnsi="Times New Roman" w:cs="Times New Roman"/>
                <w:b/>
              </w:rPr>
            </w:pPr>
            <w:r w:rsidRPr="006151E3">
              <w:rPr>
                <w:rFonts w:ascii="Times New Roman" w:hAnsi="Times New Roman" w:cs="Times New Roman"/>
                <w:b/>
                <w:sz w:val="24"/>
                <w:szCs w:val="24"/>
              </w:rPr>
              <w:t>_________________ ФИО</w:t>
            </w:r>
          </w:p>
          <w:p w:rsidR="001A227D" w:rsidRPr="006151E3" w:rsidRDefault="001A227D" w:rsidP="00266FD7">
            <w:pPr>
              <w:pStyle w:val="ConsNonformat"/>
              <w:jc w:val="both"/>
              <w:rPr>
                <w:rFonts w:ascii="Times New Roman" w:hAnsi="Times New Roman"/>
              </w:rPr>
            </w:pPr>
          </w:p>
        </w:tc>
        <w:tc>
          <w:tcPr>
            <w:tcW w:w="4956" w:type="dxa"/>
          </w:tcPr>
          <w:p w:rsidR="001A227D" w:rsidRPr="006151E3" w:rsidRDefault="001A227D" w:rsidP="00756F45">
            <w:pPr>
              <w:rPr>
                <w:rFonts w:ascii="Times New Roman" w:hAnsi="Times New Roman"/>
                <w:b/>
              </w:rPr>
            </w:pPr>
            <w:r w:rsidRPr="006151E3">
              <w:rPr>
                <w:rFonts w:ascii="Times New Roman" w:hAnsi="Times New Roman"/>
                <w:b/>
              </w:rPr>
              <w:t xml:space="preserve"> </w:t>
            </w:r>
          </w:p>
          <w:p w:rsidR="001A227D" w:rsidRDefault="001A227D" w:rsidP="00383753">
            <w:r w:rsidRPr="006151E3">
              <w:t xml:space="preserve">    </w:t>
            </w:r>
          </w:p>
          <w:p w:rsidR="001A227D" w:rsidRPr="00173071" w:rsidRDefault="001A227D" w:rsidP="00383753">
            <w:r w:rsidRPr="00173071">
              <w:rPr>
                <w:rFonts w:ascii="Times New Roman" w:hAnsi="Times New Roman"/>
              </w:rPr>
              <w:t xml:space="preserve">________________ </w:t>
            </w:r>
            <w:r w:rsidRPr="00173071">
              <w:rPr>
                <w:rFonts w:ascii="Times New Roman" w:hAnsi="Times New Roman"/>
                <w:b/>
                <w:sz w:val="24"/>
                <w:szCs w:val="24"/>
              </w:rPr>
              <w:t>ФИО</w:t>
            </w:r>
          </w:p>
          <w:p w:rsidR="001A227D" w:rsidRPr="006151E3" w:rsidRDefault="001A227D" w:rsidP="00756F45">
            <w:pPr>
              <w:rPr>
                <w:rFonts w:ascii="Times New Roman" w:hAnsi="Times New Roman"/>
                <w:b/>
              </w:rPr>
            </w:pPr>
            <w:r w:rsidRPr="006151E3">
              <w:rPr>
                <w:rFonts w:ascii="Times New Roman" w:hAnsi="Times New Roman"/>
                <w:b/>
              </w:rPr>
              <w:tab/>
            </w:r>
            <w:r w:rsidRPr="006151E3">
              <w:rPr>
                <w:rFonts w:ascii="Times New Roman" w:hAnsi="Times New Roman"/>
                <w:b/>
              </w:rPr>
              <w:tab/>
            </w:r>
            <w:r w:rsidRPr="006151E3">
              <w:rPr>
                <w:rFonts w:ascii="Times New Roman" w:hAnsi="Times New Roman"/>
                <w:b/>
              </w:rPr>
              <w:tab/>
            </w:r>
            <w:r w:rsidRPr="006151E3">
              <w:rPr>
                <w:rFonts w:ascii="Times New Roman" w:hAnsi="Times New Roman"/>
                <w:b/>
              </w:rPr>
              <w:tab/>
            </w:r>
            <w:r w:rsidRPr="006151E3">
              <w:rPr>
                <w:rFonts w:ascii="Times New Roman" w:hAnsi="Times New Roman"/>
                <w:b/>
              </w:rPr>
              <w:tab/>
              <w:t xml:space="preserve">                      </w:t>
            </w:r>
          </w:p>
          <w:p w:rsidR="001A227D" w:rsidRPr="006151E3" w:rsidRDefault="001A227D" w:rsidP="00756F45">
            <w:pPr>
              <w:ind w:left="-108" w:firstLine="6"/>
              <w:rPr>
                <w:rFonts w:ascii="Times New Roman" w:hAnsi="Times New Roman"/>
                <w:b/>
              </w:rPr>
            </w:pPr>
          </w:p>
        </w:tc>
      </w:tr>
    </w:tbl>
    <w:p w:rsidR="001A227D" w:rsidRDefault="001A227D" w:rsidP="00EF0B66">
      <w:pPr>
        <w:widowControl w:val="0"/>
        <w:autoSpaceDE w:val="0"/>
        <w:autoSpaceDN w:val="0"/>
        <w:adjustRightInd w:val="0"/>
        <w:spacing w:after="0" w:line="240" w:lineRule="auto"/>
        <w:jc w:val="center"/>
        <w:rPr>
          <w:rFonts w:ascii="Times New Roman" w:hAnsi="Times New Roman"/>
          <w:b/>
          <w:sz w:val="26"/>
          <w:szCs w:val="26"/>
          <w:lang w:eastAsia="ru-RU"/>
        </w:rPr>
      </w:pPr>
    </w:p>
    <w:p w:rsidR="001A227D" w:rsidRDefault="001A227D" w:rsidP="00EF0B66">
      <w:pPr>
        <w:widowControl w:val="0"/>
        <w:autoSpaceDE w:val="0"/>
        <w:autoSpaceDN w:val="0"/>
        <w:adjustRightInd w:val="0"/>
        <w:spacing w:after="0" w:line="240" w:lineRule="auto"/>
        <w:jc w:val="center"/>
        <w:rPr>
          <w:rFonts w:ascii="Times New Roman" w:hAnsi="Times New Roman"/>
          <w:b/>
          <w:sz w:val="26"/>
          <w:szCs w:val="26"/>
          <w:lang w:eastAsia="ru-RU"/>
        </w:rPr>
      </w:pPr>
    </w:p>
    <w:p w:rsidR="001A227D" w:rsidRDefault="001A227D" w:rsidP="00770B6B">
      <w:pPr>
        <w:widowControl w:val="0"/>
        <w:autoSpaceDE w:val="0"/>
        <w:autoSpaceDN w:val="0"/>
        <w:adjustRightInd w:val="0"/>
        <w:spacing w:after="0" w:line="240" w:lineRule="auto"/>
        <w:rPr>
          <w:rFonts w:ascii="Times New Roman" w:hAnsi="Times New Roman"/>
          <w:b/>
          <w:sz w:val="26"/>
          <w:szCs w:val="26"/>
          <w:lang w:eastAsia="ru-RU"/>
        </w:rPr>
      </w:pPr>
    </w:p>
    <w:p w:rsidR="001A227D" w:rsidRPr="00EF0B66" w:rsidRDefault="001A227D" w:rsidP="00EF0B66">
      <w:pPr>
        <w:widowControl w:val="0"/>
        <w:autoSpaceDE w:val="0"/>
        <w:autoSpaceDN w:val="0"/>
        <w:adjustRightInd w:val="0"/>
        <w:spacing w:after="0" w:line="240" w:lineRule="auto"/>
        <w:jc w:val="center"/>
        <w:rPr>
          <w:rFonts w:ascii="Times New Roman" w:hAnsi="Times New Roman"/>
          <w:b/>
          <w:sz w:val="26"/>
          <w:szCs w:val="26"/>
          <w:lang w:eastAsia="ru-RU"/>
        </w:rPr>
      </w:pPr>
    </w:p>
    <w:p w:rsidR="001A227D" w:rsidRPr="00EF0B66" w:rsidRDefault="001A227D" w:rsidP="00EF0B66">
      <w:pPr>
        <w:widowControl w:val="0"/>
        <w:autoSpaceDE w:val="0"/>
        <w:autoSpaceDN w:val="0"/>
        <w:adjustRightInd w:val="0"/>
        <w:spacing w:after="0" w:line="240" w:lineRule="auto"/>
        <w:jc w:val="center"/>
        <w:rPr>
          <w:rFonts w:ascii="Times New Roman" w:hAnsi="Times New Roman"/>
          <w:b/>
          <w:sz w:val="26"/>
          <w:szCs w:val="26"/>
          <w:lang w:eastAsia="ru-RU"/>
        </w:rPr>
      </w:pPr>
      <w:r w:rsidRPr="00EF0B66">
        <w:rPr>
          <w:rFonts w:ascii="Times New Roman" w:hAnsi="Times New Roman"/>
          <w:b/>
          <w:sz w:val="26"/>
          <w:szCs w:val="26"/>
          <w:lang w:eastAsia="ru-RU"/>
        </w:rPr>
        <w:t>Приложение к Договору:</w:t>
      </w:r>
    </w:p>
    <w:p w:rsidR="001A227D" w:rsidRPr="00EF0B66" w:rsidRDefault="001A227D" w:rsidP="00EF0B66">
      <w:pPr>
        <w:widowControl w:val="0"/>
        <w:autoSpaceDE w:val="0"/>
        <w:autoSpaceDN w:val="0"/>
        <w:adjustRightInd w:val="0"/>
        <w:spacing w:after="0" w:line="240" w:lineRule="auto"/>
        <w:jc w:val="both"/>
        <w:rPr>
          <w:rFonts w:ascii="Times New Roman" w:hAnsi="Times New Roman"/>
          <w:sz w:val="26"/>
          <w:szCs w:val="26"/>
          <w:lang w:eastAsia="ru-RU"/>
        </w:rPr>
      </w:pPr>
    </w:p>
    <w:p w:rsidR="001A227D" w:rsidRPr="00EF0B66" w:rsidRDefault="001A227D" w:rsidP="00EF0B66">
      <w:pPr>
        <w:widowControl w:val="0"/>
        <w:autoSpaceDE w:val="0"/>
        <w:autoSpaceDN w:val="0"/>
        <w:adjustRightInd w:val="0"/>
        <w:spacing w:after="0" w:line="240" w:lineRule="auto"/>
        <w:jc w:val="both"/>
        <w:rPr>
          <w:rFonts w:ascii="Times New Roman" w:hAnsi="Times New Roman"/>
          <w:sz w:val="26"/>
          <w:szCs w:val="26"/>
          <w:lang w:eastAsia="ru-RU"/>
        </w:rPr>
      </w:pPr>
      <w:r w:rsidRPr="00EF0B66">
        <w:rPr>
          <w:rFonts w:ascii="Times New Roman" w:hAnsi="Times New Roman"/>
          <w:sz w:val="26"/>
          <w:szCs w:val="26"/>
          <w:lang w:eastAsia="ru-RU"/>
        </w:rPr>
        <w:t>1.</w:t>
      </w:r>
      <w:r>
        <w:rPr>
          <w:rFonts w:ascii="Times New Roman" w:hAnsi="Times New Roman"/>
          <w:sz w:val="26"/>
          <w:szCs w:val="26"/>
          <w:lang w:eastAsia="ru-RU"/>
        </w:rPr>
        <w:t xml:space="preserve"> </w:t>
      </w:r>
      <w:r w:rsidRPr="00EF0B66">
        <w:rPr>
          <w:rFonts w:ascii="Times New Roman" w:hAnsi="Times New Roman"/>
          <w:sz w:val="26"/>
          <w:szCs w:val="26"/>
          <w:lang w:eastAsia="ru-RU"/>
        </w:rPr>
        <w:t>Выписка из Единого государственного реестра недвижимости об основных характеристиках и зарегистрированных правах.</w:t>
      </w: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p w:rsidR="001A227D" w:rsidRDefault="001A227D" w:rsidP="004763FC">
      <w:pPr>
        <w:spacing w:after="0" w:line="240" w:lineRule="auto"/>
        <w:rPr>
          <w:rFonts w:ascii="Times New Roman" w:hAnsi="Times New Roman"/>
          <w:b/>
          <w:sz w:val="26"/>
          <w:szCs w:val="26"/>
        </w:rPr>
      </w:pPr>
    </w:p>
    <w:tbl>
      <w:tblPr>
        <w:tblW w:w="0" w:type="auto"/>
        <w:jc w:val="right"/>
        <w:tblLook w:val="00A0" w:firstRow="1" w:lastRow="0" w:firstColumn="1" w:lastColumn="0" w:noHBand="0" w:noVBand="0"/>
      </w:tblPr>
      <w:tblGrid>
        <w:gridCol w:w="4673"/>
      </w:tblGrid>
      <w:tr w:rsidR="001A227D" w:rsidRPr="0093783F" w:rsidTr="0093783F">
        <w:trPr>
          <w:jc w:val="right"/>
        </w:trPr>
        <w:tc>
          <w:tcPr>
            <w:tcW w:w="4673" w:type="dxa"/>
          </w:tcPr>
          <w:p w:rsidR="001A227D" w:rsidRPr="0093783F" w:rsidRDefault="001A227D" w:rsidP="0093783F">
            <w:pPr>
              <w:tabs>
                <w:tab w:val="left" w:pos="2730"/>
              </w:tabs>
              <w:jc w:val="center"/>
              <w:rPr>
                <w:rFonts w:ascii="Times New Roman" w:hAnsi="Times New Roman"/>
                <w:sz w:val="26"/>
                <w:szCs w:val="26"/>
              </w:rPr>
            </w:pPr>
            <w:r w:rsidRPr="0093783F">
              <w:rPr>
                <w:rFonts w:ascii="Times New Roman" w:hAnsi="Times New Roman"/>
                <w:sz w:val="26"/>
                <w:szCs w:val="26"/>
              </w:rPr>
              <w:t xml:space="preserve">Приложение № </w:t>
            </w:r>
            <w:r>
              <w:rPr>
                <w:rFonts w:ascii="Times New Roman" w:hAnsi="Times New Roman"/>
                <w:sz w:val="26"/>
                <w:szCs w:val="26"/>
              </w:rPr>
              <w:t>5</w:t>
            </w:r>
          </w:p>
          <w:p w:rsidR="001A227D" w:rsidRDefault="001A227D" w:rsidP="0093783F">
            <w:pPr>
              <w:pBdr>
                <w:bottom w:val="single" w:sz="12" w:space="1" w:color="auto"/>
              </w:pBdr>
              <w:spacing w:after="0" w:line="240" w:lineRule="auto"/>
              <w:jc w:val="center"/>
              <w:rPr>
                <w:rFonts w:ascii="Times New Roman" w:hAnsi="Times New Roman"/>
                <w:sz w:val="26"/>
                <w:szCs w:val="26"/>
              </w:rPr>
            </w:pPr>
            <w:r w:rsidRPr="0093783F">
              <w:rPr>
                <w:rFonts w:ascii="Times New Roman" w:hAnsi="Times New Roman"/>
                <w:color w:val="000000"/>
                <w:sz w:val="26"/>
                <w:szCs w:val="26"/>
              </w:rPr>
              <w:t xml:space="preserve">к Административному регламенту предоставления государственной услуги </w:t>
            </w:r>
            <w:r w:rsidRPr="0093783F">
              <w:rPr>
                <w:rFonts w:ascii="Times New Roman" w:hAnsi="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1A227D" w:rsidRDefault="001A227D" w:rsidP="0093783F">
            <w:pPr>
              <w:pBdr>
                <w:bottom w:val="single" w:sz="12" w:space="1" w:color="auto"/>
              </w:pBdr>
              <w:spacing w:after="0" w:line="240" w:lineRule="auto"/>
              <w:jc w:val="center"/>
              <w:rPr>
                <w:rFonts w:ascii="Times New Roman" w:hAnsi="Times New Roman"/>
                <w:sz w:val="26"/>
                <w:szCs w:val="26"/>
              </w:rPr>
            </w:pPr>
          </w:p>
          <w:p w:rsidR="001A227D" w:rsidRPr="0093783F" w:rsidRDefault="001A227D" w:rsidP="0093783F">
            <w:pPr>
              <w:pBdr>
                <w:bottom w:val="single" w:sz="12" w:space="1" w:color="auto"/>
              </w:pBdr>
              <w:spacing w:after="0" w:line="240" w:lineRule="auto"/>
              <w:jc w:val="center"/>
              <w:rPr>
                <w:rFonts w:ascii="Times New Roman" w:hAnsi="Times New Roman"/>
                <w:color w:val="000000"/>
                <w:sz w:val="26"/>
                <w:szCs w:val="26"/>
              </w:rPr>
            </w:pPr>
          </w:p>
          <w:p w:rsidR="001A227D" w:rsidRPr="0093783F" w:rsidRDefault="001A227D" w:rsidP="0093783F">
            <w:pPr>
              <w:tabs>
                <w:tab w:val="left" w:pos="2730"/>
              </w:tabs>
              <w:jc w:val="center"/>
              <w:rPr>
                <w:rFonts w:ascii="Times New Roman" w:hAnsi="Times New Roman"/>
                <w:sz w:val="26"/>
                <w:szCs w:val="26"/>
              </w:rPr>
            </w:pPr>
            <w:r w:rsidRPr="0093783F">
              <w:rPr>
                <w:rFonts w:ascii="Times New Roman" w:hAnsi="Times New Roman"/>
                <w:sz w:val="26"/>
                <w:szCs w:val="26"/>
              </w:rPr>
              <w:t>от «__» _______________202_ года</w:t>
            </w:r>
          </w:p>
          <w:p w:rsidR="001A227D" w:rsidRPr="0093783F" w:rsidRDefault="001A227D" w:rsidP="0093783F">
            <w:pPr>
              <w:tabs>
                <w:tab w:val="left" w:pos="2730"/>
              </w:tabs>
              <w:rPr>
                <w:rFonts w:ascii="Times New Roman" w:hAnsi="Times New Roman"/>
                <w:sz w:val="26"/>
                <w:szCs w:val="26"/>
              </w:rPr>
            </w:pPr>
          </w:p>
        </w:tc>
      </w:tr>
    </w:tbl>
    <w:p w:rsidR="001A227D" w:rsidRPr="00413245" w:rsidRDefault="001A227D" w:rsidP="0026070E">
      <w:pPr>
        <w:jc w:val="center"/>
        <w:rPr>
          <w:rFonts w:ascii="Times New Roman" w:hAnsi="Times New Roman"/>
          <w:b/>
          <w:sz w:val="26"/>
          <w:szCs w:val="26"/>
        </w:rPr>
      </w:pPr>
      <w:r w:rsidRPr="00413245">
        <w:rPr>
          <w:rFonts w:ascii="Times New Roman" w:hAnsi="Times New Roman"/>
          <w:b/>
          <w:sz w:val="26"/>
          <w:szCs w:val="26"/>
        </w:rPr>
        <w:t>Форма реше</w:t>
      </w:r>
      <w:r>
        <w:rPr>
          <w:rFonts w:ascii="Times New Roman" w:hAnsi="Times New Roman"/>
          <w:b/>
          <w:sz w:val="26"/>
          <w:szCs w:val="26"/>
        </w:rPr>
        <w:t>ния об отказе в предоставлении муниципальной</w:t>
      </w:r>
      <w:r w:rsidRPr="00413245">
        <w:rPr>
          <w:rFonts w:ascii="Times New Roman" w:hAnsi="Times New Roman"/>
          <w:b/>
          <w:sz w:val="26"/>
          <w:szCs w:val="26"/>
        </w:rPr>
        <w:t xml:space="preserve"> услуги </w:t>
      </w:r>
    </w:p>
    <w:p w:rsidR="001A227D" w:rsidRPr="00894AF6" w:rsidRDefault="001A227D" w:rsidP="0026070E">
      <w:pPr>
        <w:jc w:val="center"/>
        <w:rPr>
          <w:rFonts w:ascii="Times New Roman" w:hAnsi="Times New Roman"/>
          <w:sz w:val="26"/>
          <w:szCs w:val="26"/>
        </w:rPr>
      </w:pPr>
    </w:p>
    <w:tbl>
      <w:tblPr>
        <w:tblW w:w="0" w:type="auto"/>
        <w:tblLook w:val="00A0" w:firstRow="1" w:lastRow="0" w:firstColumn="1" w:lastColumn="0" w:noHBand="0" w:noVBand="0"/>
      </w:tblPr>
      <w:tblGrid>
        <w:gridCol w:w="4672"/>
        <w:gridCol w:w="4673"/>
      </w:tblGrid>
      <w:tr w:rsidR="001A227D" w:rsidRPr="0093783F" w:rsidTr="0093783F">
        <w:tc>
          <w:tcPr>
            <w:tcW w:w="4672" w:type="dxa"/>
          </w:tcPr>
          <w:p w:rsidR="001A227D" w:rsidRPr="0093783F" w:rsidRDefault="001A227D" w:rsidP="0093783F">
            <w:pPr>
              <w:spacing w:after="0" w:line="240" w:lineRule="auto"/>
              <w:jc w:val="center"/>
              <w:rPr>
                <w:rFonts w:ascii="Times New Roman" w:hAnsi="Times New Roman"/>
                <w:sz w:val="26"/>
                <w:szCs w:val="26"/>
              </w:rPr>
            </w:pPr>
          </w:p>
        </w:tc>
        <w:tc>
          <w:tcPr>
            <w:tcW w:w="4673" w:type="dxa"/>
          </w:tcPr>
          <w:p w:rsidR="001A227D" w:rsidRPr="0093783F" w:rsidRDefault="001A227D" w:rsidP="0093783F">
            <w:pPr>
              <w:spacing w:after="0" w:line="240" w:lineRule="auto"/>
              <w:jc w:val="center"/>
              <w:rPr>
                <w:rFonts w:ascii="Times New Roman" w:hAnsi="Times New Roman"/>
                <w:sz w:val="26"/>
                <w:szCs w:val="26"/>
              </w:rPr>
            </w:pPr>
            <w:r w:rsidRPr="0093783F">
              <w:rPr>
                <w:rFonts w:ascii="Times New Roman" w:hAnsi="Times New Roman"/>
                <w:sz w:val="26"/>
                <w:szCs w:val="26"/>
              </w:rPr>
              <w:t>Кому: ___________________________ (ФИО (последнее при наличии) физического лица, индивидуального предпринимателя или полное наименование юридического лица)</w:t>
            </w:r>
          </w:p>
          <w:p w:rsidR="001A227D" w:rsidRPr="0093783F" w:rsidRDefault="001A227D" w:rsidP="0093783F">
            <w:pPr>
              <w:spacing w:after="0" w:line="240" w:lineRule="auto"/>
              <w:jc w:val="center"/>
              <w:rPr>
                <w:rFonts w:ascii="Times New Roman" w:hAnsi="Times New Roman"/>
                <w:sz w:val="26"/>
                <w:szCs w:val="26"/>
              </w:rPr>
            </w:pPr>
          </w:p>
        </w:tc>
      </w:tr>
    </w:tbl>
    <w:p w:rsidR="001A227D" w:rsidRPr="00894AF6" w:rsidRDefault="001A227D" w:rsidP="0026070E">
      <w:pPr>
        <w:jc w:val="center"/>
        <w:rPr>
          <w:rFonts w:ascii="Times New Roman" w:hAnsi="Times New Roman"/>
          <w:sz w:val="26"/>
          <w:szCs w:val="26"/>
        </w:rPr>
      </w:pPr>
    </w:p>
    <w:p w:rsidR="001A227D" w:rsidRPr="00894AF6" w:rsidRDefault="001A227D" w:rsidP="0026070E">
      <w:pPr>
        <w:jc w:val="center"/>
        <w:rPr>
          <w:rFonts w:ascii="Times New Roman" w:hAnsi="Times New Roman"/>
          <w:sz w:val="26"/>
          <w:szCs w:val="26"/>
        </w:rPr>
      </w:pPr>
    </w:p>
    <w:p w:rsidR="001A227D" w:rsidRDefault="001A227D" w:rsidP="00C01DCE">
      <w:pPr>
        <w:pBdr>
          <w:bottom w:val="single" w:sz="12" w:space="1" w:color="auto"/>
        </w:pBdr>
        <w:ind w:firstLine="708"/>
        <w:jc w:val="both"/>
        <w:rPr>
          <w:rFonts w:ascii="Times New Roman" w:hAnsi="Times New Roman"/>
          <w:sz w:val="26"/>
          <w:szCs w:val="26"/>
        </w:rPr>
      </w:pPr>
      <w:r w:rsidRPr="00894AF6">
        <w:rPr>
          <w:rFonts w:ascii="Times New Roman" w:hAnsi="Times New Roman"/>
          <w:sz w:val="26"/>
          <w:szCs w:val="26"/>
        </w:rPr>
        <w:t>В соответствии Земельным кодексом РФ, административным регламентом,</w:t>
      </w:r>
      <w:r w:rsidRPr="00894AF6">
        <w:rPr>
          <w:sz w:val="26"/>
          <w:szCs w:val="26"/>
        </w:rPr>
        <w:t xml:space="preserve"> </w:t>
      </w:r>
      <w:r w:rsidRPr="00894AF6">
        <w:rPr>
          <w:rFonts w:ascii="Times New Roman" w:hAnsi="Times New Roman"/>
          <w:sz w:val="26"/>
          <w:szCs w:val="26"/>
        </w:rPr>
        <w:t xml:space="preserve">предоставления муниципальной услуги </w:t>
      </w:r>
      <w:r w:rsidRPr="00C01DCE">
        <w:rPr>
          <w:rFonts w:ascii="Times New Roman" w:hAnsi="Times New Roman"/>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894AF6">
        <w:rPr>
          <w:rFonts w:ascii="Times New Roman" w:hAnsi="Times New Roman"/>
          <w:sz w:val="26"/>
          <w:szCs w:val="26"/>
        </w:rPr>
        <w:t xml:space="preserve">, утвержденным _____________(указывается орган, утвердивший административный регламент)  </w:t>
      </w:r>
      <w:r>
        <w:rPr>
          <w:rFonts w:ascii="Times New Roman" w:hAnsi="Times New Roman"/>
          <w:sz w:val="26"/>
          <w:szCs w:val="26"/>
        </w:rPr>
        <w:t xml:space="preserve">                    </w:t>
      </w:r>
      <w:r w:rsidRPr="00894AF6">
        <w:rPr>
          <w:rFonts w:ascii="Times New Roman" w:hAnsi="Times New Roman"/>
          <w:sz w:val="26"/>
          <w:szCs w:val="26"/>
        </w:rPr>
        <w:t xml:space="preserve">от ___.____.___ № _____, ____________ (указывается наименование Уполномоченного органа) рассмотрен запрос о предоставлении муниципальной услуги </w:t>
      </w:r>
      <w:r w:rsidRPr="00C01DCE">
        <w:rPr>
          <w:rFonts w:ascii="Times New Roman" w:hAnsi="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r w:rsidRPr="00894AF6">
        <w:rPr>
          <w:rFonts w:ascii="Times New Roman" w:hAnsi="Times New Roman"/>
          <w:sz w:val="26"/>
          <w:szCs w:val="26"/>
        </w:rPr>
        <w:t xml:space="preserve">от ___.____.___ №_____ (далее соответственно – запрос, </w:t>
      </w:r>
      <w:r>
        <w:rPr>
          <w:rFonts w:ascii="Times New Roman" w:hAnsi="Times New Roman"/>
          <w:sz w:val="26"/>
          <w:szCs w:val="26"/>
        </w:rPr>
        <w:t>муниципальная</w:t>
      </w:r>
      <w:r w:rsidRPr="00894AF6">
        <w:rPr>
          <w:rFonts w:ascii="Times New Roman" w:hAnsi="Times New Roman"/>
          <w:sz w:val="26"/>
          <w:szCs w:val="26"/>
        </w:rPr>
        <w:t xml:space="preserve"> услуга) и принято решение об отказе в предоставлении </w:t>
      </w:r>
      <w:r>
        <w:rPr>
          <w:rFonts w:ascii="Times New Roman" w:hAnsi="Times New Roman"/>
          <w:sz w:val="26"/>
          <w:szCs w:val="26"/>
        </w:rPr>
        <w:t>муниципальной</w:t>
      </w:r>
      <w:r w:rsidRPr="00894AF6">
        <w:rPr>
          <w:rFonts w:ascii="Times New Roman" w:hAnsi="Times New Roman"/>
          <w:sz w:val="26"/>
          <w:szCs w:val="26"/>
        </w:rPr>
        <w:t xml:space="preserve"> услуги по следующим основаниям:_________________</w:t>
      </w:r>
      <w:r>
        <w:rPr>
          <w:rFonts w:ascii="Times New Roman" w:hAnsi="Times New Roman"/>
          <w:sz w:val="26"/>
          <w:szCs w:val="26"/>
        </w:rPr>
        <w:t>________________________________</w:t>
      </w:r>
      <w:r w:rsidRPr="00894AF6">
        <w:rPr>
          <w:rFonts w:ascii="Times New Roman" w:hAnsi="Times New Roman"/>
          <w:sz w:val="26"/>
          <w:szCs w:val="26"/>
        </w:rPr>
        <w:t xml:space="preserve">(указываются основание со ссылкой на соответствующий подпункт из подраздела  Административного регламента, в котором содержится основание для отказа в предоставлении </w:t>
      </w:r>
      <w:r>
        <w:rPr>
          <w:rFonts w:ascii="Times New Roman" w:hAnsi="Times New Roman"/>
          <w:sz w:val="26"/>
          <w:szCs w:val="26"/>
        </w:rPr>
        <w:t xml:space="preserve">муниципальной </w:t>
      </w:r>
      <w:r w:rsidRPr="00894AF6">
        <w:rPr>
          <w:rFonts w:ascii="Times New Roman" w:hAnsi="Times New Roman"/>
          <w:sz w:val="26"/>
          <w:szCs w:val="26"/>
        </w:rPr>
        <w:t>услуги).</w:t>
      </w:r>
    </w:p>
    <w:p w:rsidR="001A227D" w:rsidRDefault="001A227D" w:rsidP="00C01DCE">
      <w:pPr>
        <w:pBdr>
          <w:bottom w:val="single" w:sz="12" w:space="1" w:color="auto"/>
        </w:pBdr>
        <w:ind w:firstLine="708"/>
        <w:jc w:val="both"/>
        <w:rPr>
          <w:rFonts w:ascii="Times New Roman" w:hAnsi="Times New Roman"/>
          <w:sz w:val="26"/>
          <w:szCs w:val="26"/>
        </w:rPr>
      </w:pPr>
    </w:p>
    <w:p w:rsidR="001A227D" w:rsidRPr="00894AF6" w:rsidRDefault="001A227D" w:rsidP="0026070E">
      <w:pPr>
        <w:ind w:firstLine="708"/>
        <w:jc w:val="both"/>
        <w:rPr>
          <w:rFonts w:ascii="Times New Roman" w:hAnsi="Times New Roman"/>
          <w:sz w:val="26"/>
          <w:szCs w:val="26"/>
        </w:rPr>
      </w:pPr>
      <w:r w:rsidRPr="00894AF6">
        <w:rPr>
          <w:rFonts w:ascii="Times New Roman" w:hAnsi="Times New Roman"/>
          <w:sz w:val="26"/>
          <w:szCs w:val="26"/>
        </w:rPr>
        <w:t xml:space="preserve"> Вы вправе повторно обратиться в __________________</w:t>
      </w:r>
      <w:r>
        <w:rPr>
          <w:rFonts w:ascii="Times New Roman" w:hAnsi="Times New Roman"/>
          <w:sz w:val="26"/>
          <w:szCs w:val="26"/>
        </w:rPr>
        <w:t>__________________</w:t>
      </w:r>
      <w:r w:rsidRPr="00894AF6">
        <w:rPr>
          <w:rFonts w:ascii="Times New Roman" w:hAnsi="Times New Roman"/>
          <w:sz w:val="26"/>
          <w:szCs w:val="26"/>
        </w:rPr>
        <w:t xml:space="preserve"> с запросом после устранения указанного основания для отказа в предоставлении муниципальной услуги. </w:t>
      </w:r>
    </w:p>
    <w:p w:rsidR="001A227D" w:rsidRPr="00894AF6" w:rsidRDefault="001A227D" w:rsidP="0026070E">
      <w:pPr>
        <w:ind w:firstLine="708"/>
        <w:jc w:val="both"/>
        <w:rPr>
          <w:rFonts w:ascii="Times New Roman" w:hAnsi="Times New Roman"/>
          <w:sz w:val="26"/>
          <w:szCs w:val="26"/>
        </w:rPr>
      </w:pPr>
      <w:r w:rsidRPr="00894AF6">
        <w:rPr>
          <w:rFonts w:ascii="Times New Roman" w:hAnsi="Times New Roman"/>
          <w:sz w:val="26"/>
          <w:szCs w:val="26"/>
        </w:rPr>
        <w:t xml:space="preserve">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(муниципальных) служащих, работников.» Административного регламента, регулирующего указанную </w:t>
      </w:r>
      <w:r>
        <w:rPr>
          <w:rFonts w:ascii="Times New Roman" w:hAnsi="Times New Roman"/>
          <w:sz w:val="26"/>
          <w:szCs w:val="26"/>
        </w:rPr>
        <w:t>муниципальную</w:t>
      </w:r>
      <w:r w:rsidRPr="00894AF6">
        <w:rPr>
          <w:rFonts w:ascii="Times New Roman" w:hAnsi="Times New Roman"/>
          <w:sz w:val="26"/>
          <w:szCs w:val="26"/>
        </w:rPr>
        <w:t xml:space="preserve"> услугу, а также в судебном порядке в соответствии с законодательством Российской Федерации. </w:t>
      </w:r>
    </w:p>
    <w:p w:rsidR="001A227D" w:rsidRPr="00894AF6" w:rsidRDefault="001A227D" w:rsidP="0026070E">
      <w:pPr>
        <w:ind w:firstLine="708"/>
        <w:jc w:val="both"/>
        <w:rPr>
          <w:rFonts w:ascii="Times New Roman" w:hAnsi="Times New Roman"/>
          <w:sz w:val="26"/>
          <w:szCs w:val="26"/>
        </w:rPr>
      </w:pPr>
      <w:r w:rsidRPr="00894AF6">
        <w:rPr>
          <w:rFonts w:ascii="Times New Roman" w:hAnsi="Times New Roman"/>
          <w:sz w:val="26"/>
          <w:szCs w:val="26"/>
        </w:rPr>
        <w:t xml:space="preserve"> Дополнительно информируем: __________________________________</w:t>
      </w:r>
      <w:r>
        <w:rPr>
          <w:rFonts w:ascii="Times New Roman" w:hAnsi="Times New Roman"/>
          <w:sz w:val="26"/>
          <w:szCs w:val="26"/>
        </w:rPr>
        <w:t>_____</w:t>
      </w:r>
      <w:r w:rsidRPr="00894AF6">
        <w:rPr>
          <w:rFonts w:ascii="Times New Roman" w:hAnsi="Times New Roman"/>
          <w:sz w:val="26"/>
          <w:szCs w:val="26"/>
        </w:rPr>
        <w:t xml:space="preserve"> ____________________________________________</w:t>
      </w:r>
      <w:r>
        <w:rPr>
          <w:rFonts w:ascii="Times New Roman" w:hAnsi="Times New Roman"/>
          <w:sz w:val="26"/>
          <w:szCs w:val="26"/>
        </w:rPr>
        <w:t>____</w:t>
      </w:r>
      <w:r w:rsidRPr="00894AF6">
        <w:rPr>
          <w:rFonts w:ascii="Times New Roman" w:hAnsi="Times New Roman"/>
          <w:sz w:val="26"/>
          <w:szCs w:val="26"/>
        </w:rPr>
        <w:t xml:space="preserve"> (указывается информация, необходимая для устранения оснований для отказа в предоставлении </w:t>
      </w:r>
      <w:r>
        <w:rPr>
          <w:rFonts w:ascii="Times New Roman" w:hAnsi="Times New Roman"/>
          <w:sz w:val="26"/>
          <w:szCs w:val="26"/>
        </w:rPr>
        <w:t>муниципальной</w:t>
      </w:r>
      <w:r w:rsidRPr="00894AF6">
        <w:rPr>
          <w:rFonts w:ascii="Times New Roman" w:hAnsi="Times New Roman"/>
          <w:sz w:val="26"/>
          <w:szCs w:val="26"/>
        </w:rPr>
        <w:t xml:space="preserve"> услуги, а также иная дополнительная информация при необходимости).</w:t>
      </w:r>
    </w:p>
    <w:p w:rsidR="001A227D" w:rsidRDefault="001A227D" w:rsidP="0026070E">
      <w:pPr>
        <w:ind w:firstLine="708"/>
        <w:jc w:val="both"/>
        <w:rPr>
          <w:rFonts w:ascii="Times New Roman" w:hAnsi="Times New Roman"/>
          <w:sz w:val="26"/>
          <w:szCs w:val="26"/>
        </w:rPr>
      </w:pPr>
      <w:r>
        <w:rPr>
          <w:rFonts w:ascii="Times New Roman" w:hAnsi="Times New Roman"/>
          <w:sz w:val="26"/>
          <w:szCs w:val="26"/>
        </w:rPr>
        <w:t>__________________________________________________________________</w:t>
      </w:r>
      <w:r w:rsidRPr="00894AF6">
        <w:rPr>
          <w:rFonts w:ascii="Times New Roman" w:hAnsi="Times New Roman"/>
          <w:sz w:val="26"/>
          <w:szCs w:val="26"/>
        </w:rPr>
        <w:t>(уполномоченное должностное лицо Администрации) подпись, фамилия, инициалы)</w:t>
      </w: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p w:rsidR="001A227D" w:rsidRDefault="001A227D" w:rsidP="0026070E">
      <w:pPr>
        <w:ind w:firstLine="708"/>
        <w:jc w:val="both"/>
        <w:rPr>
          <w:rFonts w:ascii="Times New Roman" w:hAnsi="Times New Roman"/>
          <w:sz w:val="26"/>
          <w:szCs w:val="26"/>
        </w:rPr>
      </w:pPr>
    </w:p>
    <w:tbl>
      <w:tblPr>
        <w:tblW w:w="0" w:type="auto"/>
        <w:jc w:val="right"/>
        <w:tblLook w:val="00A0" w:firstRow="1" w:lastRow="0" w:firstColumn="1" w:lastColumn="0" w:noHBand="0" w:noVBand="0"/>
      </w:tblPr>
      <w:tblGrid>
        <w:gridCol w:w="4673"/>
      </w:tblGrid>
      <w:tr w:rsidR="001A227D" w:rsidRPr="0093783F" w:rsidTr="0093783F">
        <w:trPr>
          <w:jc w:val="right"/>
        </w:trPr>
        <w:tc>
          <w:tcPr>
            <w:tcW w:w="4673" w:type="dxa"/>
          </w:tcPr>
          <w:p w:rsidR="001A227D" w:rsidRPr="0093783F" w:rsidRDefault="001A227D" w:rsidP="0093783F">
            <w:pPr>
              <w:tabs>
                <w:tab w:val="left" w:pos="2730"/>
              </w:tabs>
              <w:jc w:val="center"/>
              <w:rPr>
                <w:rFonts w:ascii="Times New Roman" w:hAnsi="Times New Roman"/>
                <w:sz w:val="26"/>
                <w:szCs w:val="26"/>
              </w:rPr>
            </w:pPr>
            <w:r w:rsidRPr="0093783F">
              <w:rPr>
                <w:rFonts w:ascii="Times New Roman" w:hAnsi="Times New Roman"/>
                <w:sz w:val="26"/>
                <w:szCs w:val="26"/>
              </w:rPr>
              <w:t xml:space="preserve">Приложение № </w:t>
            </w:r>
            <w:r>
              <w:rPr>
                <w:rFonts w:ascii="Times New Roman" w:hAnsi="Times New Roman"/>
                <w:sz w:val="26"/>
                <w:szCs w:val="26"/>
              </w:rPr>
              <w:t>6</w:t>
            </w:r>
          </w:p>
          <w:p w:rsidR="001A227D" w:rsidRDefault="001A227D" w:rsidP="0093783F">
            <w:pPr>
              <w:pBdr>
                <w:bottom w:val="single" w:sz="12" w:space="1" w:color="auto"/>
              </w:pBdr>
              <w:spacing w:after="0" w:line="240" w:lineRule="auto"/>
              <w:jc w:val="center"/>
              <w:rPr>
                <w:rFonts w:ascii="Times New Roman" w:hAnsi="Times New Roman"/>
                <w:sz w:val="26"/>
                <w:szCs w:val="26"/>
              </w:rPr>
            </w:pPr>
            <w:r w:rsidRPr="0093783F">
              <w:rPr>
                <w:rFonts w:ascii="Times New Roman" w:hAnsi="Times New Roman"/>
                <w:color w:val="000000"/>
                <w:sz w:val="26"/>
                <w:szCs w:val="26"/>
              </w:rPr>
              <w:t xml:space="preserve">к Административному регламенту предоставления государственной услуги </w:t>
            </w:r>
            <w:r w:rsidRPr="0093783F">
              <w:rPr>
                <w:rFonts w:ascii="Times New Roman" w:hAnsi="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1A227D" w:rsidRDefault="001A227D" w:rsidP="0093783F">
            <w:pPr>
              <w:pBdr>
                <w:bottom w:val="single" w:sz="12" w:space="1" w:color="auto"/>
              </w:pBdr>
              <w:spacing w:after="0" w:line="240" w:lineRule="auto"/>
              <w:jc w:val="center"/>
              <w:rPr>
                <w:rFonts w:ascii="Times New Roman" w:hAnsi="Times New Roman"/>
                <w:sz w:val="26"/>
                <w:szCs w:val="26"/>
              </w:rPr>
            </w:pPr>
          </w:p>
          <w:p w:rsidR="001A227D" w:rsidRPr="0093783F" w:rsidRDefault="001A227D" w:rsidP="0093783F">
            <w:pPr>
              <w:pBdr>
                <w:bottom w:val="single" w:sz="12" w:space="1" w:color="auto"/>
              </w:pBdr>
              <w:spacing w:after="0" w:line="240" w:lineRule="auto"/>
              <w:jc w:val="center"/>
              <w:rPr>
                <w:rFonts w:ascii="Times New Roman" w:hAnsi="Times New Roman"/>
                <w:color w:val="000000"/>
                <w:sz w:val="26"/>
                <w:szCs w:val="26"/>
              </w:rPr>
            </w:pPr>
          </w:p>
          <w:p w:rsidR="001A227D" w:rsidRPr="0093783F" w:rsidRDefault="001A227D" w:rsidP="0093783F">
            <w:pPr>
              <w:tabs>
                <w:tab w:val="left" w:pos="2730"/>
              </w:tabs>
              <w:jc w:val="center"/>
              <w:rPr>
                <w:rFonts w:ascii="Times New Roman" w:hAnsi="Times New Roman"/>
                <w:sz w:val="26"/>
                <w:szCs w:val="26"/>
              </w:rPr>
            </w:pPr>
            <w:r w:rsidRPr="0093783F">
              <w:rPr>
                <w:rFonts w:ascii="Times New Roman" w:hAnsi="Times New Roman"/>
                <w:sz w:val="26"/>
                <w:szCs w:val="26"/>
              </w:rPr>
              <w:t>от «__» _______________202_ года</w:t>
            </w:r>
          </w:p>
          <w:p w:rsidR="001A227D" w:rsidRPr="0093783F" w:rsidRDefault="001A227D" w:rsidP="0093783F">
            <w:pPr>
              <w:tabs>
                <w:tab w:val="left" w:pos="2730"/>
              </w:tabs>
              <w:rPr>
                <w:rFonts w:ascii="Times New Roman" w:hAnsi="Times New Roman"/>
                <w:sz w:val="26"/>
                <w:szCs w:val="26"/>
              </w:rPr>
            </w:pPr>
          </w:p>
        </w:tc>
      </w:tr>
    </w:tbl>
    <w:p w:rsidR="001A227D" w:rsidRPr="00894AF6" w:rsidRDefault="001A227D" w:rsidP="0026070E">
      <w:pPr>
        <w:rPr>
          <w:rFonts w:ascii="Times New Roman" w:hAnsi="Times New Roman"/>
          <w:b/>
          <w:sz w:val="26"/>
          <w:szCs w:val="26"/>
        </w:rPr>
      </w:pPr>
    </w:p>
    <w:p w:rsidR="001A227D" w:rsidRDefault="001A227D" w:rsidP="0026070E">
      <w:pPr>
        <w:jc w:val="center"/>
        <w:rPr>
          <w:rFonts w:ascii="Times New Roman" w:hAnsi="Times New Roman"/>
          <w:b/>
          <w:sz w:val="26"/>
          <w:szCs w:val="26"/>
        </w:rPr>
      </w:pPr>
      <w:r w:rsidRPr="00413245">
        <w:rPr>
          <w:rFonts w:ascii="Times New Roman" w:hAnsi="Times New Roman"/>
          <w:b/>
          <w:sz w:val="26"/>
          <w:szCs w:val="26"/>
        </w:rPr>
        <w:t xml:space="preserve">Форма </w:t>
      </w:r>
      <w:r>
        <w:rPr>
          <w:rFonts w:ascii="Times New Roman" w:hAnsi="Times New Roman"/>
          <w:b/>
          <w:sz w:val="26"/>
          <w:szCs w:val="26"/>
        </w:rPr>
        <w:t xml:space="preserve">заявления о </w:t>
      </w:r>
      <w:r w:rsidRPr="00413245">
        <w:rPr>
          <w:rFonts w:ascii="Times New Roman" w:hAnsi="Times New Roman"/>
          <w:b/>
          <w:sz w:val="26"/>
          <w:szCs w:val="26"/>
        </w:rPr>
        <w:t xml:space="preserve">предоставлении </w:t>
      </w:r>
      <w:r>
        <w:rPr>
          <w:rFonts w:ascii="Times New Roman" w:hAnsi="Times New Roman"/>
          <w:b/>
          <w:sz w:val="26"/>
          <w:szCs w:val="26"/>
        </w:rPr>
        <w:t>муниципальной</w:t>
      </w:r>
      <w:r w:rsidRPr="00413245">
        <w:rPr>
          <w:rFonts w:ascii="Times New Roman" w:hAnsi="Times New Roman"/>
          <w:b/>
          <w:sz w:val="26"/>
          <w:szCs w:val="26"/>
        </w:rPr>
        <w:t xml:space="preserve"> услуги </w:t>
      </w:r>
    </w:p>
    <w:p w:rsidR="001A227D" w:rsidRDefault="001A227D" w:rsidP="0026070E">
      <w:pPr>
        <w:jc w:val="center"/>
        <w:rPr>
          <w:rFonts w:ascii="Times New Roman" w:hAnsi="Times New Roman"/>
          <w:b/>
          <w:sz w:val="26"/>
          <w:szCs w:val="26"/>
        </w:rPr>
      </w:pPr>
    </w:p>
    <w:p w:rsidR="001A227D" w:rsidRPr="00073A55" w:rsidRDefault="001A227D" w:rsidP="00E863BF">
      <w:pPr>
        <w:widowControl w:val="0"/>
        <w:tabs>
          <w:tab w:val="left" w:pos="4678"/>
        </w:tabs>
        <w:autoSpaceDE w:val="0"/>
        <w:autoSpaceDN w:val="0"/>
        <w:adjustRightInd w:val="0"/>
        <w:spacing w:after="0" w:line="276" w:lineRule="auto"/>
        <w:ind w:left="3261"/>
        <w:rPr>
          <w:rFonts w:ascii="Times New Roman" w:hAnsi="Times New Roman"/>
          <w:sz w:val="26"/>
          <w:szCs w:val="26"/>
        </w:rPr>
      </w:pPr>
      <w:r>
        <w:rPr>
          <w:rFonts w:ascii="Times New Roman" w:hAnsi="Times New Roman"/>
          <w:sz w:val="26"/>
          <w:szCs w:val="26"/>
        </w:rPr>
        <w:t xml:space="preserve">           </w:t>
      </w:r>
      <w:r w:rsidRPr="00073A55">
        <w:rPr>
          <w:rFonts w:ascii="Times New Roman" w:hAnsi="Times New Roman"/>
          <w:sz w:val="26"/>
          <w:szCs w:val="26"/>
        </w:rPr>
        <w:t>____________________</w:t>
      </w:r>
      <w:r>
        <w:rPr>
          <w:rFonts w:ascii="Times New Roman" w:hAnsi="Times New Roman"/>
          <w:sz w:val="26"/>
          <w:szCs w:val="26"/>
        </w:rPr>
        <w:t>______________________</w:t>
      </w:r>
    </w:p>
    <w:p w:rsidR="001A227D" w:rsidRPr="00841263" w:rsidRDefault="001A227D" w:rsidP="00E863BF">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r>
        <w:rPr>
          <w:rFonts w:ascii="Times New Roman" w:hAnsi="Times New Roman"/>
          <w:sz w:val="26"/>
          <w:szCs w:val="26"/>
        </w:rPr>
        <w:t>Н</w:t>
      </w:r>
      <w:r w:rsidRPr="00841263">
        <w:rPr>
          <w:rFonts w:ascii="Times New Roman" w:hAnsi="Times New Roman"/>
          <w:sz w:val="26"/>
          <w:szCs w:val="26"/>
        </w:rPr>
        <w:t xml:space="preserve">аименование </w:t>
      </w:r>
      <w:r>
        <w:rPr>
          <w:rFonts w:ascii="Times New Roman" w:hAnsi="Times New Roman"/>
          <w:sz w:val="26"/>
          <w:szCs w:val="26"/>
        </w:rPr>
        <w:t xml:space="preserve">уполномоченного </w:t>
      </w:r>
      <w:r w:rsidRPr="00841263">
        <w:rPr>
          <w:rFonts w:ascii="Times New Roman" w:hAnsi="Times New Roman"/>
          <w:sz w:val="26"/>
          <w:szCs w:val="26"/>
        </w:rPr>
        <w:t>органа, в который направляется заявление, фамилию, имя, отчество соответствующего должностного лица, должность соответствующего лица</w:t>
      </w:r>
    </w:p>
    <w:p w:rsidR="001A227D" w:rsidRPr="00073A55" w:rsidRDefault="001A227D" w:rsidP="00E863BF">
      <w:pPr>
        <w:widowControl w:val="0"/>
        <w:tabs>
          <w:tab w:val="left" w:pos="4678"/>
        </w:tabs>
        <w:autoSpaceDE w:val="0"/>
        <w:autoSpaceDN w:val="0"/>
        <w:adjustRightInd w:val="0"/>
        <w:spacing w:after="0" w:line="276" w:lineRule="auto"/>
        <w:ind w:left="3261"/>
        <w:rPr>
          <w:rFonts w:ascii="Times New Roman" w:hAnsi="Times New Roman"/>
          <w:sz w:val="26"/>
          <w:szCs w:val="26"/>
        </w:rPr>
      </w:pPr>
    </w:p>
    <w:p w:rsidR="001A227D" w:rsidRPr="00073A55" w:rsidRDefault="001A227D" w:rsidP="00E863BF">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r>
        <w:rPr>
          <w:rFonts w:ascii="Times New Roman" w:hAnsi="Times New Roman"/>
          <w:sz w:val="26"/>
          <w:szCs w:val="26"/>
        </w:rPr>
        <w:t>Сведения о заявителе:</w:t>
      </w:r>
      <w:r w:rsidRPr="00073A55">
        <w:rPr>
          <w:rFonts w:ascii="Times New Roman" w:hAnsi="Times New Roman"/>
          <w:sz w:val="26"/>
          <w:szCs w:val="26"/>
        </w:rPr>
        <w:t>_______________________</w:t>
      </w:r>
    </w:p>
    <w:p w:rsidR="001A227D" w:rsidRPr="00841263" w:rsidRDefault="001A227D" w:rsidP="00E863BF">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r w:rsidRPr="00073A55">
        <w:rPr>
          <w:rFonts w:ascii="Times New Roman" w:hAnsi="Times New Roman"/>
          <w:sz w:val="26"/>
          <w:szCs w:val="26"/>
        </w:rPr>
        <w:t>(для юридических лиц</w:t>
      </w:r>
      <w:r w:rsidRPr="00841263">
        <w:rPr>
          <w:rFonts w:ascii="Times New Roman" w:hAnsi="Times New Roman"/>
          <w:sz w:val="26"/>
          <w:szCs w:val="26"/>
        </w:rPr>
        <w:t xml:space="preserve">: наименование, </w:t>
      </w:r>
      <w:r w:rsidRPr="00073A55">
        <w:rPr>
          <w:rFonts w:ascii="Times New Roman" w:hAnsi="Times New Roman"/>
          <w:sz w:val="26"/>
          <w:szCs w:val="26"/>
        </w:rPr>
        <w:t xml:space="preserve"> адрес местонахождения;</w:t>
      </w:r>
      <w:r w:rsidRPr="00841263">
        <w:rPr>
          <w:rFonts w:ascii="Times New Roman" w:hAnsi="Times New Roman"/>
          <w:sz w:val="26"/>
          <w:szCs w:val="26"/>
        </w:rPr>
        <w:t xml:space="preserve"> </w:t>
      </w:r>
      <w:r w:rsidRPr="00073A55">
        <w:rPr>
          <w:rFonts w:ascii="Times New Roman" w:hAnsi="Times New Roman"/>
          <w:sz w:val="26"/>
          <w:szCs w:val="26"/>
        </w:rPr>
        <w:t>ИНН</w:t>
      </w:r>
      <w:r w:rsidRPr="00073A55">
        <w:rPr>
          <w:rFonts w:ascii="Times New Roman" w:hAnsi="Times New Roman"/>
          <w:color w:val="000000"/>
          <w:sz w:val="26"/>
          <w:szCs w:val="26"/>
        </w:rPr>
        <w:t xml:space="preserve"> (для российских юридических лиц)</w:t>
      </w:r>
      <w:r w:rsidRPr="00073A55">
        <w:rPr>
          <w:rFonts w:ascii="Times New Roman" w:hAnsi="Times New Roman"/>
          <w:sz w:val="26"/>
          <w:szCs w:val="26"/>
        </w:rPr>
        <w:t>, ОГРН</w:t>
      </w:r>
      <w:r w:rsidRPr="00841263">
        <w:rPr>
          <w:rFonts w:ascii="Times New Roman" w:hAnsi="Times New Roman"/>
          <w:sz w:val="26"/>
          <w:szCs w:val="26"/>
        </w:rPr>
        <w:t>;</w:t>
      </w:r>
    </w:p>
    <w:p w:rsidR="001A227D" w:rsidRPr="00073A55" w:rsidRDefault="001A227D" w:rsidP="00E863BF">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r>
        <w:rPr>
          <w:rFonts w:ascii="Times New Roman" w:hAnsi="Times New Roman"/>
          <w:sz w:val="26"/>
          <w:szCs w:val="26"/>
        </w:rPr>
        <w:t xml:space="preserve"> для физических лиц</w:t>
      </w:r>
      <w:r w:rsidRPr="00841263">
        <w:rPr>
          <w:rFonts w:ascii="Times New Roman" w:hAnsi="Times New Roman"/>
          <w:sz w:val="26"/>
          <w:szCs w:val="26"/>
        </w:rPr>
        <w:t xml:space="preserve">: ФИО, </w:t>
      </w:r>
      <w:r w:rsidRPr="00073A55">
        <w:rPr>
          <w:rFonts w:ascii="Times New Roman" w:hAnsi="Times New Roman"/>
          <w:sz w:val="26"/>
          <w:szCs w:val="26"/>
        </w:rPr>
        <w:t xml:space="preserve"> данные документа, удостоверяющего личность, место жительства, почтовый адрес и (или) адрес электронной почты (при наличии)</w:t>
      </w:r>
    </w:p>
    <w:p w:rsidR="001A227D" w:rsidRDefault="001A227D" w:rsidP="004763FC">
      <w:pPr>
        <w:pStyle w:val="ConsPlusNormal"/>
        <w:ind w:firstLine="540"/>
        <w:jc w:val="both"/>
      </w:pPr>
    </w:p>
    <w:p w:rsidR="001A227D" w:rsidRDefault="001A227D" w:rsidP="00E863BF">
      <w:pPr>
        <w:pStyle w:val="ConsPlusNonformat"/>
        <w:jc w:val="both"/>
      </w:pPr>
      <w:r>
        <w:t xml:space="preserve">                                    </w:t>
      </w:r>
    </w:p>
    <w:p w:rsidR="001A227D" w:rsidRPr="009175BB" w:rsidRDefault="001A227D" w:rsidP="00E863BF">
      <w:pPr>
        <w:spacing w:after="0" w:line="276" w:lineRule="auto"/>
        <w:jc w:val="center"/>
        <w:rPr>
          <w:rFonts w:ascii="Times New Roman" w:hAnsi="Times New Roman"/>
          <w:b/>
          <w:color w:val="000000"/>
          <w:sz w:val="26"/>
          <w:szCs w:val="26"/>
          <w:lang w:eastAsia="ru-RU"/>
        </w:rPr>
      </w:pPr>
      <w:r w:rsidRPr="009175BB">
        <w:rPr>
          <w:rFonts w:ascii="Times New Roman" w:hAnsi="Times New Roman"/>
          <w:b/>
          <w:color w:val="000000"/>
          <w:sz w:val="26"/>
          <w:szCs w:val="26"/>
          <w:lang w:eastAsia="ru-RU"/>
        </w:rPr>
        <w:t>ЗАЯВЛЕНИЕ</w:t>
      </w:r>
    </w:p>
    <w:p w:rsidR="001A227D" w:rsidRPr="009175BB" w:rsidRDefault="001A227D" w:rsidP="00E863BF">
      <w:pPr>
        <w:spacing w:after="0" w:line="276" w:lineRule="auto"/>
        <w:jc w:val="center"/>
        <w:rPr>
          <w:rFonts w:ascii="Times New Roman" w:hAnsi="Times New Roman"/>
          <w:b/>
          <w:color w:val="000000"/>
          <w:sz w:val="26"/>
          <w:szCs w:val="26"/>
          <w:lang w:eastAsia="ru-RU"/>
        </w:rPr>
      </w:pPr>
      <w:r w:rsidRPr="009175BB">
        <w:rPr>
          <w:rFonts w:ascii="Times New Roman" w:hAnsi="Times New Roman"/>
          <w:b/>
          <w:color w:val="000000"/>
          <w:sz w:val="26"/>
          <w:szCs w:val="26"/>
          <w:lang w:eastAsia="ru-RU"/>
        </w:rPr>
        <w:t>о предоставлении земельного участка</w:t>
      </w:r>
    </w:p>
    <w:p w:rsidR="001A227D" w:rsidRDefault="001A227D" w:rsidP="00E863BF">
      <w:pPr>
        <w:spacing w:after="0" w:line="276" w:lineRule="auto"/>
        <w:jc w:val="center"/>
        <w:rPr>
          <w:rFonts w:ascii="Times New Roman" w:hAnsi="Times New Roman"/>
          <w:color w:val="000000"/>
          <w:sz w:val="26"/>
          <w:szCs w:val="26"/>
          <w:lang w:eastAsia="ru-RU"/>
        </w:rPr>
      </w:pPr>
    </w:p>
    <w:p w:rsidR="001A227D" w:rsidRDefault="001A227D" w:rsidP="005056A1">
      <w:pPr>
        <w:spacing w:after="0" w:line="228"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Прошу предоставить земельный участок с кадастровым номером ________________________в ______________________________________________.</w:t>
      </w:r>
    </w:p>
    <w:p w:rsidR="001A227D" w:rsidRPr="00741E48" w:rsidRDefault="001A227D" w:rsidP="005056A1">
      <w:pPr>
        <w:spacing w:after="0" w:line="228" w:lineRule="auto"/>
        <w:jc w:val="both"/>
        <w:rPr>
          <w:rFonts w:ascii="Times New Roman" w:hAnsi="Times New Roman"/>
          <w:color w:val="000000"/>
          <w:sz w:val="16"/>
          <w:szCs w:val="16"/>
          <w:lang w:eastAsia="ru-RU"/>
        </w:rPr>
      </w:pPr>
      <w:r w:rsidRPr="00741E48">
        <w:rPr>
          <w:rFonts w:ascii="Times New Roman" w:hAnsi="Times New Roman"/>
          <w:color w:val="000000"/>
          <w:sz w:val="16"/>
          <w:szCs w:val="16"/>
          <w:lang w:eastAsia="ru-RU"/>
        </w:rPr>
        <w:t xml:space="preserve">                                                                           </w:t>
      </w:r>
      <w:r>
        <w:rPr>
          <w:rFonts w:ascii="Times New Roman" w:hAnsi="Times New Roman"/>
          <w:color w:val="000000"/>
          <w:sz w:val="16"/>
          <w:szCs w:val="16"/>
          <w:lang w:eastAsia="ru-RU"/>
        </w:rPr>
        <w:t xml:space="preserve">                                                                </w:t>
      </w:r>
      <w:r w:rsidRPr="00741E48">
        <w:rPr>
          <w:rFonts w:ascii="Times New Roman" w:hAnsi="Times New Roman"/>
          <w:color w:val="000000"/>
          <w:sz w:val="16"/>
          <w:szCs w:val="16"/>
          <w:lang w:eastAsia="ru-RU"/>
        </w:rPr>
        <w:t xml:space="preserve"> (вид права)</w:t>
      </w:r>
    </w:p>
    <w:p w:rsidR="001A227D" w:rsidRDefault="001A227D" w:rsidP="005056A1">
      <w:pPr>
        <w:spacing w:after="0" w:line="228"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Основание предоставления земельного участка: _______________________________________________________________________.</w:t>
      </w:r>
    </w:p>
    <w:p w:rsidR="001A227D" w:rsidRDefault="001A227D" w:rsidP="005056A1">
      <w:pPr>
        <w:spacing w:after="0" w:line="228"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Цель использования земельного участка________________________________________________________________.</w:t>
      </w:r>
    </w:p>
    <w:p w:rsidR="001A227D" w:rsidRDefault="001A227D" w:rsidP="005056A1">
      <w:pPr>
        <w:spacing w:after="0" w:line="228"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Реквизиты об изъятии земельного участка для государственных или муниципальных нужд ____________________________________________________</w:t>
      </w:r>
    </w:p>
    <w:p w:rsidR="001A227D" w:rsidRDefault="001A227D" w:rsidP="005056A1">
      <w:pPr>
        <w:spacing w:after="0" w:line="228"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Реквизиты решения об утверждении документа территориального планирования и (или) проекта планировки территории________________________</w:t>
      </w:r>
    </w:p>
    <w:p w:rsidR="001A227D" w:rsidRDefault="001A227D" w:rsidP="005056A1">
      <w:pPr>
        <w:spacing w:after="0" w:line="228" w:lineRule="auto"/>
        <w:jc w:val="both"/>
        <w:rPr>
          <w:rFonts w:ascii="Times New Roman" w:hAnsi="Times New Roman"/>
          <w:color w:val="000000"/>
          <w:sz w:val="26"/>
          <w:szCs w:val="26"/>
          <w:lang w:eastAsia="ru-RU"/>
        </w:rPr>
      </w:pPr>
      <w:r>
        <w:rPr>
          <w:rFonts w:ascii="Times New Roman" w:hAnsi="Times New Roman"/>
          <w:color w:val="000000"/>
          <w:sz w:val="26"/>
          <w:szCs w:val="26"/>
          <w:lang w:eastAsia="ru-RU"/>
        </w:rPr>
        <w:t>______________________________________________________________________.</w:t>
      </w:r>
    </w:p>
    <w:p w:rsidR="001A227D" w:rsidRDefault="001A227D" w:rsidP="005056A1">
      <w:pPr>
        <w:spacing w:after="0" w:line="228" w:lineRule="auto"/>
        <w:ind w:firstLine="708"/>
        <w:jc w:val="both"/>
        <w:rPr>
          <w:rFonts w:ascii="Times New Roman" w:hAnsi="Times New Roman"/>
          <w:color w:val="000000"/>
          <w:sz w:val="26"/>
          <w:szCs w:val="26"/>
          <w:lang w:eastAsia="ru-RU"/>
        </w:rPr>
      </w:pPr>
      <w:r>
        <w:rPr>
          <w:rFonts w:ascii="Times New Roman" w:hAnsi="Times New Roman"/>
          <w:color w:val="000000"/>
          <w:sz w:val="26"/>
          <w:szCs w:val="26"/>
          <w:lang w:eastAsia="ru-RU"/>
        </w:rPr>
        <w:t>Реквизиты решения о предварительном согласовании предоставления земельного участка______________________________________________________.</w:t>
      </w:r>
    </w:p>
    <w:p w:rsidR="001A227D" w:rsidRDefault="001A227D" w:rsidP="005056A1">
      <w:pPr>
        <w:spacing w:after="0" w:line="228" w:lineRule="auto"/>
        <w:jc w:val="both"/>
        <w:rPr>
          <w:rFonts w:ascii="Times New Roman" w:hAnsi="Times New Roman"/>
          <w:color w:val="000000"/>
          <w:sz w:val="26"/>
          <w:szCs w:val="26"/>
          <w:lang w:eastAsia="ru-RU"/>
        </w:rPr>
      </w:pPr>
    </w:p>
    <w:p w:rsidR="001A227D" w:rsidRPr="00F35935" w:rsidRDefault="001A227D" w:rsidP="005056A1">
      <w:pPr>
        <w:tabs>
          <w:tab w:val="left" w:pos="567"/>
        </w:tabs>
        <w:autoSpaceDE w:val="0"/>
        <w:autoSpaceDN w:val="0"/>
        <w:adjustRightInd w:val="0"/>
        <w:spacing w:after="0" w:line="228" w:lineRule="auto"/>
        <w:jc w:val="both"/>
        <w:rPr>
          <w:rFonts w:ascii="Times New Roman" w:hAnsi="Times New Roman"/>
          <w:sz w:val="26"/>
          <w:szCs w:val="26"/>
          <w:lang w:eastAsia="ru-RU"/>
        </w:rPr>
      </w:pPr>
      <w:r w:rsidRPr="00F35935">
        <w:rPr>
          <w:rFonts w:ascii="Times New Roman" w:hAnsi="Times New Roman"/>
          <w:sz w:val="26"/>
          <w:szCs w:val="26"/>
          <w:lang w:eastAsia="ru-RU"/>
        </w:rPr>
        <w:t>Результат рассмотрения заявл</w:t>
      </w:r>
      <w:r>
        <w:rPr>
          <w:rFonts w:ascii="Times New Roman" w:hAnsi="Times New Roman"/>
          <w:sz w:val="26"/>
          <w:szCs w:val="26"/>
          <w:lang w:eastAsia="ru-RU"/>
        </w:rPr>
        <w:t xml:space="preserve">ения прошу предоставить (нужное </w:t>
      </w:r>
      <w:r w:rsidRPr="00F35935">
        <w:rPr>
          <w:rFonts w:ascii="Times New Roman" w:hAnsi="Times New Roman"/>
          <w:sz w:val="26"/>
          <w:szCs w:val="26"/>
          <w:lang w:eastAsia="ru-RU"/>
        </w:rPr>
        <w:t>подчеркнуть):</w:t>
      </w:r>
    </w:p>
    <w:p w:rsidR="001A227D" w:rsidRPr="00F35935" w:rsidRDefault="001A227D" w:rsidP="005056A1">
      <w:pPr>
        <w:autoSpaceDE w:val="0"/>
        <w:autoSpaceDN w:val="0"/>
        <w:adjustRightInd w:val="0"/>
        <w:spacing w:after="0" w:line="228" w:lineRule="auto"/>
        <w:ind w:firstLine="708"/>
        <w:jc w:val="both"/>
        <w:rPr>
          <w:rFonts w:ascii="Times New Roman" w:hAnsi="Times New Roman"/>
          <w:sz w:val="26"/>
          <w:szCs w:val="26"/>
          <w:lang w:eastAsia="ru-RU"/>
        </w:rPr>
      </w:pPr>
      <w:r>
        <w:rPr>
          <w:rFonts w:ascii="Times New Roman" w:hAnsi="Times New Roman"/>
          <w:sz w:val="26"/>
          <w:szCs w:val="26"/>
          <w:lang w:eastAsia="ru-RU"/>
        </w:rPr>
        <w:t xml:space="preserve">- </w:t>
      </w:r>
      <w:r w:rsidRPr="00F35935">
        <w:rPr>
          <w:rFonts w:ascii="Times New Roman" w:hAnsi="Times New Roman"/>
          <w:sz w:val="26"/>
          <w:szCs w:val="26"/>
          <w:lang w:eastAsia="ru-RU"/>
        </w:rPr>
        <w:t>В форме электронного документа в личном кабинете на ЕПГУ либо на адрес электронной почты</w:t>
      </w:r>
      <w:r>
        <w:rPr>
          <w:rFonts w:ascii="Times New Roman" w:hAnsi="Times New Roman"/>
          <w:sz w:val="26"/>
          <w:szCs w:val="26"/>
          <w:lang w:eastAsia="ru-RU"/>
        </w:rPr>
        <w:t>.</w:t>
      </w:r>
      <w:r w:rsidRPr="00F35935">
        <w:rPr>
          <w:rFonts w:ascii="Times New Roman" w:hAnsi="Times New Roman"/>
          <w:sz w:val="26"/>
          <w:szCs w:val="26"/>
          <w:lang w:eastAsia="ru-RU"/>
        </w:rPr>
        <w:t xml:space="preserve"> </w:t>
      </w:r>
    </w:p>
    <w:p w:rsidR="001A227D" w:rsidRPr="00F35935" w:rsidRDefault="001A227D" w:rsidP="005056A1">
      <w:pPr>
        <w:autoSpaceDE w:val="0"/>
        <w:autoSpaceDN w:val="0"/>
        <w:adjustRightInd w:val="0"/>
        <w:spacing w:after="0" w:line="228" w:lineRule="auto"/>
        <w:ind w:firstLine="708"/>
        <w:jc w:val="both"/>
        <w:rPr>
          <w:rFonts w:ascii="Times New Roman" w:hAnsi="Times New Roman"/>
          <w:sz w:val="26"/>
          <w:szCs w:val="26"/>
          <w:lang w:eastAsia="ru-RU"/>
        </w:rPr>
      </w:pPr>
      <w:r>
        <w:rPr>
          <w:rFonts w:ascii="Times New Roman" w:hAnsi="Times New Roman"/>
          <w:sz w:val="26"/>
          <w:szCs w:val="26"/>
          <w:lang w:eastAsia="ru-RU"/>
        </w:rPr>
        <w:t>-</w:t>
      </w:r>
      <w:r w:rsidRPr="00F35935">
        <w:rPr>
          <w:rFonts w:ascii="Times New Roman" w:hAnsi="Times New Roman"/>
          <w:sz w:val="26"/>
          <w:szCs w:val="26"/>
          <w:lang w:eastAsia="ru-RU"/>
        </w:rPr>
        <w:t xml:space="preserve"> На бумажном носителе при личном обращении в Уполномоченный орган либо в многофункциональный центр.</w:t>
      </w:r>
    </w:p>
    <w:p w:rsidR="001A227D" w:rsidRDefault="001A227D" w:rsidP="005056A1">
      <w:pPr>
        <w:autoSpaceDE w:val="0"/>
        <w:autoSpaceDN w:val="0"/>
        <w:adjustRightInd w:val="0"/>
        <w:spacing w:after="0" w:line="228" w:lineRule="auto"/>
        <w:ind w:firstLine="708"/>
        <w:jc w:val="both"/>
        <w:rPr>
          <w:rFonts w:ascii="Times New Roman" w:hAnsi="Times New Roman"/>
          <w:sz w:val="26"/>
          <w:szCs w:val="26"/>
          <w:lang w:eastAsia="ru-RU"/>
        </w:rPr>
      </w:pPr>
      <w:r>
        <w:rPr>
          <w:rFonts w:ascii="Times New Roman" w:hAnsi="Times New Roman"/>
          <w:sz w:val="26"/>
          <w:szCs w:val="26"/>
          <w:lang w:eastAsia="ru-RU"/>
        </w:rPr>
        <w:t>-</w:t>
      </w:r>
      <w:r w:rsidRPr="00F35935">
        <w:rPr>
          <w:rFonts w:ascii="Times New Roman" w:hAnsi="Times New Roman"/>
          <w:sz w:val="26"/>
          <w:szCs w:val="26"/>
          <w:lang w:eastAsia="ru-RU"/>
        </w:rPr>
        <w:t xml:space="preserve"> На бумажном носителе на почтовый адрес</w:t>
      </w:r>
      <w:r>
        <w:rPr>
          <w:rFonts w:ascii="Times New Roman" w:hAnsi="Times New Roman"/>
          <w:sz w:val="26"/>
          <w:szCs w:val="26"/>
          <w:lang w:eastAsia="ru-RU"/>
        </w:rPr>
        <w:t>.</w:t>
      </w:r>
    </w:p>
    <w:p w:rsidR="001A227D" w:rsidRPr="00073A55" w:rsidRDefault="001A227D" w:rsidP="005056A1">
      <w:pPr>
        <w:tabs>
          <w:tab w:val="left" w:pos="1785"/>
        </w:tabs>
        <w:autoSpaceDE w:val="0"/>
        <w:autoSpaceDN w:val="0"/>
        <w:adjustRightInd w:val="0"/>
        <w:spacing w:after="0" w:line="228" w:lineRule="auto"/>
        <w:jc w:val="both"/>
        <w:rPr>
          <w:rFonts w:ascii="Times New Roman" w:hAnsi="Times New Roman"/>
          <w:sz w:val="26"/>
          <w:szCs w:val="26"/>
          <w:lang w:eastAsia="ru-RU"/>
        </w:rPr>
      </w:pPr>
      <w:r>
        <w:rPr>
          <w:rFonts w:ascii="Times New Roman" w:hAnsi="Times New Roman"/>
          <w:sz w:val="26"/>
          <w:szCs w:val="26"/>
          <w:lang w:eastAsia="ru-RU"/>
        </w:rPr>
        <w:tab/>
      </w:r>
    </w:p>
    <w:p w:rsidR="001A227D" w:rsidRPr="00073A55" w:rsidRDefault="001A227D" w:rsidP="005056A1">
      <w:pPr>
        <w:autoSpaceDE w:val="0"/>
        <w:autoSpaceDN w:val="0"/>
        <w:adjustRightInd w:val="0"/>
        <w:spacing w:after="0" w:line="228" w:lineRule="auto"/>
        <w:jc w:val="both"/>
        <w:rPr>
          <w:rFonts w:ascii="Times New Roman" w:hAnsi="Times New Roman"/>
          <w:sz w:val="26"/>
          <w:szCs w:val="26"/>
          <w:lang w:eastAsia="ru-RU"/>
        </w:rPr>
      </w:pPr>
      <w:r w:rsidRPr="00073A55">
        <w:rPr>
          <w:rFonts w:ascii="Times New Roman" w:hAnsi="Times New Roman"/>
          <w:sz w:val="26"/>
          <w:szCs w:val="26"/>
          <w:lang w:eastAsia="ru-RU"/>
        </w:rPr>
        <w:t>Приложение:</w:t>
      </w:r>
    </w:p>
    <w:p w:rsidR="001A227D" w:rsidRPr="00073A55" w:rsidRDefault="001A227D" w:rsidP="005056A1">
      <w:pPr>
        <w:autoSpaceDE w:val="0"/>
        <w:autoSpaceDN w:val="0"/>
        <w:adjustRightInd w:val="0"/>
        <w:spacing w:after="0" w:line="228" w:lineRule="auto"/>
        <w:jc w:val="both"/>
        <w:rPr>
          <w:rFonts w:ascii="Times New Roman" w:hAnsi="Times New Roman"/>
          <w:sz w:val="26"/>
          <w:szCs w:val="26"/>
          <w:lang w:eastAsia="ru-RU"/>
        </w:rPr>
      </w:pPr>
      <w:r w:rsidRPr="00073A55">
        <w:rPr>
          <w:rFonts w:ascii="Times New Roman" w:hAnsi="Times New Roman"/>
          <w:sz w:val="26"/>
          <w:szCs w:val="26"/>
          <w:lang w:eastAsia="ru-RU"/>
        </w:rPr>
        <w:t>1. __________________________________________________________________</w:t>
      </w:r>
    </w:p>
    <w:p w:rsidR="001A227D" w:rsidRPr="00073A55" w:rsidRDefault="001A227D" w:rsidP="005056A1">
      <w:pPr>
        <w:autoSpaceDE w:val="0"/>
        <w:autoSpaceDN w:val="0"/>
        <w:adjustRightInd w:val="0"/>
        <w:spacing w:after="0" w:line="228" w:lineRule="auto"/>
        <w:jc w:val="both"/>
        <w:rPr>
          <w:rFonts w:ascii="Times New Roman" w:hAnsi="Times New Roman"/>
          <w:sz w:val="26"/>
          <w:szCs w:val="26"/>
          <w:lang w:eastAsia="ru-RU"/>
        </w:rPr>
      </w:pPr>
      <w:r w:rsidRPr="00073A55">
        <w:rPr>
          <w:rFonts w:ascii="Times New Roman" w:hAnsi="Times New Roman"/>
          <w:sz w:val="26"/>
          <w:szCs w:val="26"/>
          <w:lang w:eastAsia="ru-RU"/>
        </w:rPr>
        <w:t>2. __________________________________________________________________</w:t>
      </w:r>
    </w:p>
    <w:p w:rsidR="001A227D" w:rsidRPr="00841263" w:rsidRDefault="001A227D" w:rsidP="005056A1">
      <w:pPr>
        <w:autoSpaceDE w:val="0"/>
        <w:autoSpaceDN w:val="0"/>
        <w:adjustRightInd w:val="0"/>
        <w:spacing w:after="0" w:line="228" w:lineRule="auto"/>
        <w:jc w:val="center"/>
        <w:rPr>
          <w:rFonts w:ascii="Times New Roman" w:hAnsi="Times New Roman"/>
          <w:sz w:val="26"/>
          <w:szCs w:val="26"/>
          <w:lang w:eastAsia="ru-RU"/>
        </w:rPr>
      </w:pPr>
      <w:bookmarkStart w:id="13" w:name="Par51"/>
      <w:bookmarkEnd w:id="13"/>
    </w:p>
    <w:p w:rsidR="001A227D" w:rsidRPr="00841263" w:rsidRDefault="001A227D" w:rsidP="005056A1">
      <w:pPr>
        <w:autoSpaceDE w:val="0"/>
        <w:autoSpaceDN w:val="0"/>
        <w:adjustRightInd w:val="0"/>
        <w:spacing w:after="0" w:line="228" w:lineRule="auto"/>
        <w:ind w:firstLine="709"/>
        <w:jc w:val="both"/>
        <w:rPr>
          <w:rFonts w:ascii="Times New Roman" w:hAnsi="Times New Roman"/>
          <w:b/>
          <w:sz w:val="26"/>
          <w:szCs w:val="26"/>
        </w:rPr>
      </w:pPr>
      <w:r w:rsidRPr="00841263">
        <w:rPr>
          <w:rFonts w:ascii="Times New Roman" w:hAnsi="Times New Roman"/>
          <w:b/>
          <w:sz w:val="26"/>
          <w:szCs w:val="26"/>
        </w:rPr>
        <w:t>Мною подтверждается:</w:t>
      </w:r>
    </w:p>
    <w:p w:rsidR="001A227D" w:rsidRPr="00841263" w:rsidRDefault="001A227D" w:rsidP="005056A1">
      <w:pPr>
        <w:autoSpaceDE w:val="0"/>
        <w:autoSpaceDN w:val="0"/>
        <w:adjustRightInd w:val="0"/>
        <w:spacing w:after="0" w:line="228" w:lineRule="auto"/>
        <w:ind w:firstLine="709"/>
        <w:jc w:val="both"/>
        <w:rPr>
          <w:rFonts w:ascii="Times New Roman" w:hAnsi="Times New Roman"/>
          <w:sz w:val="26"/>
          <w:szCs w:val="26"/>
        </w:rPr>
      </w:pPr>
      <w:r w:rsidRPr="00841263">
        <w:rPr>
          <w:rFonts w:ascii="Times New Roman" w:hAnsi="Times New Roman"/>
          <w:sz w:val="26"/>
          <w:szCs w:val="26"/>
        </w:rPr>
        <w:t>- представленные документы получены в порядке, установленном действующим законодательством;</w:t>
      </w:r>
    </w:p>
    <w:p w:rsidR="001A227D" w:rsidRPr="00841263" w:rsidRDefault="001A227D" w:rsidP="005056A1">
      <w:pPr>
        <w:autoSpaceDE w:val="0"/>
        <w:autoSpaceDN w:val="0"/>
        <w:adjustRightInd w:val="0"/>
        <w:spacing w:after="0" w:line="228" w:lineRule="auto"/>
        <w:ind w:firstLine="709"/>
        <w:jc w:val="both"/>
        <w:rPr>
          <w:rFonts w:ascii="Times New Roman" w:hAnsi="Times New Roman"/>
          <w:sz w:val="26"/>
          <w:szCs w:val="26"/>
        </w:rPr>
      </w:pPr>
      <w:r w:rsidRPr="00841263">
        <w:rPr>
          <w:rFonts w:ascii="Times New Roman" w:hAnsi="Times New Roman"/>
          <w:sz w:val="26"/>
          <w:szCs w:val="26"/>
        </w:rPr>
        <w:t>- сведения, содержащиеся в представленных документах, являются достоверными;</w:t>
      </w:r>
    </w:p>
    <w:p w:rsidR="001A227D" w:rsidRPr="00841263" w:rsidRDefault="001A227D" w:rsidP="005056A1">
      <w:pPr>
        <w:autoSpaceDE w:val="0"/>
        <w:autoSpaceDN w:val="0"/>
        <w:adjustRightInd w:val="0"/>
        <w:spacing w:after="0" w:line="228" w:lineRule="auto"/>
        <w:ind w:firstLine="709"/>
        <w:jc w:val="both"/>
        <w:rPr>
          <w:rFonts w:ascii="Times New Roman" w:hAnsi="Times New Roman"/>
          <w:sz w:val="26"/>
          <w:szCs w:val="26"/>
        </w:rPr>
      </w:pPr>
      <w:r w:rsidRPr="00841263">
        <w:rPr>
          <w:rFonts w:ascii="Times New Roman" w:hAnsi="Times New Roman"/>
          <w:sz w:val="26"/>
          <w:szCs w:val="26"/>
        </w:rPr>
        <w:t xml:space="preserve">- лицо, предоставившее заведомо ложные сведения или поддельные документы, несет ответственность в соответствии с Уголовным </w:t>
      </w:r>
      <w:hyperlink r:id="rId43" w:history="1">
        <w:r w:rsidRPr="00841263">
          <w:rPr>
            <w:rFonts w:ascii="Times New Roman" w:hAnsi="Times New Roman"/>
            <w:color w:val="0000FF"/>
            <w:sz w:val="26"/>
            <w:szCs w:val="26"/>
          </w:rPr>
          <w:t>кодексом</w:t>
        </w:r>
      </w:hyperlink>
      <w:r w:rsidRPr="00841263">
        <w:rPr>
          <w:rFonts w:ascii="Times New Roman" w:hAnsi="Times New Roman"/>
          <w:sz w:val="26"/>
          <w:szCs w:val="26"/>
        </w:rPr>
        <w:t xml:space="preserve"> Российской Федерации.</w:t>
      </w:r>
    </w:p>
    <w:p w:rsidR="001A227D" w:rsidRDefault="001A227D" w:rsidP="005056A1">
      <w:pPr>
        <w:autoSpaceDE w:val="0"/>
        <w:autoSpaceDN w:val="0"/>
        <w:adjustRightInd w:val="0"/>
        <w:spacing w:after="0" w:line="228" w:lineRule="auto"/>
        <w:ind w:firstLine="709"/>
        <w:jc w:val="both"/>
        <w:rPr>
          <w:rFonts w:ascii="Times New Roman" w:hAnsi="Times New Roman"/>
          <w:b/>
          <w:sz w:val="26"/>
          <w:szCs w:val="26"/>
        </w:rPr>
      </w:pPr>
    </w:p>
    <w:p w:rsidR="001A227D" w:rsidRPr="00841263" w:rsidRDefault="001A227D" w:rsidP="005056A1">
      <w:pPr>
        <w:autoSpaceDE w:val="0"/>
        <w:autoSpaceDN w:val="0"/>
        <w:adjustRightInd w:val="0"/>
        <w:spacing w:after="0" w:line="228" w:lineRule="auto"/>
        <w:ind w:firstLine="709"/>
        <w:jc w:val="both"/>
        <w:rPr>
          <w:rFonts w:ascii="Times New Roman" w:hAnsi="Times New Roman"/>
          <w:sz w:val="26"/>
          <w:szCs w:val="26"/>
        </w:rPr>
      </w:pPr>
      <w:r w:rsidRPr="00841263">
        <w:rPr>
          <w:rFonts w:ascii="Times New Roman" w:hAnsi="Times New Roman"/>
          <w:b/>
          <w:sz w:val="26"/>
          <w:szCs w:val="26"/>
        </w:rPr>
        <w:t>Я даю свое согласие</w:t>
      </w:r>
      <w:r w:rsidRPr="00841263">
        <w:rPr>
          <w:rFonts w:ascii="Times New Roman" w:hAnsi="Times New Roman"/>
          <w:sz w:val="26"/>
          <w:szCs w:val="26"/>
        </w:rPr>
        <w:t xml:space="preserve"> </w:t>
      </w:r>
      <w:r>
        <w:rPr>
          <w:rFonts w:ascii="Times New Roman" w:hAnsi="Times New Roman"/>
          <w:sz w:val="26"/>
          <w:szCs w:val="26"/>
        </w:rPr>
        <w:t>___________________________________(наименование Уполномоченного органа)</w:t>
      </w:r>
      <w:r w:rsidRPr="00841263">
        <w:rPr>
          <w:rFonts w:ascii="Times New Roman" w:hAnsi="Times New Roman"/>
          <w:sz w:val="26"/>
          <w:szCs w:val="26"/>
        </w:rPr>
        <w:t xml:space="preserve"> на обработку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44" w:history="1">
        <w:r w:rsidRPr="00841263">
          <w:rPr>
            <w:rFonts w:ascii="Times New Roman" w:hAnsi="Times New Roman"/>
            <w:color w:val="0000FF"/>
            <w:sz w:val="26"/>
            <w:szCs w:val="26"/>
          </w:rPr>
          <w:t>законе</w:t>
        </w:r>
      </w:hyperlink>
      <w:r w:rsidRPr="00841263">
        <w:rPr>
          <w:rFonts w:ascii="Times New Roman" w:hAnsi="Times New Roman"/>
          <w:sz w:val="26"/>
          <w:szCs w:val="26"/>
        </w:rPr>
        <w:t xml:space="preserve">  от  27.07.2006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rsidR="001A227D" w:rsidRDefault="001A227D" w:rsidP="005056A1">
      <w:pPr>
        <w:autoSpaceDE w:val="0"/>
        <w:autoSpaceDN w:val="0"/>
        <w:adjustRightInd w:val="0"/>
        <w:spacing w:after="0" w:line="228" w:lineRule="auto"/>
        <w:rPr>
          <w:rFonts w:ascii="Times New Roman" w:hAnsi="Times New Roman"/>
          <w:sz w:val="26"/>
          <w:szCs w:val="26"/>
          <w:lang w:eastAsia="ru-RU"/>
        </w:rPr>
      </w:pPr>
    </w:p>
    <w:p w:rsidR="001A227D" w:rsidRPr="00841263" w:rsidRDefault="001A227D" w:rsidP="005056A1">
      <w:pPr>
        <w:autoSpaceDE w:val="0"/>
        <w:autoSpaceDN w:val="0"/>
        <w:adjustRightInd w:val="0"/>
        <w:spacing w:after="0" w:line="228" w:lineRule="auto"/>
        <w:rPr>
          <w:rFonts w:ascii="Times New Roman" w:hAnsi="Times New Roman"/>
          <w:sz w:val="26"/>
          <w:szCs w:val="26"/>
          <w:lang w:eastAsia="ru-RU"/>
        </w:rPr>
      </w:pPr>
    </w:p>
    <w:p w:rsidR="001A227D" w:rsidRPr="00073A55" w:rsidRDefault="001A227D" w:rsidP="00E863BF">
      <w:pPr>
        <w:autoSpaceDE w:val="0"/>
        <w:autoSpaceDN w:val="0"/>
        <w:adjustRightInd w:val="0"/>
        <w:spacing w:after="0" w:line="240" w:lineRule="auto"/>
        <w:jc w:val="both"/>
        <w:rPr>
          <w:sz w:val="26"/>
          <w:szCs w:val="26"/>
        </w:rPr>
      </w:pPr>
      <w:r w:rsidRPr="00073A55">
        <w:rPr>
          <w:rFonts w:ascii="Times New Roman" w:hAnsi="Times New Roman"/>
          <w:sz w:val="26"/>
          <w:szCs w:val="26"/>
          <w:lang w:eastAsia="ru-RU"/>
        </w:rPr>
        <w:t xml:space="preserve">Дата                                              </w:t>
      </w:r>
      <w:r>
        <w:rPr>
          <w:rFonts w:ascii="Times New Roman" w:hAnsi="Times New Roman"/>
          <w:sz w:val="26"/>
          <w:szCs w:val="26"/>
          <w:lang w:eastAsia="ru-RU"/>
        </w:rPr>
        <w:t xml:space="preserve">                                                                         </w:t>
      </w:r>
      <w:r w:rsidRPr="00073A55">
        <w:rPr>
          <w:rFonts w:ascii="Times New Roman" w:hAnsi="Times New Roman"/>
          <w:sz w:val="26"/>
          <w:szCs w:val="26"/>
          <w:lang w:eastAsia="ru-RU"/>
        </w:rPr>
        <w:t xml:space="preserve"> Подпись</w:t>
      </w:r>
    </w:p>
    <w:p w:rsidR="001A227D" w:rsidRDefault="001A227D" w:rsidP="004763FC">
      <w:pPr>
        <w:pStyle w:val="ConsPlusNonformat"/>
        <w:jc w:val="both"/>
      </w:pPr>
      <w:r>
        <w:t xml:space="preserve">                               </w:t>
      </w:r>
    </w:p>
    <w:tbl>
      <w:tblPr>
        <w:tblW w:w="0" w:type="auto"/>
        <w:jc w:val="right"/>
        <w:tblLook w:val="00A0" w:firstRow="1" w:lastRow="0" w:firstColumn="1" w:lastColumn="0" w:noHBand="0" w:noVBand="0"/>
      </w:tblPr>
      <w:tblGrid>
        <w:gridCol w:w="4673"/>
      </w:tblGrid>
      <w:tr w:rsidR="001A227D" w:rsidRPr="0093783F" w:rsidTr="0093783F">
        <w:trPr>
          <w:jc w:val="right"/>
        </w:trPr>
        <w:tc>
          <w:tcPr>
            <w:tcW w:w="4673" w:type="dxa"/>
          </w:tcPr>
          <w:p w:rsidR="001A227D" w:rsidRDefault="001A227D" w:rsidP="0093783F">
            <w:pPr>
              <w:tabs>
                <w:tab w:val="left" w:pos="2730"/>
              </w:tabs>
              <w:jc w:val="center"/>
              <w:rPr>
                <w:rFonts w:ascii="Times New Roman" w:hAnsi="Times New Roman"/>
                <w:sz w:val="26"/>
                <w:szCs w:val="26"/>
              </w:rPr>
            </w:pPr>
          </w:p>
          <w:p w:rsidR="001A227D" w:rsidRDefault="001A227D" w:rsidP="0093783F">
            <w:pPr>
              <w:tabs>
                <w:tab w:val="left" w:pos="2730"/>
              </w:tabs>
              <w:jc w:val="center"/>
              <w:rPr>
                <w:rFonts w:ascii="Times New Roman" w:hAnsi="Times New Roman"/>
                <w:sz w:val="26"/>
                <w:szCs w:val="26"/>
              </w:rPr>
            </w:pPr>
          </w:p>
          <w:p w:rsidR="001A227D" w:rsidRPr="0093783F" w:rsidRDefault="001A227D" w:rsidP="0093783F">
            <w:pPr>
              <w:tabs>
                <w:tab w:val="left" w:pos="2730"/>
              </w:tabs>
              <w:jc w:val="center"/>
              <w:rPr>
                <w:rFonts w:ascii="Times New Roman" w:hAnsi="Times New Roman"/>
                <w:sz w:val="26"/>
                <w:szCs w:val="26"/>
              </w:rPr>
            </w:pPr>
            <w:r w:rsidRPr="0093783F">
              <w:rPr>
                <w:rFonts w:ascii="Times New Roman" w:hAnsi="Times New Roman"/>
                <w:sz w:val="26"/>
                <w:szCs w:val="26"/>
              </w:rPr>
              <w:t xml:space="preserve">Приложение № </w:t>
            </w:r>
            <w:r>
              <w:rPr>
                <w:rFonts w:ascii="Times New Roman" w:hAnsi="Times New Roman"/>
                <w:sz w:val="26"/>
                <w:szCs w:val="26"/>
              </w:rPr>
              <w:t>7</w:t>
            </w:r>
          </w:p>
          <w:p w:rsidR="001A227D" w:rsidRDefault="001A227D" w:rsidP="0093783F">
            <w:pPr>
              <w:pBdr>
                <w:bottom w:val="single" w:sz="12" w:space="1" w:color="auto"/>
              </w:pBdr>
              <w:spacing w:after="0" w:line="240" w:lineRule="auto"/>
              <w:jc w:val="center"/>
              <w:rPr>
                <w:rFonts w:ascii="Times New Roman" w:hAnsi="Times New Roman"/>
                <w:sz w:val="26"/>
                <w:szCs w:val="26"/>
              </w:rPr>
            </w:pPr>
            <w:r w:rsidRPr="0093783F">
              <w:rPr>
                <w:rFonts w:ascii="Times New Roman" w:hAnsi="Times New Roman"/>
                <w:color w:val="000000"/>
                <w:sz w:val="26"/>
                <w:szCs w:val="26"/>
              </w:rPr>
              <w:t xml:space="preserve">к Административному регламенту предоставления государственной услуги </w:t>
            </w:r>
            <w:r w:rsidRPr="0093783F">
              <w:rPr>
                <w:rFonts w:ascii="Times New Roman" w:hAnsi="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1A227D" w:rsidRPr="0093783F" w:rsidRDefault="001A227D" w:rsidP="0093783F">
            <w:pPr>
              <w:pBdr>
                <w:bottom w:val="single" w:sz="12" w:space="1" w:color="auto"/>
              </w:pBdr>
              <w:spacing w:after="0" w:line="240" w:lineRule="auto"/>
              <w:jc w:val="center"/>
              <w:rPr>
                <w:rFonts w:ascii="Times New Roman" w:hAnsi="Times New Roman"/>
                <w:color w:val="000000"/>
                <w:sz w:val="26"/>
                <w:szCs w:val="26"/>
              </w:rPr>
            </w:pPr>
          </w:p>
          <w:p w:rsidR="001A227D" w:rsidRDefault="001A227D" w:rsidP="00EF750C">
            <w:pPr>
              <w:tabs>
                <w:tab w:val="left" w:pos="2730"/>
              </w:tabs>
              <w:jc w:val="center"/>
              <w:rPr>
                <w:rFonts w:ascii="Times New Roman" w:hAnsi="Times New Roman"/>
                <w:sz w:val="26"/>
                <w:szCs w:val="26"/>
              </w:rPr>
            </w:pPr>
            <w:r w:rsidRPr="0093783F">
              <w:rPr>
                <w:rFonts w:ascii="Times New Roman" w:hAnsi="Times New Roman"/>
                <w:sz w:val="26"/>
                <w:szCs w:val="26"/>
              </w:rPr>
              <w:t>от «__» _______________202_ года</w:t>
            </w:r>
          </w:p>
          <w:p w:rsidR="001A227D" w:rsidRPr="0093783F" w:rsidRDefault="001A227D" w:rsidP="00EF750C">
            <w:pPr>
              <w:tabs>
                <w:tab w:val="left" w:pos="2730"/>
              </w:tabs>
              <w:jc w:val="center"/>
              <w:rPr>
                <w:rFonts w:ascii="Times New Roman" w:hAnsi="Times New Roman"/>
                <w:sz w:val="26"/>
                <w:szCs w:val="26"/>
              </w:rPr>
            </w:pPr>
          </w:p>
        </w:tc>
      </w:tr>
    </w:tbl>
    <w:p w:rsidR="001A227D" w:rsidRPr="0024763F" w:rsidRDefault="001A227D" w:rsidP="007F61B0">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Форма уведомления о</w:t>
      </w:r>
      <w:r w:rsidRPr="0024763F">
        <w:rPr>
          <w:rFonts w:ascii="Times New Roman" w:hAnsi="Times New Roman"/>
          <w:b/>
          <w:sz w:val="24"/>
          <w:szCs w:val="24"/>
        </w:rPr>
        <w:t xml:space="preserve"> </w:t>
      </w:r>
      <w:r>
        <w:rPr>
          <w:rFonts w:ascii="Times New Roman" w:hAnsi="Times New Roman"/>
          <w:b/>
          <w:sz w:val="24"/>
          <w:szCs w:val="24"/>
        </w:rPr>
        <w:t>возврате</w:t>
      </w:r>
      <w:r w:rsidRPr="0024763F">
        <w:rPr>
          <w:rFonts w:ascii="Times New Roman" w:hAnsi="Times New Roman"/>
          <w:b/>
          <w:sz w:val="24"/>
          <w:szCs w:val="24"/>
        </w:rPr>
        <w:t xml:space="preserve"> в приеме </w:t>
      </w:r>
      <w:r>
        <w:rPr>
          <w:rFonts w:ascii="Times New Roman" w:hAnsi="Times New Roman"/>
          <w:b/>
          <w:sz w:val="24"/>
          <w:szCs w:val="24"/>
        </w:rPr>
        <w:t>заявления на предоставление муниципальной услуги</w:t>
      </w:r>
    </w:p>
    <w:p w:rsidR="001A227D" w:rsidRPr="00F57C4B" w:rsidRDefault="001A227D" w:rsidP="007F61B0">
      <w:pPr>
        <w:autoSpaceDE w:val="0"/>
        <w:autoSpaceDN w:val="0"/>
        <w:adjustRightInd w:val="0"/>
        <w:spacing w:after="0" w:line="240" w:lineRule="auto"/>
        <w:outlineLvl w:val="0"/>
        <w:rPr>
          <w:rFonts w:ascii="Times New Roman" w:hAnsi="Times New Roman"/>
          <w:sz w:val="28"/>
          <w:szCs w:val="28"/>
        </w:rPr>
      </w:pPr>
    </w:p>
    <w:p w:rsidR="001A227D" w:rsidRPr="00243390" w:rsidRDefault="001A227D" w:rsidP="007F61B0">
      <w:pPr>
        <w:autoSpaceDE w:val="0"/>
        <w:autoSpaceDN w:val="0"/>
        <w:adjustRightInd w:val="0"/>
        <w:spacing w:line="240" w:lineRule="auto"/>
        <w:jc w:val="both"/>
        <w:rPr>
          <w:rFonts w:ascii="Times New Roman" w:hAnsi="Times New Roman"/>
          <w:sz w:val="26"/>
          <w:szCs w:val="26"/>
        </w:rPr>
      </w:pPr>
      <w:r w:rsidRPr="00243390">
        <w:rPr>
          <w:rFonts w:ascii="Times New Roman" w:hAnsi="Times New Roman"/>
          <w:sz w:val="26"/>
          <w:szCs w:val="26"/>
        </w:rPr>
        <w:t xml:space="preserve">                                                                                                Адресат:</w:t>
      </w:r>
    </w:p>
    <w:p w:rsidR="001A227D" w:rsidRPr="00243390" w:rsidRDefault="001A227D" w:rsidP="007F61B0">
      <w:pPr>
        <w:autoSpaceDE w:val="0"/>
        <w:autoSpaceDN w:val="0"/>
        <w:adjustRightInd w:val="0"/>
        <w:spacing w:line="240" w:lineRule="auto"/>
        <w:jc w:val="both"/>
        <w:rPr>
          <w:rFonts w:ascii="Times New Roman" w:hAnsi="Times New Roman"/>
          <w:sz w:val="26"/>
          <w:szCs w:val="26"/>
        </w:rPr>
      </w:pPr>
      <w:r w:rsidRPr="00243390">
        <w:rPr>
          <w:rFonts w:ascii="Times New Roman" w:hAnsi="Times New Roman"/>
          <w:sz w:val="26"/>
          <w:szCs w:val="26"/>
        </w:rPr>
        <w:t xml:space="preserve">                                                                                                Адрес:</w:t>
      </w:r>
    </w:p>
    <w:p w:rsidR="001A227D" w:rsidRDefault="001A227D" w:rsidP="007F61B0">
      <w:pPr>
        <w:autoSpaceDE w:val="0"/>
        <w:autoSpaceDN w:val="0"/>
        <w:adjustRightInd w:val="0"/>
        <w:spacing w:line="240" w:lineRule="auto"/>
        <w:jc w:val="center"/>
        <w:rPr>
          <w:rFonts w:ascii="Times New Roman" w:hAnsi="Times New Roman"/>
          <w:b/>
          <w:sz w:val="26"/>
          <w:szCs w:val="26"/>
        </w:rPr>
      </w:pPr>
    </w:p>
    <w:p w:rsidR="001A227D" w:rsidRPr="002079C9" w:rsidRDefault="001A227D" w:rsidP="007F61B0">
      <w:pPr>
        <w:autoSpaceDE w:val="0"/>
        <w:autoSpaceDN w:val="0"/>
        <w:adjustRightInd w:val="0"/>
        <w:spacing w:line="240" w:lineRule="auto"/>
        <w:jc w:val="center"/>
        <w:rPr>
          <w:rFonts w:ascii="Times New Roman" w:hAnsi="Times New Roman"/>
          <w:b/>
          <w:sz w:val="26"/>
          <w:szCs w:val="26"/>
        </w:rPr>
      </w:pPr>
      <w:r w:rsidRPr="002079C9">
        <w:rPr>
          <w:rFonts w:ascii="Times New Roman" w:hAnsi="Times New Roman"/>
          <w:b/>
          <w:sz w:val="26"/>
          <w:szCs w:val="26"/>
        </w:rPr>
        <w:t>УВЕДОМЛЕНИЕ</w:t>
      </w:r>
    </w:p>
    <w:p w:rsidR="001A227D" w:rsidRPr="002079C9" w:rsidRDefault="001A227D" w:rsidP="007F61B0">
      <w:pPr>
        <w:autoSpaceDE w:val="0"/>
        <w:autoSpaceDN w:val="0"/>
        <w:adjustRightInd w:val="0"/>
        <w:spacing w:line="240" w:lineRule="auto"/>
        <w:jc w:val="center"/>
        <w:rPr>
          <w:rFonts w:ascii="Times New Roman" w:hAnsi="Times New Roman"/>
          <w:b/>
          <w:sz w:val="26"/>
          <w:szCs w:val="26"/>
        </w:rPr>
      </w:pPr>
      <w:r w:rsidRPr="002079C9">
        <w:rPr>
          <w:rFonts w:ascii="Times New Roman" w:hAnsi="Times New Roman"/>
          <w:b/>
          <w:sz w:val="26"/>
          <w:szCs w:val="26"/>
        </w:rPr>
        <w:t>о возврате в приеме заявления о предоставлении муниципальной услуги и документов, необходимых для предоставления муниципальной услуги</w:t>
      </w:r>
    </w:p>
    <w:p w:rsidR="001A227D" w:rsidRDefault="001A227D" w:rsidP="007F61B0">
      <w:pPr>
        <w:autoSpaceDE w:val="0"/>
        <w:autoSpaceDN w:val="0"/>
        <w:adjustRightInd w:val="0"/>
        <w:spacing w:line="240" w:lineRule="auto"/>
        <w:jc w:val="center"/>
        <w:rPr>
          <w:rFonts w:ascii="Times New Roman" w:hAnsi="Times New Roman"/>
          <w:sz w:val="26"/>
          <w:szCs w:val="26"/>
        </w:rPr>
      </w:pPr>
    </w:p>
    <w:p w:rsidR="001A227D" w:rsidRPr="002079C9" w:rsidRDefault="001A227D" w:rsidP="007F61B0">
      <w:pPr>
        <w:autoSpaceDE w:val="0"/>
        <w:autoSpaceDN w:val="0"/>
        <w:adjustRightInd w:val="0"/>
        <w:spacing w:line="240" w:lineRule="auto"/>
        <w:jc w:val="center"/>
        <w:rPr>
          <w:rFonts w:ascii="Times New Roman" w:hAnsi="Times New Roman"/>
          <w:sz w:val="26"/>
          <w:szCs w:val="26"/>
        </w:rPr>
      </w:pPr>
      <w:r w:rsidRPr="002079C9">
        <w:rPr>
          <w:rFonts w:ascii="Times New Roman" w:hAnsi="Times New Roman"/>
          <w:sz w:val="26"/>
          <w:szCs w:val="26"/>
        </w:rPr>
        <w:t>Уважаемый(ая) _______________!</w:t>
      </w:r>
    </w:p>
    <w:p w:rsidR="001A227D" w:rsidRPr="002079C9" w:rsidRDefault="001A227D" w:rsidP="002079C9">
      <w:pPr>
        <w:autoSpaceDE w:val="0"/>
        <w:autoSpaceDN w:val="0"/>
        <w:adjustRightInd w:val="0"/>
        <w:spacing w:after="0" w:line="240" w:lineRule="auto"/>
        <w:ind w:firstLine="709"/>
        <w:jc w:val="both"/>
        <w:rPr>
          <w:rFonts w:ascii="Times New Roman" w:hAnsi="Times New Roman"/>
          <w:sz w:val="26"/>
          <w:szCs w:val="26"/>
        </w:rPr>
      </w:pPr>
      <w:r w:rsidRPr="002079C9">
        <w:rPr>
          <w:rFonts w:ascii="Times New Roman" w:hAnsi="Times New Roman"/>
          <w:sz w:val="26"/>
          <w:szCs w:val="26"/>
        </w:rPr>
        <w:t>В приеме Вашего заявления о предоставлении муниципальной услуги __________________________________________________________________и документов, необходимых для предоставления муниципальной услуги «________________________________________________________________»,</w:t>
      </w:r>
      <w:r>
        <w:rPr>
          <w:rFonts w:ascii="Times New Roman" w:hAnsi="Times New Roman"/>
          <w:sz w:val="26"/>
          <w:szCs w:val="26"/>
        </w:rPr>
        <w:t xml:space="preserve"> поступивших _________________</w:t>
      </w:r>
      <w:r w:rsidRPr="002079C9">
        <w:rPr>
          <w:rFonts w:ascii="Times New Roman" w:hAnsi="Times New Roman"/>
          <w:sz w:val="26"/>
          <w:szCs w:val="26"/>
        </w:rPr>
        <w:t xml:space="preserve"> (дата поступления документов) через ______________________</w:t>
      </w:r>
      <w:r>
        <w:rPr>
          <w:rFonts w:ascii="Times New Roman" w:hAnsi="Times New Roman"/>
          <w:sz w:val="26"/>
          <w:szCs w:val="26"/>
        </w:rPr>
        <w:t>_________</w:t>
      </w:r>
      <w:r w:rsidRPr="002079C9">
        <w:rPr>
          <w:rFonts w:ascii="Times New Roman" w:hAnsi="Times New Roman"/>
          <w:sz w:val="26"/>
          <w:szCs w:val="26"/>
        </w:rPr>
        <w:t xml:space="preserve"> (указывается способ направления документов), отказано в связи с ____________________</w:t>
      </w:r>
      <w:r>
        <w:rPr>
          <w:rFonts w:ascii="Times New Roman" w:hAnsi="Times New Roman"/>
          <w:sz w:val="26"/>
          <w:szCs w:val="26"/>
        </w:rPr>
        <w:t>______________</w:t>
      </w:r>
      <w:r w:rsidRPr="002079C9">
        <w:rPr>
          <w:rFonts w:ascii="Times New Roman" w:hAnsi="Times New Roman"/>
          <w:sz w:val="26"/>
          <w:szCs w:val="26"/>
        </w:rPr>
        <w:t>(указываются причины). В связи с этим возвращает Вам заявление о предоставлении  муниципальной услуги и документы, необходимые для предоставления муниципальной услуги.</w:t>
      </w:r>
    </w:p>
    <w:p w:rsidR="001A227D" w:rsidRPr="002079C9" w:rsidRDefault="001A227D" w:rsidP="002079C9">
      <w:pPr>
        <w:autoSpaceDE w:val="0"/>
        <w:autoSpaceDN w:val="0"/>
        <w:adjustRightInd w:val="0"/>
        <w:spacing w:after="0" w:line="240" w:lineRule="auto"/>
        <w:ind w:firstLine="709"/>
        <w:rPr>
          <w:rFonts w:ascii="Times New Roman" w:hAnsi="Times New Roman"/>
          <w:sz w:val="26"/>
          <w:szCs w:val="26"/>
        </w:rPr>
      </w:pPr>
      <w:r w:rsidRPr="002079C9">
        <w:rPr>
          <w:rFonts w:ascii="Times New Roman" w:hAnsi="Times New Roman"/>
          <w:sz w:val="26"/>
          <w:szCs w:val="26"/>
        </w:rPr>
        <w:t>Вы вправе повторно обратиться в уполномоченный орган с заявлением о предоставлении услуги после устранения указанных нарушений.</w:t>
      </w:r>
    </w:p>
    <w:p w:rsidR="001A227D" w:rsidRPr="002079C9" w:rsidRDefault="001A227D" w:rsidP="007F61B0">
      <w:pPr>
        <w:spacing w:after="0" w:line="240" w:lineRule="auto"/>
        <w:rPr>
          <w:rFonts w:ascii="Times New Roman" w:hAnsi="Times New Roman"/>
          <w:sz w:val="26"/>
          <w:szCs w:val="26"/>
        </w:rPr>
      </w:pPr>
    </w:p>
    <w:p w:rsidR="001A227D" w:rsidRPr="002079C9" w:rsidRDefault="001A227D" w:rsidP="007F61B0">
      <w:pPr>
        <w:spacing w:after="0" w:line="240" w:lineRule="auto"/>
        <w:rPr>
          <w:sz w:val="26"/>
          <w:szCs w:val="26"/>
        </w:rPr>
      </w:pPr>
      <w:r w:rsidRPr="002079C9">
        <w:rPr>
          <w:sz w:val="26"/>
          <w:szCs w:val="26"/>
        </w:rPr>
        <w:t>______</w:t>
      </w:r>
      <w:r>
        <w:rPr>
          <w:sz w:val="26"/>
          <w:szCs w:val="26"/>
        </w:rPr>
        <w:t>____________</w:t>
      </w:r>
      <w:r>
        <w:rPr>
          <w:sz w:val="26"/>
          <w:szCs w:val="26"/>
        </w:rPr>
        <w:tab/>
        <w:t xml:space="preserve">     ______________</w:t>
      </w:r>
      <w:r>
        <w:rPr>
          <w:sz w:val="26"/>
          <w:szCs w:val="26"/>
        </w:rPr>
        <w:tab/>
        <w:t xml:space="preserve">                           </w:t>
      </w:r>
      <w:r w:rsidRPr="002079C9">
        <w:rPr>
          <w:sz w:val="26"/>
          <w:szCs w:val="26"/>
        </w:rPr>
        <w:t>____________________</w:t>
      </w:r>
      <w:r>
        <w:rPr>
          <w:sz w:val="26"/>
          <w:szCs w:val="26"/>
        </w:rPr>
        <w:t>_</w:t>
      </w:r>
    </w:p>
    <w:p w:rsidR="001A227D" w:rsidRPr="002079C9" w:rsidRDefault="001A227D" w:rsidP="00132C8C">
      <w:pPr>
        <w:spacing w:after="0" w:line="240" w:lineRule="auto"/>
        <w:rPr>
          <w:rFonts w:ascii="Times New Roman" w:hAnsi="Times New Roman"/>
          <w:i/>
          <w:sz w:val="24"/>
          <w:szCs w:val="24"/>
        </w:rPr>
      </w:pPr>
      <w:r w:rsidRPr="002079C9">
        <w:rPr>
          <w:rFonts w:ascii="Times New Roman" w:hAnsi="Times New Roman"/>
          <w:i/>
          <w:sz w:val="24"/>
          <w:szCs w:val="24"/>
        </w:rPr>
        <w:t xml:space="preserve">        (должность) </w:t>
      </w:r>
      <w:r w:rsidRPr="002079C9">
        <w:rPr>
          <w:rFonts w:ascii="Times New Roman" w:hAnsi="Times New Roman"/>
          <w:i/>
          <w:sz w:val="24"/>
          <w:szCs w:val="24"/>
        </w:rPr>
        <w:tab/>
      </w:r>
      <w:r w:rsidRPr="002079C9">
        <w:rPr>
          <w:rFonts w:ascii="Times New Roman" w:hAnsi="Times New Roman"/>
          <w:i/>
          <w:sz w:val="24"/>
          <w:szCs w:val="24"/>
        </w:rPr>
        <w:tab/>
      </w:r>
      <w:r w:rsidRPr="002079C9">
        <w:rPr>
          <w:rFonts w:ascii="Times New Roman" w:hAnsi="Times New Roman"/>
          <w:i/>
          <w:sz w:val="24"/>
          <w:szCs w:val="24"/>
        </w:rPr>
        <w:tab/>
        <w:t xml:space="preserve">     (подпись)            </w:t>
      </w:r>
      <w:r w:rsidRPr="002079C9">
        <w:rPr>
          <w:rFonts w:ascii="Times New Roman" w:hAnsi="Times New Roman"/>
          <w:i/>
          <w:sz w:val="24"/>
          <w:szCs w:val="24"/>
        </w:rPr>
        <w:tab/>
      </w:r>
      <w:r w:rsidRPr="002079C9">
        <w:rPr>
          <w:rFonts w:ascii="Times New Roman" w:hAnsi="Times New Roman"/>
          <w:i/>
          <w:sz w:val="24"/>
          <w:szCs w:val="24"/>
        </w:rPr>
        <w:tab/>
      </w:r>
      <w:r w:rsidRPr="002079C9">
        <w:rPr>
          <w:rFonts w:ascii="Times New Roman" w:hAnsi="Times New Roman"/>
          <w:i/>
          <w:sz w:val="24"/>
          <w:szCs w:val="24"/>
        </w:rPr>
        <w:tab/>
      </w:r>
      <w:r w:rsidRPr="002079C9">
        <w:rPr>
          <w:rFonts w:ascii="Times New Roman" w:hAnsi="Times New Roman"/>
          <w:i/>
          <w:sz w:val="24"/>
          <w:szCs w:val="24"/>
        </w:rPr>
        <w:tab/>
        <w:t>(ФИО)</w:t>
      </w:r>
    </w:p>
    <w:p w:rsidR="001A227D" w:rsidRDefault="001A227D" w:rsidP="00132C8C">
      <w:pPr>
        <w:spacing w:after="0" w:line="240" w:lineRule="auto"/>
        <w:rPr>
          <w:rFonts w:ascii="Times New Roman" w:hAnsi="Times New Roman"/>
          <w:sz w:val="24"/>
          <w:szCs w:val="24"/>
        </w:rPr>
      </w:pPr>
    </w:p>
    <w:p w:rsidR="001A227D" w:rsidRPr="00B7529C" w:rsidRDefault="001A227D" w:rsidP="00132C8C">
      <w:pPr>
        <w:spacing w:after="0" w:line="240" w:lineRule="auto"/>
        <w:rPr>
          <w:rFonts w:ascii="Times New Roman" w:hAnsi="Times New Roman"/>
        </w:rPr>
      </w:pPr>
      <w:r w:rsidRPr="00B7529C">
        <w:rPr>
          <w:rFonts w:ascii="Times New Roman" w:hAnsi="Times New Roman"/>
        </w:rPr>
        <w:t>ФИО исполнителя</w:t>
      </w:r>
    </w:p>
    <w:p w:rsidR="001A227D" w:rsidRPr="00B7529C" w:rsidRDefault="001A227D" w:rsidP="00132C8C">
      <w:pPr>
        <w:autoSpaceDE w:val="0"/>
        <w:autoSpaceDN w:val="0"/>
        <w:adjustRightInd w:val="0"/>
        <w:spacing w:after="0" w:line="240" w:lineRule="auto"/>
        <w:jc w:val="both"/>
        <w:rPr>
          <w:rFonts w:ascii="Times New Roman" w:hAnsi="Times New Roman"/>
        </w:rPr>
      </w:pPr>
      <w:r w:rsidRPr="00B7529C">
        <w:rPr>
          <w:rFonts w:ascii="Times New Roman" w:hAnsi="Times New Roman"/>
        </w:rPr>
        <w:t>Телефон</w:t>
      </w:r>
    </w:p>
    <w:tbl>
      <w:tblPr>
        <w:tblW w:w="0" w:type="auto"/>
        <w:jc w:val="right"/>
        <w:tblLook w:val="00A0" w:firstRow="1" w:lastRow="0" w:firstColumn="1" w:lastColumn="0" w:noHBand="0" w:noVBand="0"/>
      </w:tblPr>
      <w:tblGrid>
        <w:gridCol w:w="4673"/>
      </w:tblGrid>
      <w:tr w:rsidR="001A227D" w:rsidRPr="0093783F" w:rsidTr="0093783F">
        <w:trPr>
          <w:jc w:val="right"/>
        </w:trPr>
        <w:tc>
          <w:tcPr>
            <w:tcW w:w="4673" w:type="dxa"/>
          </w:tcPr>
          <w:p w:rsidR="001A227D" w:rsidRPr="0093783F" w:rsidRDefault="001A227D" w:rsidP="0093783F">
            <w:pPr>
              <w:tabs>
                <w:tab w:val="left" w:pos="2730"/>
              </w:tabs>
              <w:jc w:val="center"/>
              <w:rPr>
                <w:rFonts w:ascii="Times New Roman" w:hAnsi="Times New Roman"/>
                <w:sz w:val="26"/>
                <w:szCs w:val="26"/>
              </w:rPr>
            </w:pPr>
            <w:r w:rsidRPr="0093783F">
              <w:rPr>
                <w:rFonts w:ascii="Times New Roman" w:hAnsi="Times New Roman"/>
                <w:sz w:val="26"/>
                <w:szCs w:val="26"/>
              </w:rPr>
              <w:t xml:space="preserve">Приложение № </w:t>
            </w:r>
            <w:r>
              <w:rPr>
                <w:rFonts w:ascii="Times New Roman" w:hAnsi="Times New Roman"/>
                <w:sz w:val="26"/>
                <w:szCs w:val="26"/>
              </w:rPr>
              <w:t>8</w:t>
            </w:r>
          </w:p>
          <w:p w:rsidR="001A227D" w:rsidRDefault="001A227D" w:rsidP="0093783F">
            <w:pPr>
              <w:pBdr>
                <w:bottom w:val="single" w:sz="12" w:space="1" w:color="auto"/>
              </w:pBdr>
              <w:spacing w:after="0" w:line="240" w:lineRule="auto"/>
              <w:jc w:val="center"/>
              <w:rPr>
                <w:rFonts w:ascii="Times New Roman" w:hAnsi="Times New Roman"/>
                <w:sz w:val="26"/>
                <w:szCs w:val="26"/>
              </w:rPr>
            </w:pPr>
            <w:r w:rsidRPr="0093783F">
              <w:rPr>
                <w:rFonts w:ascii="Times New Roman" w:hAnsi="Times New Roman"/>
                <w:color w:val="000000"/>
                <w:sz w:val="26"/>
                <w:szCs w:val="26"/>
              </w:rPr>
              <w:t xml:space="preserve">к Административному регламенту предоставления государственной услуги </w:t>
            </w:r>
            <w:r w:rsidRPr="0093783F">
              <w:rPr>
                <w:rFonts w:ascii="Times New Roman" w:hAnsi="Times New Roman"/>
                <w:sz w:val="26"/>
                <w:szCs w:val="2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w:t>
            </w:r>
          </w:p>
          <w:p w:rsidR="001A227D" w:rsidRDefault="001A227D" w:rsidP="0093783F">
            <w:pPr>
              <w:pBdr>
                <w:bottom w:val="single" w:sz="12" w:space="1" w:color="auto"/>
              </w:pBdr>
              <w:spacing w:after="0" w:line="240" w:lineRule="auto"/>
              <w:jc w:val="center"/>
              <w:rPr>
                <w:rFonts w:ascii="Times New Roman" w:hAnsi="Times New Roman"/>
                <w:sz w:val="26"/>
                <w:szCs w:val="26"/>
              </w:rPr>
            </w:pPr>
          </w:p>
          <w:p w:rsidR="001A227D" w:rsidRPr="0093783F" w:rsidRDefault="001A227D" w:rsidP="0093783F">
            <w:pPr>
              <w:pBdr>
                <w:bottom w:val="single" w:sz="12" w:space="1" w:color="auto"/>
              </w:pBdr>
              <w:spacing w:after="0" w:line="240" w:lineRule="auto"/>
              <w:jc w:val="center"/>
              <w:rPr>
                <w:rFonts w:ascii="Times New Roman" w:hAnsi="Times New Roman"/>
                <w:color w:val="000000"/>
                <w:sz w:val="26"/>
                <w:szCs w:val="26"/>
              </w:rPr>
            </w:pPr>
          </w:p>
          <w:p w:rsidR="001A227D" w:rsidRPr="0093783F" w:rsidRDefault="001A227D" w:rsidP="0093783F">
            <w:pPr>
              <w:tabs>
                <w:tab w:val="left" w:pos="2730"/>
              </w:tabs>
              <w:jc w:val="center"/>
              <w:rPr>
                <w:rFonts w:ascii="Times New Roman" w:hAnsi="Times New Roman"/>
                <w:sz w:val="26"/>
                <w:szCs w:val="26"/>
              </w:rPr>
            </w:pPr>
            <w:r w:rsidRPr="0093783F">
              <w:rPr>
                <w:rFonts w:ascii="Times New Roman" w:hAnsi="Times New Roman"/>
                <w:sz w:val="26"/>
                <w:szCs w:val="26"/>
              </w:rPr>
              <w:t>от «__» _______________202_ года</w:t>
            </w:r>
          </w:p>
          <w:p w:rsidR="001A227D" w:rsidRPr="0093783F" w:rsidRDefault="001A227D" w:rsidP="0093783F">
            <w:pPr>
              <w:tabs>
                <w:tab w:val="left" w:pos="2730"/>
              </w:tabs>
              <w:rPr>
                <w:rFonts w:ascii="Times New Roman" w:hAnsi="Times New Roman"/>
                <w:sz w:val="26"/>
                <w:szCs w:val="26"/>
              </w:rPr>
            </w:pPr>
          </w:p>
        </w:tc>
      </w:tr>
    </w:tbl>
    <w:p w:rsidR="001A227D" w:rsidRPr="00894AF6" w:rsidRDefault="001A227D" w:rsidP="007F61B0">
      <w:pPr>
        <w:rPr>
          <w:rFonts w:ascii="Times New Roman" w:hAnsi="Times New Roman"/>
          <w:b/>
          <w:sz w:val="26"/>
          <w:szCs w:val="26"/>
        </w:rPr>
      </w:pPr>
    </w:p>
    <w:p w:rsidR="001A227D" w:rsidRPr="00C55204" w:rsidRDefault="001A227D" w:rsidP="00132C8C">
      <w:pPr>
        <w:autoSpaceDE w:val="0"/>
        <w:autoSpaceDN w:val="0"/>
        <w:adjustRightInd w:val="0"/>
        <w:spacing w:after="0" w:line="240" w:lineRule="auto"/>
        <w:jc w:val="center"/>
        <w:rPr>
          <w:rFonts w:ascii="Times New Roman" w:hAnsi="Times New Roman"/>
          <w:b/>
          <w:bCs/>
          <w:sz w:val="26"/>
          <w:szCs w:val="26"/>
        </w:rPr>
      </w:pPr>
      <w:r w:rsidRPr="00413245">
        <w:rPr>
          <w:rFonts w:ascii="Times New Roman" w:hAnsi="Times New Roman"/>
          <w:b/>
          <w:sz w:val="26"/>
          <w:szCs w:val="26"/>
        </w:rPr>
        <w:t xml:space="preserve">Форма </w:t>
      </w:r>
      <w:r>
        <w:rPr>
          <w:rFonts w:ascii="Times New Roman" w:hAnsi="Times New Roman"/>
          <w:b/>
          <w:sz w:val="26"/>
          <w:szCs w:val="26"/>
        </w:rPr>
        <w:t>з</w:t>
      </w:r>
      <w:r w:rsidRPr="00C55204">
        <w:rPr>
          <w:rFonts w:ascii="Times New Roman" w:hAnsi="Times New Roman"/>
          <w:b/>
          <w:bCs/>
          <w:sz w:val="26"/>
          <w:szCs w:val="26"/>
        </w:rPr>
        <w:t>аявлени</w:t>
      </w:r>
      <w:r>
        <w:rPr>
          <w:rFonts w:ascii="Times New Roman" w:hAnsi="Times New Roman"/>
          <w:b/>
          <w:bCs/>
          <w:sz w:val="26"/>
          <w:szCs w:val="26"/>
        </w:rPr>
        <w:t>я</w:t>
      </w:r>
      <w:r w:rsidRPr="00C55204">
        <w:rPr>
          <w:rFonts w:ascii="Times New Roman" w:hAnsi="Times New Roman"/>
          <w:b/>
          <w:bCs/>
          <w:sz w:val="26"/>
          <w:szCs w:val="26"/>
        </w:rPr>
        <w:t xml:space="preserve"> об исправлении ошибок и опечаток в документах, выданных в результате предоставления </w:t>
      </w:r>
      <w:r>
        <w:rPr>
          <w:rFonts w:ascii="Times New Roman" w:hAnsi="Times New Roman"/>
          <w:b/>
          <w:bCs/>
          <w:sz w:val="26"/>
          <w:szCs w:val="26"/>
        </w:rPr>
        <w:t>муниципальной</w:t>
      </w:r>
      <w:r w:rsidRPr="00C55204">
        <w:rPr>
          <w:rFonts w:ascii="Times New Roman" w:hAnsi="Times New Roman"/>
          <w:b/>
          <w:bCs/>
          <w:sz w:val="26"/>
          <w:szCs w:val="26"/>
        </w:rPr>
        <w:t xml:space="preserve"> услуги</w:t>
      </w:r>
    </w:p>
    <w:p w:rsidR="001A227D" w:rsidRPr="00073A55" w:rsidRDefault="001A227D" w:rsidP="00132C8C">
      <w:pPr>
        <w:widowControl w:val="0"/>
        <w:tabs>
          <w:tab w:val="left" w:pos="4678"/>
        </w:tabs>
        <w:autoSpaceDE w:val="0"/>
        <w:autoSpaceDN w:val="0"/>
        <w:adjustRightInd w:val="0"/>
        <w:spacing w:after="0" w:line="276" w:lineRule="auto"/>
        <w:ind w:left="3261"/>
        <w:rPr>
          <w:rFonts w:ascii="Times New Roman" w:hAnsi="Times New Roman"/>
          <w:sz w:val="26"/>
          <w:szCs w:val="26"/>
        </w:rPr>
      </w:pPr>
      <w:r>
        <w:rPr>
          <w:rFonts w:ascii="Times New Roman" w:hAnsi="Times New Roman"/>
          <w:sz w:val="26"/>
          <w:szCs w:val="26"/>
        </w:rPr>
        <w:t xml:space="preserve">              </w:t>
      </w:r>
      <w:r w:rsidRPr="00073A55">
        <w:rPr>
          <w:rFonts w:ascii="Times New Roman" w:hAnsi="Times New Roman"/>
          <w:sz w:val="26"/>
          <w:szCs w:val="26"/>
        </w:rPr>
        <w:t>____________________</w:t>
      </w:r>
      <w:r>
        <w:rPr>
          <w:rFonts w:ascii="Times New Roman" w:hAnsi="Times New Roman"/>
          <w:sz w:val="26"/>
          <w:szCs w:val="26"/>
        </w:rPr>
        <w:t>______________________</w:t>
      </w:r>
    </w:p>
    <w:p w:rsidR="001A227D" w:rsidRPr="00841263" w:rsidRDefault="001A227D" w:rsidP="00132C8C">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r>
        <w:rPr>
          <w:rFonts w:ascii="Times New Roman" w:hAnsi="Times New Roman"/>
          <w:sz w:val="26"/>
          <w:szCs w:val="26"/>
        </w:rPr>
        <w:t>Н</w:t>
      </w:r>
      <w:r w:rsidRPr="00841263">
        <w:rPr>
          <w:rFonts w:ascii="Times New Roman" w:hAnsi="Times New Roman"/>
          <w:sz w:val="26"/>
          <w:szCs w:val="26"/>
        </w:rPr>
        <w:t xml:space="preserve">аименование </w:t>
      </w:r>
      <w:r>
        <w:rPr>
          <w:rFonts w:ascii="Times New Roman" w:hAnsi="Times New Roman"/>
          <w:sz w:val="26"/>
          <w:szCs w:val="26"/>
        </w:rPr>
        <w:t xml:space="preserve">уполномоченного </w:t>
      </w:r>
      <w:r w:rsidRPr="00841263">
        <w:rPr>
          <w:rFonts w:ascii="Times New Roman" w:hAnsi="Times New Roman"/>
          <w:sz w:val="26"/>
          <w:szCs w:val="26"/>
        </w:rPr>
        <w:t>органа, в который направляется заявление, фамилию, имя, отчество соответствующего должностного лица, должность соответствующего лица</w:t>
      </w:r>
    </w:p>
    <w:p w:rsidR="001A227D" w:rsidRPr="00073A55" w:rsidRDefault="001A227D" w:rsidP="00132C8C">
      <w:pPr>
        <w:widowControl w:val="0"/>
        <w:tabs>
          <w:tab w:val="left" w:pos="4678"/>
        </w:tabs>
        <w:autoSpaceDE w:val="0"/>
        <w:autoSpaceDN w:val="0"/>
        <w:adjustRightInd w:val="0"/>
        <w:spacing w:after="0" w:line="276" w:lineRule="auto"/>
        <w:ind w:left="3261"/>
        <w:rPr>
          <w:rFonts w:ascii="Times New Roman" w:hAnsi="Times New Roman"/>
          <w:sz w:val="26"/>
          <w:szCs w:val="26"/>
        </w:rPr>
      </w:pPr>
    </w:p>
    <w:p w:rsidR="001A227D" w:rsidRPr="00073A55" w:rsidRDefault="001A227D" w:rsidP="00132C8C">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r>
        <w:rPr>
          <w:rFonts w:ascii="Times New Roman" w:hAnsi="Times New Roman"/>
          <w:sz w:val="26"/>
          <w:szCs w:val="26"/>
        </w:rPr>
        <w:t>Сведения о заявителе:</w:t>
      </w:r>
      <w:r w:rsidRPr="00073A55">
        <w:rPr>
          <w:rFonts w:ascii="Times New Roman" w:hAnsi="Times New Roman"/>
          <w:sz w:val="26"/>
          <w:szCs w:val="26"/>
        </w:rPr>
        <w:t>_______________________</w:t>
      </w:r>
    </w:p>
    <w:p w:rsidR="001A227D" w:rsidRDefault="001A227D" w:rsidP="00132C8C">
      <w:pPr>
        <w:widowControl w:val="0"/>
        <w:tabs>
          <w:tab w:val="left" w:pos="4678"/>
        </w:tabs>
        <w:autoSpaceDE w:val="0"/>
        <w:autoSpaceDN w:val="0"/>
        <w:adjustRightInd w:val="0"/>
        <w:spacing w:after="0" w:line="276" w:lineRule="auto"/>
        <w:ind w:left="3261"/>
        <w:jc w:val="center"/>
        <w:rPr>
          <w:rFonts w:ascii="Times New Roman" w:hAnsi="Times New Roman"/>
          <w:color w:val="000000"/>
          <w:sz w:val="26"/>
          <w:szCs w:val="26"/>
        </w:rPr>
      </w:pPr>
      <w:r w:rsidRPr="00073A55">
        <w:rPr>
          <w:rFonts w:ascii="Times New Roman" w:hAnsi="Times New Roman"/>
          <w:sz w:val="26"/>
          <w:szCs w:val="26"/>
        </w:rPr>
        <w:t>(для юридических лиц</w:t>
      </w:r>
      <w:r w:rsidRPr="00841263">
        <w:rPr>
          <w:rFonts w:ascii="Times New Roman" w:hAnsi="Times New Roman"/>
          <w:sz w:val="26"/>
          <w:szCs w:val="26"/>
        </w:rPr>
        <w:t xml:space="preserve">: наименование, </w:t>
      </w:r>
      <w:r w:rsidRPr="00073A55">
        <w:rPr>
          <w:rFonts w:ascii="Times New Roman" w:hAnsi="Times New Roman"/>
          <w:sz w:val="26"/>
          <w:szCs w:val="26"/>
        </w:rPr>
        <w:t xml:space="preserve"> адрес местонахождения;</w:t>
      </w:r>
      <w:r w:rsidRPr="00841263">
        <w:rPr>
          <w:rFonts w:ascii="Times New Roman" w:hAnsi="Times New Roman"/>
          <w:sz w:val="26"/>
          <w:szCs w:val="26"/>
        </w:rPr>
        <w:t xml:space="preserve"> </w:t>
      </w:r>
      <w:r w:rsidRPr="00073A55">
        <w:rPr>
          <w:rFonts w:ascii="Times New Roman" w:hAnsi="Times New Roman"/>
          <w:sz w:val="26"/>
          <w:szCs w:val="26"/>
        </w:rPr>
        <w:t>ИНН</w:t>
      </w:r>
      <w:r w:rsidRPr="00073A55">
        <w:rPr>
          <w:rFonts w:ascii="Times New Roman" w:hAnsi="Times New Roman"/>
          <w:color w:val="000000"/>
          <w:sz w:val="26"/>
          <w:szCs w:val="26"/>
        </w:rPr>
        <w:t xml:space="preserve"> </w:t>
      </w:r>
      <w:r>
        <w:rPr>
          <w:rFonts w:ascii="Times New Roman" w:hAnsi="Times New Roman"/>
          <w:color w:val="000000"/>
          <w:sz w:val="26"/>
          <w:szCs w:val="26"/>
        </w:rPr>
        <w:t>___________________</w:t>
      </w:r>
    </w:p>
    <w:p w:rsidR="001A227D" w:rsidRPr="00841263" w:rsidRDefault="001A227D" w:rsidP="00132C8C">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r w:rsidRPr="00073A55">
        <w:rPr>
          <w:rFonts w:ascii="Times New Roman" w:hAnsi="Times New Roman"/>
          <w:color w:val="000000"/>
          <w:sz w:val="26"/>
          <w:szCs w:val="26"/>
        </w:rPr>
        <w:t>(для российских юридических лиц)</w:t>
      </w:r>
      <w:r w:rsidRPr="00073A55">
        <w:rPr>
          <w:rFonts w:ascii="Times New Roman" w:hAnsi="Times New Roman"/>
          <w:sz w:val="26"/>
          <w:szCs w:val="26"/>
        </w:rPr>
        <w:t>, ОГРН</w:t>
      </w:r>
      <w:r>
        <w:rPr>
          <w:rFonts w:ascii="Times New Roman" w:hAnsi="Times New Roman"/>
          <w:sz w:val="26"/>
          <w:szCs w:val="26"/>
        </w:rPr>
        <w:t>________________</w:t>
      </w:r>
      <w:r w:rsidRPr="00841263">
        <w:rPr>
          <w:rFonts w:ascii="Times New Roman" w:hAnsi="Times New Roman"/>
          <w:sz w:val="26"/>
          <w:szCs w:val="26"/>
        </w:rPr>
        <w:t>;</w:t>
      </w:r>
    </w:p>
    <w:p w:rsidR="001A227D" w:rsidRDefault="001A227D" w:rsidP="00132C8C">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r>
        <w:rPr>
          <w:rFonts w:ascii="Times New Roman" w:hAnsi="Times New Roman"/>
          <w:sz w:val="26"/>
          <w:szCs w:val="26"/>
        </w:rPr>
        <w:t xml:space="preserve"> для физических лиц</w:t>
      </w:r>
      <w:r w:rsidRPr="00841263">
        <w:rPr>
          <w:rFonts w:ascii="Times New Roman" w:hAnsi="Times New Roman"/>
          <w:sz w:val="26"/>
          <w:szCs w:val="26"/>
        </w:rPr>
        <w:t xml:space="preserve">: ФИО, </w:t>
      </w:r>
      <w:r w:rsidRPr="00073A55">
        <w:rPr>
          <w:rFonts w:ascii="Times New Roman" w:hAnsi="Times New Roman"/>
          <w:sz w:val="26"/>
          <w:szCs w:val="26"/>
        </w:rPr>
        <w:t xml:space="preserve"> данные документа, удостоверяющего личность, место жительства, почтовый адрес и (или) адрес электронной почты </w:t>
      </w:r>
    </w:p>
    <w:p w:rsidR="001A227D" w:rsidRDefault="001A227D" w:rsidP="00132C8C">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r w:rsidRPr="00073A55">
        <w:rPr>
          <w:rFonts w:ascii="Times New Roman" w:hAnsi="Times New Roman"/>
          <w:sz w:val="26"/>
          <w:szCs w:val="26"/>
        </w:rPr>
        <w:t>(при наличии)</w:t>
      </w:r>
    </w:p>
    <w:p w:rsidR="001A227D" w:rsidRDefault="001A227D" w:rsidP="00132C8C">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p>
    <w:p w:rsidR="001A227D" w:rsidRDefault="001A227D" w:rsidP="00132C8C">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p>
    <w:p w:rsidR="001A227D" w:rsidRDefault="001A227D" w:rsidP="00132C8C">
      <w:pPr>
        <w:autoSpaceDE w:val="0"/>
        <w:autoSpaceDN w:val="0"/>
        <w:adjustRightInd w:val="0"/>
        <w:spacing w:after="0" w:line="240" w:lineRule="auto"/>
        <w:ind w:firstLine="709"/>
        <w:jc w:val="both"/>
        <w:rPr>
          <w:rFonts w:ascii="Times New Roman" w:hAnsi="Times New Roman"/>
          <w:sz w:val="26"/>
          <w:szCs w:val="26"/>
        </w:rPr>
      </w:pPr>
      <w:r w:rsidRPr="00C55204">
        <w:rPr>
          <w:rFonts w:ascii="Times New Roman" w:hAnsi="Times New Roman"/>
          <w:sz w:val="26"/>
          <w:szCs w:val="26"/>
        </w:rPr>
        <w:t>Прошу исправить ошибку (опечатку</w:t>
      </w:r>
      <w:r>
        <w:rPr>
          <w:rFonts w:ascii="Times New Roman" w:hAnsi="Times New Roman"/>
          <w:sz w:val="26"/>
          <w:szCs w:val="26"/>
        </w:rPr>
        <w:t>) в ________________________________</w:t>
      </w:r>
    </w:p>
    <w:p w:rsidR="001A227D" w:rsidRPr="00C55204" w:rsidRDefault="001A227D" w:rsidP="00662F97">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_______________________________________________________________________ </w:t>
      </w:r>
      <w:r w:rsidRPr="00C55204">
        <w:rPr>
          <w:rFonts w:ascii="Times New Roman" w:hAnsi="Times New Roman"/>
          <w:sz w:val="26"/>
          <w:szCs w:val="26"/>
        </w:rPr>
        <w:t>(наименование и реквизиты документа, заявленного к исправлению), ошибочно указанную информацию: _____________________</w:t>
      </w:r>
      <w:r>
        <w:rPr>
          <w:rFonts w:ascii="Times New Roman" w:hAnsi="Times New Roman"/>
          <w:sz w:val="26"/>
          <w:szCs w:val="26"/>
        </w:rPr>
        <w:t xml:space="preserve">________ </w:t>
      </w:r>
      <w:r w:rsidRPr="00C55204">
        <w:rPr>
          <w:rFonts w:ascii="Times New Roman" w:hAnsi="Times New Roman"/>
          <w:sz w:val="26"/>
          <w:szCs w:val="26"/>
        </w:rPr>
        <w:t>заменить на: ___________________</w:t>
      </w:r>
      <w:r>
        <w:rPr>
          <w:rFonts w:ascii="Times New Roman" w:hAnsi="Times New Roman"/>
          <w:sz w:val="26"/>
          <w:szCs w:val="26"/>
        </w:rPr>
        <w:t>______</w:t>
      </w:r>
      <w:r w:rsidRPr="00C55204">
        <w:rPr>
          <w:rFonts w:ascii="Times New Roman" w:hAnsi="Times New Roman"/>
          <w:sz w:val="26"/>
          <w:szCs w:val="26"/>
        </w:rPr>
        <w:t>____</w:t>
      </w:r>
      <w:r>
        <w:rPr>
          <w:rFonts w:ascii="Times New Roman" w:hAnsi="Times New Roman"/>
          <w:sz w:val="26"/>
          <w:szCs w:val="26"/>
        </w:rPr>
        <w:t>__________________________________________</w:t>
      </w:r>
      <w:r w:rsidRPr="00C55204">
        <w:rPr>
          <w:rFonts w:ascii="Times New Roman" w:hAnsi="Times New Roman"/>
          <w:sz w:val="26"/>
          <w:szCs w:val="26"/>
        </w:rPr>
        <w:t>.</w:t>
      </w:r>
    </w:p>
    <w:p w:rsidR="001A227D" w:rsidRDefault="001A227D" w:rsidP="00132C8C">
      <w:pPr>
        <w:autoSpaceDE w:val="0"/>
        <w:autoSpaceDN w:val="0"/>
        <w:adjustRightInd w:val="0"/>
        <w:spacing w:after="0" w:line="240" w:lineRule="auto"/>
        <w:jc w:val="both"/>
        <w:rPr>
          <w:rFonts w:ascii="Times New Roman" w:hAnsi="Times New Roman"/>
          <w:sz w:val="26"/>
          <w:szCs w:val="26"/>
        </w:rPr>
      </w:pPr>
      <w:r w:rsidRPr="00C55204">
        <w:rPr>
          <w:rFonts w:ascii="Times New Roman" w:hAnsi="Times New Roman"/>
          <w:sz w:val="26"/>
          <w:szCs w:val="26"/>
        </w:rPr>
        <w:t>Основание для исправления ошибки (опе</w:t>
      </w:r>
      <w:r>
        <w:rPr>
          <w:rFonts w:ascii="Times New Roman" w:hAnsi="Times New Roman"/>
          <w:sz w:val="26"/>
          <w:szCs w:val="26"/>
        </w:rPr>
        <w:t>чатки): ______________________</w:t>
      </w:r>
      <w:r w:rsidRPr="00C55204">
        <w:rPr>
          <w:rFonts w:ascii="Times New Roman" w:hAnsi="Times New Roman"/>
          <w:sz w:val="26"/>
          <w:szCs w:val="26"/>
        </w:rPr>
        <w:t>_</w:t>
      </w:r>
      <w:r>
        <w:rPr>
          <w:rFonts w:ascii="Times New Roman" w:hAnsi="Times New Roman"/>
          <w:sz w:val="26"/>
          <w:szCs w:val="26"/>
        </w:rPr>
        <w:t xml:space="preserve"> </w:t>
      </w:r>
      <w:r w:rsidRPr="00C55204">
        <w:rPr>
          <w:rFonts w:ascii="Times New Roman" w:hAnsi="Times New Roman"/>
          <w:sz w:val="26"/>
          <w:szCs w:val="26"/>
        </w:rPr>
        <w:t>(ссылка на документацию)</w:t>
      </w:r>
      <w:r>
        <w:rPr>
          <w:rFonts w:ascii="Times New Roman" w:hAnsi="Times New Roman"/>
          <w:sz w:val="26"/>
          <w:szCs w:val="26"/>
        </w:rPr>
        <w:t>.</w:t>
      </w:r>
    </w:p>
    <w:p w:rsidR="001A227D" w:rsidRPr="00897A35" w:rsidRDefault="001A227D" w:rsidP="00132C8C">
      <w:pPr>
        <w:autoSpaceDE w:val="0"/>
        <w:autoSpaceDN w:val="0"/>
        <w:adjustRightInd w:val="0"/>
        <w:spacing w:after="0" w:line="240" w:lineRule="auto"/>
        <w:jc w:val="both"/>
        <w:rPr>
          <w:rFonts w:ascii="Times New Roman" w:hAnsi="Times New Roman"/>
          <w:sz w:val="26"/>
          <w:szCs w:val="26"/>
        </w:rPr>
      </w:pPr>
    </w:p>
    <w:p w:rsidR="001A227D" w:rsidRPr="00897A35" w:rsidRDefault="001A227D" w:rsidP="00132C8C">
      <w:pPr>
        <w:autoSpaceDE w:val="0"/>
        <w:autoSpaceDN w:val="0"/>
        <w:adjustRightInd w:val="0"/>
        <w:spacing w:after="0" w:line="240" w:lineRule="auto"/>
        <w:jc w:val="both"/>
        <w:rPr>
          <w:rFonts w:ascii="Times New Roman" w:hAnsi="Times New Roman"/>
          <w:sz w:val="26"/>
          <w:szCs w:val="26"/>
        </w:rPr>
      </w:pPr>
      <w:r w:rsidRPr="00897A35">
        <w:rPr>
          <w:rFonts w:ascii="Times New Roman" w:hAnsi="Times New Roman"/>
          <w:sz w:val="26"/>
          <w:szCs w:val="26"/>
        </w:rPr>
        <w:tab/>
        <w:t>Результат рассмотрения заявления прошу предоставить (нужное подчеркнуть):</w:t>
      </w:r>
    </w:p>
    <w:p w:rsidR="001A227D" w:rsidRPr="00897A35" w:rsidRDefault="001A227D" w:rsidP="00132C8C">
      <w:pPr>
        <w:autoSpaceDE w:val="0"/>
        <w:autoSpaceDN w:val="0"/>
        <w:adjustRightInd w:val="0"/>
        <w:spacing w:after="0" w:line="240" w:lineRule="auto"/>
        <w:ind w:firstLine="708"/>
        <w:jc w:val="both"/>
        <w:rPr>
          <w:rFonts w:ascii="Times New Roman" w:hAnsi="Times New Roman"/>
          <w:sz w:val="26"/>
          <w:szCs w:val="26"/>
        </w:rPr>
      </w:pPr>
      <w:r w:rsidRPr="00897A35">
        <w:rPr>
          <w:rFonts w:ascii="Times New Roman" w:hAnsi="Times New Roman"/>
          <w:sz w:val="26"/>
          <w:szCs w:val="26"/>
        </w:rPr>
        <w:t xml:space="preserve">- В форме электронного документа в личном кабинете на ЕПГУ либо на адрес электронной почты. </w:t>
      </w:r>
    </w:p>
    <w:p w:rsidR="001A227D" w:rsidRPr="00897A35" w:rsidRDefault="001A227D" w:rsidP="00132C8C">
      <w:pPr>
        <w:autoSpaceDE w:val="0"/>
        <w:autoSpaceDN w:val="0"/>
        <w:adjustRightInd w:val="0"/>
        <w:spacing w:after="0" w:line="240" w:lineRule="auto"/>
        <w:ind w:firstLine="708"/>
        <w:jc w:val="both"/>
        <w:rPr>
          <w:rFonts w:ascii="Times New Roman" w:hAnsi="Times New Roman"/>
          <w:sz w:val="26"/>
          <w:szCs w:val="26"/>
        </w:rPr>
      </w:pPr>
      <w:r w:rsidRPr="00897A35">
        <w:rPr>
          <w:rFonts w:ascii="Times New Roman" w:hAnsi="Times New Roman"/>
          <w:sz w:val="26"/>
          <w:szCs w:val="26"/>
        </w:rPr>
        <w:t>- На бумажном носителе при личном обращении в Уполномоченный орган либо в многофункциональный центр.</w:t>
      </w:r>
    </w:p>
    <w:p w:rsidR="001A227D" w:rsidRPr="00C55204" w:rsidRDefault="001A227D" w:rsidP="00132C8C">
      <w:pPr>
        <w:autoSpaceDE w:val="0"/>
        <w:autoSpaceDN w:val="0"/>
        <w:adjustRightInd w:val="0"/>
        <w:spacing w:after="0" w:line="240" w:lineRule="auto"/>
        <w:ind w:firstLine="708"/>
        <w:jc w:val="both"/>
        <w:rPr>
          <w:rFonts w:ascii="Times New Roman" w:hAnsi="Times New Roman"/>
          <w:sz w:val="26"/>
          <w:szCs w:val="26"/>
        </w:rPr>
      </w:pPr>
      <w:r w:rsidRPr="00897A35">
        <w:rPr>
          <w:rFonts w:ascii="Times New Roman" w:hAnsi="Times New Roman"/>
          <w:sz w:val="26"/>
          <w:szCs w:val="26"/>
        </w:rPr>
        <w:t>- На бумажном носителе на почтовый адрес.</w:t>
      </w:r>
    </w:p>
    <w:p w:rsidR="001A227D" w:rsidRPr="00C55204" w:rsidRDefault="001A227D" w:rsidP="00132C8C">
      <w:pPr>
        <w:autoSpaceDE w:val="0"/>
        <w:autoSpaceDN w:val="0"/>
        <w:adjustRightInd w:val="0"/>
        <w:spacing w:after="0" w:line="240" w:lineRule="auto"/>
        <w:jc w:val="both"/>
        <w:rPr>
          <w:rFonts w:ascii="Times New Roman" w:hAnsi="Times New Roman"/>
          <w:i/>
          <w:sz w:val="26"/>
          <w:szCs w:val="26"/>
        </w:rPr>
      </w:pPr>
      <w:r w:rsidRPr="00C55204">
        <w:rPr>
          <w:rFonts w:ascii="Times New Roman" w:hAnsi="Times New Roman"/>
          <w:i/>
          <w:sz w:val="26"/>
          <w:szCs w:val="26"/>
        </w:rPr>
        <w:t xml:space="preserve">    </w:t>
      </w:r>
      <w:r w:rsidRPr="00C55204">
        <w:rPr>
          <w:rFonts w:ascii="Times New Roman" w:hAnsi="Times New Roman"/>
          <w:i/>
          <w:sz w:val="26"/>
          <w:szCs w:val="26"/>
        </w:rPr>
        <w:tab/>
      </w:r>
      <w:r w:rsidRPr="00C55204">
        <w:rPr>
          <w:rFonts w:ascii="Times New Roman" w:hAnsi="Times New Roman"/>
          <w:i/>
          <w:sz w:val="26"/>
          <w:szCs w:val="26"/>
        </w:rPr>
        <w:tab/>
      </w:r>
      <w:r w:rsidRPr="00C55204">
        <w:rPr>
          <w:rFonts w:ascii="Times New Roman" w:hAnsi="Times New Roman"/>
          <w:i/>
          <w:sz w:val="26"/>
          <w:szCs w:val="26"/>
        </w:rPr>
        <w:tab/>
      </w:r>
      <w:r w:rsidRPr="00C55204">
        <w:rPr>
          <w:rFonts w:ascii="Times New Roman" w:hAnsi="Times New Roman"/>
          <w:i/>
          <w:sz w:val="26"/>
          <w:szCs w:val="26"/>
        </w:rPr>
        <w:tab/>
      </w:r>
      <w:r w:rsidRPr="00C55204">
        <w:rPr>
          <w:rFonts w:ascii="Times New Roman" w:hAnsi="Times New Roman"/>
          <w:i/>
          <w:sz w:val="26"/>
          <w:szCs w:val="26"/>
        </w:rPr>
        <w:tab/>
      </w:r>
      <w:r w:rsidRPr="00C55204">
        <w:rPr>
          <w:rFonts w:ascii="Times New Roman" w:hAnsi="Times New Roman"/>
          <w:i/>
          <w:sz w:val="26"/>
          <w:szCs w:val="26"/>
        </w:rPr>
        <w:tab/>
      </w:r>
      <w:r w:rsidRPr="00C55204">
        <w:rPr>
          <w:rFonts w:ascii="Times New Roman" w:hAnsi="Times New Roman"/>
          <w:i/>
          <w:sz w:val="26"/>
          <w:szCs w:val="26"/>
        </w:rPr>
        <w:tab/>
      </w:r>
      <w:r w:rsidRPr="00C55204">
        <w:rPr>
          <w:rFonts w:ascii="Times New Roman" w:hAnsi="Times New Roman"/>
          <w:i/>
          <w:sz w:val="26"/>
          <w:szCs w:val="26"/>
        </w:rPr>
        <w:tab/>
      </w:r>
      <w:r w:rsidRPr="00C55204">
        <w:rPr>
          <w:rFonts w:ascii="Times New Roman" w:hAnsi="Times New Roman"/>
          <w:i/>
          <w:sz w:val="26"/>
          <w:szCs w:val="26"/>
        </w:rPr>
        <w:tab/>
      </w:r>
    </w:p>
    <w:p w:rsidR="001A227D" w:rsidRPr="00C55204" w:rsidRDefault="001A227D" w:rsidP="00132C8C">
      <w:pPr>
        <w:autoSpaceDE w:val="0"/>
        <w:autoSpaceDN w:val="0"/>
        <w:adjustRightInd w:val="0"/>
        <w:spacing w:after="0" w:line="240" w:lineRule="auto"/>
        <w:jc w:val="both"/>
        <w:rPr>
          <w:rFonts w:ascii="Times New Roman" w:hAnsi="Times New Roman"/>
          <w:sz w:val="26"/>
          <w:szCs w:val="26"/>
        </w:rPr>
      </w:pPr>
      <w:r w:rsidRPr="00C55204">
        <w:rPr>
          <w:rFonts w:ascii="Times New Roman" w:hAnsi="Times New Roman"/>
          <w:sz w:val="26"/>
          <w:szCs w:val="26"/>
        </w:rPr>
        <w:t xml:space="preserve">    К заявлению прилагаются следующие документы по описи:</w:t>
      </w:r>
    </w:p>
    <w:p w:rsidR="001A227D" w:rsidRPr="00C55204" w:rsidRDefault="001A227D" w:rsidP="00132C8C">
      <w:pPr>
        <w:autoSpaceDE w:val="0"/>
        <w:autoSpaceDN w:val="0"/>
        <w:adjustRightInd w:val="0"/>
        <w:spacing w:after="0" w:line="240" w:lineRule="auto"/>
        <w:jc w:val="both"/>
        <w:rPr>
          <w:rFonts w:ascii="Times New Roman" w:hAnsi="Times New Roman"/>
          <w:sz w:val="26"/>
          <w:szCs w:val="26"/>
        </w:rPr>
      </w:pPr>
      <w:r w:rsidRPr="00C55204">
        <w:rPr>
          <w:rFonts w:ascii="Times New Roman" w:hAnsi="Times New Roman"/>
          <w:sz w:val="26"/>
          <w:szCs w:val="26"/>
        </w:rPr>
        <w:t xml:space="preserve">    1.</w:t>
      </w:r>
      <w:r>
        <w:rPr>
          <w:rFonts w:ascii="Times New Roman" w:hAnsi="Times New Roman"/>
          <w:sz w:val="26"/>
          <w:szCs w:val="26"/>
        </w:rPr>
        <w:t>_____________________</w:t>
      </w:r>
    </w:p>
    <w:p w:rsidR="001A227D" w:rsidRDefault="001A227D" w:rsidP="00132C8C">
      <w:pPr>
        <w:autoSpaceDE w:val="0"/>
        <w:autoSpaceDN w:val="0"/>
        <w:adjustRightInd w:val="0"/>
        <w:spacing w:after="0" w:line="240" w:lineRule="auto"/>
        <w:jc w:val="both"/>
        <w:rPr>
          <w:rFonts w:ascii="Times New Roman" w:hAnsi="Times New Roman"/>
          <w:sz w:val="26"/>
          <w:szCs w:val="26"/>
        </w:rPr>
      </w:pPr>
      <w:r w:rsidRPr="00C55204">
        <w:rPr>
          <w:rFonts w:ascii="Times New Roman" w:hAnsi="Times New Roman"/>
          <w:sz w:val="26"/>
          <w:szCs w:val="26"/>
        </w:rPr>
        <w:t xml:space="preserve">    2.</w:t>
      </w:r>
      <w:r>
        <w:rPr>
          <w:rFonts w:ascii="Times New Roman" w:hAnsi="Times New Roman"/>
          <w:sz w:val="26"/>
          <w:szCs w:val="26"/>
        </w:rPr>
        <w:t>_____________________</w:t>
      </w:r>
    </w:p>
    <w:p w:rsidR="001A227D" w:rsidRPr="00C55204" w:rsidRDefault="001A227D" w:rsidP="00132C8C">
      <w:pPr>
        <w:autoSpaceDE w:val="0"/>
        <w:autoSpaceDN w:val="0"/>
        <w:adjustRightInd w:val="0"/>
        <w:spacing w:after="0" w:line="240" w:lineRule="auto"/>
        <w:jc w:val="both"/>
        <w:rPr>
          <w:rFonts w:ascii="Times New Roman" w:hAnsi="Times New Roman"/>
          <w:sz w:val="26"/>
          <w:szCs w:val="26"/>
        </w:rPr>
      </w:pPr>
    </w:p>
    <w:p w:rsidR="001A227D" w:rsidRPr="00C55204" w:rsidRDefault="001A227D" w:rsidP="00132C8C">
      <w:pPr>
        <w:autoSpaceDE w:val="0"/>
        <w:autoSpaceDN w:val="0"/>
        <w:adjustRightInd w:val="0"/>
        <w:spacing w:after="0" w:line="240" w:lineRule="auto"/>
        <w:ind w:firstLine="709"/>
        <w:jc w:val="both"/>
        <w:rPr>
          <w:rFonts w:ascii="Times New Roman" w:hAnsi="Times New Roman"/>
          <w:b/>
          <w:sz w:val="26"/>
          <w:szCs w:val="26"/>
        </w:rPr>
      </w:pPr>
      <w:r w:rsidRPr="00C55204">
        <w:rPr>
          <w:rFonts w:ascii="Times New Roman" w:hAnsi="Times New Roman"/>
          <w:b/>
          <w:sz w:val="26"/>
          <w:szCs w:val="26"/>
        </w:rPr>
        <w:t>Мною подтверждается:</w:t>
      </w:r>
    </w:p>
    <w:p w:rsidR="001A227D" w:rsidRPr="00C55204" w:rsidRDefault="001A227D" w:rsidP="00132C8C">
      <w:pPr>
        <w:autoSpaceDE w:val="0"/>
        <w:autoSpaceDN w:val="0"/>
        <w:adjustRightInd w:val="0"/>
        <w:spacing w:after="0" w:line="240" w:lineRule="auto"/>
        <w:ind w:firstLine="709"/>
        <w:jc w:val="both"/>
        <w:rPr>
          <w:rFonts w:ascii="Times New Roman" w:hAnsi="Times New Roman"/>
          <w:sz w:val="26"/>
          <w:szCs w:val="26"/>
        </w:rPr>
      </w:pPr>
      <w:r w:rsidRPr="00C55204">
        <w:rPr>
          <w:rFonts w:ascii="Times New Roman" w:hAnsi="Times New Roman"/>
          <w:sz w:val="26"/>
          <w:szCs w:val="26"/>
        </w:rPr>
        <w:t>- представленные документы получены в порядке, установленном действующим законодательством;</w:t>
      </w:r>
    </w:p>
    <w:p w:rsidR="001A227D" w:rsidRPr="00C55204" w:rsidRDefault="001A227D" w:rsidP="00132C8C">
      <w:pPr>
        <w:autoSpaceDE w:val="0"/>
        <w:autoSpaceDN w:val="0"/>
        <w:adjustRightInd w:val="0"/>
        <w:spacing w:after="0" w:line="240" w:lineRule="auto"/>
        <w:ind w:firstLine="709"/>
        <w:jc w:val="both"/>
        <w:rPr>
          <w:rFonts w:ascii="Times New Roman" w:hAnsi="Times New Roman"/>
          <w:sz w:val="26"/>
          <w:szCs w:val="26"/>
        </w:rPr>
      </w:pPr>
      <w:r w:rsidRPr="00C55204">
        <w:rPr>
          <w:rFonts w:ascii="Times New Roman" w:hAnsi="Times New Roman"/>
          <w:sz w:val="26"/>
          <w:szCs w:val="26"/>
        </w:rPr>
        <w:t>- сведения, содержащиеся в представленных документах, являются достоверными;</w:t>
      </w:r>
    </w:p>
    <w:p w:rsidR="001A227D" w:rsidRPr="00C55204" w:rsidRDefault="001A227D" w:rsidP="00132C8C">
      <w:pPr>
        <w:autoSpaceDE w:val="0"/>
        <w:autoSpaceDN w:val="0"/>
        <w:adjustRightInd w:val="0"/>
        <w:spacing w:after="0" w:line="240" w:lineRule="auto"/>
        <w:ind w:firstLine="709"/>
        <w:jc w:val="both"/>
        <w:rPr>
          <w:rFonts w:ascii="Times New Roman" w:hAnsi="Times New Roman"/>
          <w:sz w:val="26"/>
          <w:szCs w:val="26"/>
        </w:rPr>
      </w:pPr>
      <w:r w:rsidRPr="00C55204">
        <w:rPr>
          <w:rFonts w:ascii="Times New Roman" w:hAnsi="Times New Roman"/>
          <w:sz w:val="26"/>
          <w:szCs w:val="26"/>
        </w:rPr>
        <w:t xml:space="preserve">- лицо, предоставившее заведомо ложные сведения или поддельные документы, несет ответственность в соответствии с Уголовным </w:t>
      </w:r>
      <w:hyperlink r:id="rId45" w:history="1">
        <w:r w:rsidRPr="00C55204">
          <w:rPr>
            <w:rFonts w:ascii="Times New Roman" w:hAnsi="Times New Roman"/>
            <w:color w:val="0000FF"/>
            <w:sz w:val="26"/>
            <w:szCs w:val="26"/>
          </w:rPr>
          <w:t>кодексом</w:t>
        </w:r>
      </w:hyperlink>
      <w:r w:rsidRPr="00C55204">
        <w:rPr>
          <w:rFonts w:ascii="Times New Roman" w:hAnsi="Times New Roman"/>
          <w:sz w:val="26"/>
          <w:szCs w:val="26"/>
        </w:rPr>
        <w:t xml:space="preserve"> Российской Федерации.</w:t>
      </w:r>
    </w:p>
    <w:p w:rsidR="001A227D" w:rsidRDefault="001A227D" w:rsidP="00132C8C">
      <w:pPr>
        <w:autoSpaceDE w:val="0"/>
        <w:autoSpaceDN w:val="0"/>
        <w:adjustRightInd w:val="0"/>
        <w:spacing w:after="0" w:line="240" w:lineRule="auto"/>
        <w:ind w:firstLine="709"/>
        <w:jc w:val="both"/>
        <w:rPr>
          <w:rFonts w:ascii="Times New Roman" w:hAnsi="Times New Roman"/>
          <w:b/>
          <w:sz w:val="26"/>
          <w:szCs w:val="26"/>
        </w:rPr>
      </w:pPr>
    </w:p>
    <w:p w:rsidR="001A227D" w:rsidRPr="00C55204" w:rsidRDefault="001A227D" w:rsidP="00132C8C">
      <w:pPr>
        <w:autoSpaceDE w:val="0"/>
        <w:autoSpaceDN w:val="0"/>
        <w:adjustRightInd w:val="0"/>
        <w:spacing w:after="0" w:line="240" w:lineRule="auto"/>
        <w:ind w:firstLine="709"/>
        <w:jc w:val="both"/>
        <w:rPr>
          <w:rFonts w:ascii="Times New Roman" w:hAnsi="Times New Roman"/>
          <w:sz w:val="26"/>
          <w:szCs w:val="26"/>
        </w:rPr>
      </w:pPr>
      <w:r w:rsidRPr="00C55204">
        <w:rPr>
          <w:rFonts w:ascii="Times New Roman" w:hAnsi="Times New Roman"/>
          <w:b/>
          <w:sz w:val="26"/>
          <w:szCs w:val="26"/>
        </w:rPr>
        <w:t>Я даю свое согласие</w:t>
      </w:r>
      <w:r w:rsidRPr="00C55204">
        <w:rPr>
          <w:rFonts w:ascii="Times New Roman" w:hAnsi="Times New Roman"/>
          <w:sz w:val="26"/>
          <w:szCs w:val="26"/>
        </w:rPr>
        <w:t xml:space="preserve"> </w:t>
      </w:r>
      <w:r>
        <w:rPr>
          <w:rFonts w:ascii="Times New Roman" w:hAnsi="Times New Roman"/>
          <w:sz w:val="26"/>
          <w:szCs w:val="26"/>
        </w:rPr>
        <w:t xml:space="preserve">управлению по использованию муниципальных земель </w:t>
      </w:r>
      <w:r w:rsidRPr="00C55204">
        <w:rPr>
          <w:rFonts w:ascii="Times New Roman" w:hAnsi="Times New Roman"/>
          <w:sz w:val="26"/>
          <w:szCs w:val="26"/>
        </w:rPr>
        <w:t xml:space="preserve"> на обработку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46" w:history="1">
        <w:r w:rsidRPr="00C55204">
          <w:rPr>
            <w:rFonts w:ascii="Times New Roman" w:hAnsi="Times New Roman"/>
            <w:color w:val="0000FF"/>
            <w:sz w:val="26"/>
            <w:szCs w:val="26"/>
          </w:rPr>
          <w:t>законе</w:t>
        </w:r>
      </w:hyperlink>
      <w:r w:rsidRPr="00C55204">
        <w:rPr>
          <w:rFonts w:ascii="Times New Roman" w:hAnsi="Times New Roman"/>
          <w:sz w:val="26"/>
          <w:szCs w:val="26"/>
        </w:rPr>
        <w:t xml:space="preserve">  от  27.07.2006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rsidR="001A227D" w:rsidRPr="00C55204" w:rsidRDefault="001A227D" w:rsidP="00132C8C">
      <w:pPr>
        <w:rPr>
          <w:rFonts w:ascii="Times New Roman" w:hAnsi="Times New Roman"/>
          <w:sz w:val="26"/>
          <w:szCs w:val="26"/>
        </w:rPr>
      </w:pPr>
    </w:p>
    <w:p w:rsidR="001A227D" w:rsidRPr="00C55204" w:rsidRDefault="001A227D" w:rsidP="00132C8C">
      <w:pPr>
        <w:jc w:val="center"/>
        <w:rPr>
          <w:rFonts w:ascii="Times New Roman" w:hAnsi="Times New Roman"/>
          <w:sz w:val="26"/>
          <w:szCs w:val="26"/>
        </w:rPr>
      </w:pPr>
      <w:r w:rsidRPr="00C55204">
        <w:rPr>
          <w:rFonts w:ascii="Times New Roman" w:hAnsi="Times New Roman"/>
          <w:sz w:val="26"/>
          <w:szCs w:val="26"/>
        </w:rPr>
        <w:t>Дата                                                                                                                        Подпись</w:t>
      </w:r>
    </w:p>
    <w:p w:rsidR="001A227D" w:rsidRPr="00073A55" w:rsidRDefault="001A227D" w:rsidP="00132C8C">
      <w:pPr>
        <w:widowControl w:val="0"/>
        <w:tabs>
          <w:tab w:val="left" w:pos="4678"/>
        </w:tabs>
        <w:autoSpaceDE w:val="0"/>
        <w:autoSpaceDN w:val="0"/>
        <w:adjustRightInd w:val="0"/>
        <w:spacing w:after="0" w:line="276" w:lineRule="auto"/>
        <w:ind w:left="3261"/>
        <w:jc w:val="center"/>
        <w:rPr>
          <w:rFonts w:ascii="Times New Roman" w:hAnsi="Times New Roman"/>
          <w:sz w:val="26"/>
          <w:szCs w:val="26"/>
        </w:rPr>
      </w:pPr>
    </w:p>
    <w:p w:rsidR="001A227D" w:rsidRDefault="001A227D" w:rsidP="004763FC">
      <w:pPr>
        <w:spacing w:line="360" w:lineRule="exact"/>
      </w:pPr>
    </w:p>
    <w:p w:rsidR="001A227D" w:rsidRDefault="001A227D" w:rsidP="004763FC">
      <w:pPr>
        <w:spacing w:line="360" w:lineRule="exact"/>
      </w:pPr>
    </w:p>
    <w:sectPr w:rsidR="001A227D" w:rsidSect="00F93F75">
      <w:type w:val="continuous"/>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27D" w:rsidRDefault="001A227D" w:rsidP="00492179">
      <w:pPr>
        <w:spacing w:after="0" w:line="240" w:lineRule="auto"/>
      </w:pPr>
      <w:r>
        <w:separator/>
      </w:r>
    </w:p>
  </w:endnote>
  <w:endnote w:type="continuationSeparator" w:id="0">
    <w:p w:rsidR="001A227D" w:rsidRDefault="001A227D" w:rsidP="00492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27D" w:rsidRDefault="001A227D" w:rsidP="00492179">
      <w:pPr>
        <w:spacing w:after="0" w:line="240" w:lineRule="auto"/>
      </w:pPr>
      <w:r>
        <w:separator/>
      </w:r>
    </w:p>
  </w:footnote>
  <w:footnote w:type="continuationSeparator" w:id="0">
    <w:p w:rsidR="001A227D" w:rsidRDefault="001A227D" w:rsidP="00492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7D" w:rsidRPr="00097B41" w:rsidRDefault="001A227D">
    <w:pPr>
      <w:pStyle w:val="a8"/>
      <w:jc w:val="center"/>
      <w:rPr>
        <w:rFonts w:ascii="Times New Roman" w:hAnsi="Times New Roman"/>
      </w:rPr>
    </w:pPr>
    <w:r w:rsidRPr="00097B41">
      <w:rPr>
        <w:rFonts w:ascii="Times New Roman" w:hAnsi="Times New Roman"/>
      </w:rPr>
      <w:fldChar w:fldCharType="begin"/>
    </w:r>
    <w:r w:rsidRPr="00097B41">
      <w:rPr>
        <w:rFonts w:ascii="Times New Roman" w:hAnsi="Times New Roman"/>
      </w:rPr>
      <w:instrText>PAGE   \* MERGEFORMAT</w:instrText>
    </w:r>
    <w:r w:rsidRPr="00097B41">
      <w:rPr>
        <w:rFonts w:ascii="Times New Roman" w:hAnsi="Times New Roman"/>
      </w:rPr>
      <w:fldChar w:fldCharType="separate"/>
    </w:r>
    <w:r w:rsidR="00B16CD3">
      <w:rPr>
        <w:rFonts w:ascii="Times New Roman" w:hAnsi="Times New Roman"/>
        <w:noProof/>
      </w:rPr>
      <w:t>2</w:t>
    </w:r>
    <w:r w:rsidRPr="00097B41">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1429"/>
        </w:tabs>
        <w:ind w:left="1429" w:hanging="360"/>
      </w:pPr>
      <w:rPr>
        <w:rFonts w:cs="Times New Roman"/>
      </w:rPr>
    </w:lvl>
  </w:abstractNum>
  <w:abstractNum w:abstractNumId="2" w15:restartNumberingAfterBreak="0">
    <w:nsid w:val="10D90200"/>
    <w:multiLevelType w:val="multilevel"/>
    <w:tmpl w:val="B60C67A2"/>
    <w:lvl w:ilvl="0">
      <w:start w:val="3"/>
      <w:numFmt w:val="decimal"/>
      <w:lvlText w:val="%1."/>
      <w:lvlJc w:val="left"/>
      <w:pPr>
        <w:tabs>
          <w:tab w:val="num" w:pos="660"/>
        </w:tabs>
        <w:ind w:left="660" w:hanging="660"/>
      </w:pPr>
      <w:rPr>
        <w:rFonts w:cs="Times New Roman" w:hint="default"/>
      </w:rPr>
    </w:lvl>
    <w:lvl w:ilvl="1">
      <w:start w:val="1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6B30777"/>
    <w:multiLevelType w:val="multilevel"/>
    <w:tmpl w:val="27E875E8"/>
    <w:lvl w:ilvl="0">
      <w:start w:val="2"/>
      <w:numFmt w:val="decimal"/>
      <w:lvlText w:val="%1."/>
      <w:lvlJc w:val="left"/>
      <w:pPr>
        <w:tabs>
          <w:tab w:val="num" w:pos="660"/>
        </w:tabs>
        <w:ind w:left="660" w:hanging="660"/>
      </w:pPr>
      <w:rPr>
        <w:rFonts w:cs="Times New Roman" w:hint="default"/>
      </w:rPr>
    </w:lvl>
    <w:lvl w:ilvl="1">
      <w:start w:val="1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3D0B7DC0"/>
    <w:multiLevelType w:val="multilevel"/>
    <w:tmpl w:val="D934470A"/>
    <w:lvl w:ilvl="0">
      <w:start w:val="2"/>
      <w:numFmt w:val="decimal"/>
      <w:lvlText w:val="%1"/>
      <w:lvlJc w:val="left"/>
      <w:pPr>
        <w:ind w:left="311" w:hanging="448"/>
      </w:pPr>
      <w:rPr>
        <w:rFonts w:cs="Times New Roman" w:hint="default"/>
      </w:rPr>
    </w:lvl>
    <w:lvl w:ilvl="1">
      <w:start w:val="1"/>
      <w:numFmt w:val="decimal"/>
      <w:lvlText w:val="%1.%2."/>
      <w:lvlJc w:val="left"/>
      <w:pPr>
        <w:ind w:left="311" w:hanging="448"/>
      </w:pPr>
      <w:rPr>
        <w:rFonts w:cs="Times New Roman" w:hint="default"/>
        <w:spacing w:val="0"/>
        <w:w w:val="93"/>
      </w:rPr>
    </w:lvl>
    <w:lvl w:ilvl="2">
      <w:start w:val="1"/>
      <w:numFmt w:val="decimal"/>
      <w:lvlText w:val="%1.%2.%3."/>
      <w:lvlJc w:val="left"/>
      <w:pPr>
        <w:ind w:left="132" w:hanging="880"/>
      </w:pPr>
      <w:rPr>
        <w:rFonts w:cs="Times New Roman" w:hint="default"/>
        <w:spacing w:val="0"/>
        <w:w w:val="93"/>
      </w:rPr>
    </w:lvl>
    <w:lvl w:ilvl="3">
      <w:numFmt w:val="bullet"/>
      <w:lvlText w:val="-"/>
      <w:lvlJc w:val="left"/>
      <w:pPr>
        <w:ind w:left="152" w:hanging="221"/>
      </w:pPr>
      <w:rPr>
        <w:rFonts w:ascii="Times New Roman" w:eastAsia="Times New Roman" w:hAnsi="Times New Roman" w:hint="default"/>
        <w:spacing w:val="0"/>
        <w:w w:val="88"/>
      </w:rPr>
    </w:lvl>
    <w:lvl w:ilvl="4">
      <w:numFmt w:val="bullet"/>
      <w:lvlText w:val="•"/>
      <w:lvlJc w:val="left"/>
      <w:pPr>
        <w:ind w:left="1737" w:hanging="221"/>
      </w:pPr>
      <w:rPr>
        <w:rFonts w:hint="default"/>
      </w:rPr>
    </w:lvl>
    <w:lvl w:ilvl="5">
      <w:numFmt w:val="bullet"/>
      <w:lvlText w:val="•"/>
      <w:lvlJc w:val="left"/>
      <w:pPr>
        <w:ind w:left="3155" w:hanging="221"/>
      </w:pPr>
      <w:rPr>
        <w:rFonts w:hint="default"/>
      </w:rPr>
    </w:lvl>
    <w:lvl w:ilvl="6">
      <w:numFmt w:val="bullet"/>
      <w:lvlText w:val="•"/>
      <w:lvlJc w:val="left"/>
      <w:pPr>
        <w:ind w:left="4573" w:hanging="221"/>
      </w:pPr>
      <w:rPr>
        <w:rFonts w:hint="default"/>
      </w:rPr>
    </w:lvl>
    <w:lvl w:ilvl="7">
      <w:numFmt w:val="bullet"/>
      <w:lvlText w:val="•"/>
      <w:lvlJc w:val="left"/>
      <w:pPr>
        <w:ind w:left="5990" w:hanging="221"/>
      </w:pPr>
      <w:rPr>
        <w:rFonts w:hint="default"/>
      </w:rPr>
    </w:lvl>
    <w:lvl w:ilvl="8">
      <w:numFmt w:val="bullet"/>
      <w:lvlText w:val="•"/>
      <w:lvlJc w:val="left"/>
      <w:pPr>
        <w:ind w:left="7408" w:hanging="221"/>
      </w:pPr>
      <w:rPr>
        <w:rFonts w:hint="default"/>
      </w:rPr>
    </w:lvl>
  </w:abstractNum>
  <w:abstractNum w:abstractNumId="5" w15:restartNumberingAfterBreak="0">
    <w:nsid w:val="3D970F78"/>
    <w:multiLevelType w:val="hybridMultilevel"/>
    <w:tmpl w:val="FFFFFFFF"/>
    <w:lvl w:ilvl="0" w:tplc="380EC154">
      <w:numFmt w:val="bullet"/>
      <w:lvlText w:val="-"/>
      <w:lvlJc w:val="left"/>
      <w:pPr>
        <w:ind w:left="192" w:hanging="164"/>
      </w:pPr>
      <w:rPr>
        <w:rFonts w:ascii="Times New Roman" w:eastAsia="Times New Roman" w:hAnsi="Times New Roman" w:hint="default"/>
        <w:b w:val="0"/>
        <w:i w:val="0"/>
        <w:spacing w:val="0"/>
        <w:w w:val="95"/>
        <w:sz w:val="27"/>
      </w:rPr>
    </w:lvl>
    <w:lvl w:ilvl="1" w:tplc="3F389126">
      <w:numFmt w:val="bullet"/>
      <w:lvlText w:val="•"/>
      <w:lvlJc w:val="left"/>
      <w:pPr>
        <w:ind w:left="1204" w:hanging="164"/>
      </w:pPr>
      <w:rPr>
        <w:rFonts w:hint="default"/>
      </w:rPr>
    </w:lvl>
    <w:lvl w:ilvl="2" w:tplc="D3564676">
      <w:numFmt w:val="bullet"/>
      <w:lvlText w:val="•"/>
      <w:lvlJc w:val="left"/>
      <w:pPr>
        <w:ind w:left="2208" w:hanging="164"/>
      </w:pPr>
      <w:rPr>
        <w:rFonts w:hint="default"/>
      </w:rPr>
    </w:lvl>
    <w:lvl w:ilvl="3" w:tplc="69626688">
      <w:numFmt w:val="bullet"/>
      <w:lvlText w:val="•"/>
      <w:lvlJc w:val="left"/>
      <w:pPr>
        <w:ind w:left="3213" w:hanging="164"/>
      </w:pPr>
      <w:rPr>
        <w:rFonts w:hint="default"/>
      </w:rPr>
    </w:lvl>
    <w:lvl w:ilvl="4" w:tplc="CF0C9B72">
      <w:numFmt w:val="bullet"/>
      <w:lvlText w:val="•"/>
      <w:lvlJc w:val="left"/>
      <w:pPr>
        <w:ind w:left="4217" w:hanging="164"/>
      </w:pPr>
      <w:rPr>
        <w:rFonts w:hint="default"/>
      </w:rPr>
    </w:lvl>
    <w:lvl w:ilvl="5" w:tplc="D9EAA5B6">
      <w:numFmt w:val="bullet"/>
      <w:lvlText w:val="•"/>
      <w:lvlJc w:val="left"/>
      <w:pPr>
        <w:ind w:left="5222" w:hanging="164"/>
      </w:pPr>
      <w:rPr>
        <w:rFonts w:hint="default"/>
      </w:rPr>
    </w:lvl>
    <w:lvl w:ilvl="6" w:tplc="DBB68B7C">
      <w:numFmt w:val="bullet"/>
      <w:lvlText w:val="•"/>
      <w:lvlJc w:val="left"/>
      <w:pPr>
        <w:ind w:left="6226" w:hanging="164"/>
      </w:pPr>
      <w:rPr>
        <w:rFonts w:hint="default"/>
      </w:rPr>
    </w:lvl>
    <w:lvl w:ilvl="7" w:tplc="94FE63A4">
      <w:numFmt w:val="bullet"/>
      <w:lvlText w:val="•"/>
      <w:lvlJc w:val="left"/>
      <w:pPr>
        <w:ind w:left="7230" w:hanging="164"/>
      </w:pPr>
      <w:rPr>
        <w:rFonts w:hint="default"/>
      </w:rPr>
    </w:lvl>
    <w:lvl w:ilvl="8" w:tplc="12BC1FC2">
      <w:numFmt w:val="bullet"/>
      <w:lvlText w:val="•"/>
      <w:lvlJc w:val="left"/>
      <w:pPr>
        <w:ind w:left="8235" w:hanging="164"/>
      </w:pPr>
      <w:rPr>
        <w:rFonts w:hint="default"/>
      </w:rPr>
    </w:lvl>
  </w:abstractNum>
  <w:abstractNum w:abstractNumId="6" w15:restartNumberingAfterBreak="0">
    <w:nsid w:val="4191088E"/>
    <w:multiLevelType w:val="hybridMultilevel"/>
    <w:tmpl w:val="FFFFFFFF"/>
    <w:lvl w:ilvl="0" w:tplc="E08A9562">
      <w:numFmt w:val="bullet"/>
      <w:lvlText w:val="-"/>
      <w:lvlJc w:val="left"/>
      <w:pPr>
        <w:ind w:left="175" w:hanging="188"/>
      </w:pPr>
      <w:rPr>
        <w:rFonts w:ascii="Times New Roman" w:eastAsia="Times New Roman" w:hAnsi="Times New Roman" w:hint="default"/>
        <w:b w:val="0"/>
        <w:i w:val="0"/>
        <w:spacing w:val="0"/>
        <w:w w:val="88"/>
        <w:sz w:val="27"/>
      </w:rPr>
    </w:lvl>
    <w:lvl w:ilvl="1" w:tplc="60BA1640">
      <w:numFmt w:val="bullet"/>
      <w:lvlText w:val="•"/>
      <w:lvlJc w:val="left"/>
      <w:pPr>
        <w:ind w:left="1186" w:hanging="188"/>
      </w:pPr>
      <w:rPr>
        <w:rFonts w:hint="default"/>
      </w:rPr>
    </w:lvl>
    <w:lvl w:ilvl="2" w:tplc="F0A0C006">
      <w:numFmt w:val="bullet"/>
      <w:lvlText w:val="•"/>
      <w:lvlJc w:val="left"/>
      <w:pPr>
        <w:ind w:left="2192" w:hanging="188"/>
      </w:pPr>
      <w:rPr>
        <w:rFonts w:hint="default"/>
      </w:rPr>
    </w:lvl>
    <w:lvl w:ilvl="3" w:tplc="6150C3E0">
      <w:numFmt w:val="bullet"/>
      <w:lvlText w:val="•"/>
      <w:lvlJc w:val="left"/>
      <w:pPr>
        <w:ind w:left="3199" w:hanging="188"/>
      </w:pPr>
      <w:rPr>
        <w:rFonts w:hint="default"/>
      </w:rPr>
    </w:lvl>
    <w:lvl w:ilvl="4" w:tplc="E9C4875A">
      <w:numFmt w:val="bullet"/>
      <w:lvlText w:val="•"/>
      <w:lvlJc w:val="left"/>
      <w:pPr>
        <w:ind w:left="4205" w:hanging="188"/>
      </w:pPr>
      <w:rPr>
        <w:rFonts w:hint="default"/>
      </w:rPr>
    </w:lvl>
    <w:lvl w:ilvl="5" w:tplc="F478482A">
      <w:numFmt w:val="bullet"/>
      <w:lvlText w:val="•"/>
      <w:lvlJc w:val="left"/>
      <w:pPr>
        <w:ind w:left="5212" w:hanging="188"/>
      </w:pPr>
      <w:rPr>
        <w:rFonts w:hint="default"/>
      </w:rPr>
    </w:lvl>
    <w:lvl w:ilvl="6" w:tplc="D1728950">
      <w:numFmt w:val="bullet"/>
      <w:lvlText w:val="•"/>
      <w:lvlJc w:val="left"/>
      <w:pPr>
        <w:ind w:left="6218" w:hanging="188"/>
      </w:pPr>
      <w:rPr>
        <w:rFonts w:hint="default"/>
      </w:rPr>
    </w:lvl>
    <w:lvl w:ilvl="7" w:tplc="553E8058">
      <w:numFmt w:val="bullet"/>
      <w:lvlText w:val="•"/>
      <w:lvlJc w:val="left"/>
      <w:pPr>
        <w:ind w:left="7224" w:hanging="188"/>
      </w:pPr>
      <w:rPr>
        <w:rFonts w:hint="default"/>
      </w:rPr>
    </w:lvl>
    <w:lvl w:ilvl="8" w:tplc="18FA9CDA">
      <w:numFmt w:val="bullet"/>
      <w:lvlText w:val="•"/>
      <w:lvlJc w:val="left"/>
      <w:pPr>
        <w:ind w:left="8231" w:hanging="188"/>
      </w:pPr>
      <w:rPr>
        <w:rFonts w:hint="default"/>
      </w:rPr>
    </w:lvl>
  </w:abstractNum>
  <w:abstractNum w:abstractNumId="7" w15:restartNumberingAfterBreak="0">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5B9B07C8"/>
    <w:multiLevelType w:val="hybridMultilevel"/>
    <w:tmpl w:val="6E3418BA"/>
    <w:lvl w:ilvl="0" w:tplc="11D0A07A">
      <w:start w:val="1"/>
      <w:numFmt w:val="decimal"/>
      <w:lvlText w:val="%1."/>
      <w:lvlJc w:val="left"/>
      <w:pPr>
        <w:tabs>
          <w:tab w:val="num" w:pos="1069"/>
        </w:tabs>
        <w:ind w:firstLine="709"/>
      </w:pPr>
      <w:rPr>
        <w:rFonts w:cs="Times New Roman"/>
        <w:b w:val="0"/>
        <w:i w:val="0"/>
      </w:rPr>
    </w:lvl>
    <w:lvl w:ilvl="1" w:tplc="D494AB02">
      <w:start w:val="1"/>
      <w:numFmt w:val="lowerLetter"/>
      <w:lvlText w:val="%2."/>
      <w:lvlJc w:val="left"/>
      <w:pPr>
        <w:tabs>
          <w:tab w:val="num" w:pos="1440"/>
        </w:tabs>
        <w:ind w:left="1440" w:hanging="360"/>
      </w:pPr>
      <w:rPr>
        <w:rFonts w:cs="Times New Roman"/>
      </w:rPr>
    </w:lvl>
    <w:lvl w:ilvl="2" w:tplc="E52C6A08">
      <w:start w:val="1"/>
      <w:numFmt w:val="lowerRoman"/>
      <w:lvlText w:val="%3."/>
      <w:lvlJc w:val="right"/>
      <w:pPr>
        <w:tabs>
          <w:tab w:val="num" w:pos="2160"/>
        </w:tabs>
        <w:ind w:left="2160" w:hanging="180"/>
      </w:pPr>
      <w:rPr>
        <w:rFonts w:cs="Times New Roman"/>
      </w:rPr>
    </w:lvl>
    <w:lvl w:ilvl="3" w:tplc="4B16EB6E">
      <w:start w:val="1"/>
      <w:numFmt w:val="decimal"/>
      <w:lvlText w:val="%4."/>
      <w:lvlJc w:val="left"/>
      <w:pPr>
        <w:tabs>
          <w:tab w:val="num" w:pos="2880"/>
        </w:tabs>
        <w:ind w:left="2880" w:hanging="360"/>
      </w:pPr>
      <w:rPr>
        <w:rFonts w:cs="Times New Roman"/>
      </w:rPr>
    </w:lvl>
    <w:lvl w:ilvl="4" w:tplc="66FC4BA4">
      <w:start w:val="1"/>
      <w:numFmt w:val="lowerLetter"/>
      <w:lvlText w:val="%5."/>
      <w:lvlJc w:val="left"/>
      <w:pPr>
        <w:tabs>
          <w:tab w:val="num" w:pos="3600"/>
        </w:tabs>
        <w:ind w:left="3600" w:hanging="360"/>
      </w:pPr>
      <w:rPr>
        <w:rFonts w:cs="Times New Roman"/>
      </w:rPr>
    </w:lvl>
    <w:lvl w:ilvl="5" w:tplc="5C14C002">
      <w:start w:val="1"/>
      <w:numFmt w:val="lowerRoman"/>
      <w:lvlText w:val="%6."/>
      <w:lvlJc w:val="right"/>
      <w:pPr>
        <w:tabs>
          <w:tab w:val="num" w:pos="4320"/>
        </w:tabs>
        <w:ind w:left="4320" w:hanging="180"/>
      </w:pPr>
      <w:rPr>
        <w:rFonts w:cs="Times New Roman"/>
      </w:rPr>
    </w:lvl>
    <w:lvl w:ilvl="6" w:tplc="B99E7F10">
      <w:start w:val="1"/>
      <w:numFmt w:val="decimal"/>
      <w:lvlText w:val="%7."/>
      <w:lvlJc w:val="left"/>
      <w:pPr>
        <w:tabs>
          <w:tab w:val="num" w:pos="5040"/>
        </w:tabs>
        <w:ind w:left="5040" w:hanging="360"/>
      </w:pPr>
      <w:rPr>
        <w:rFonts w:cs="Times New Roman"/>
      </w:rPr>
    </w:lvl>
    <w:lvl w:ilvl="7" w:tplc="05A2803C">
      <w:start w:val="1"/>
      <w:numFmt w:val="lowerLetter"/>
      <w:lvlText w:val="%8."/>
      <w:lvlJc w:val="left"/>
      <w:pPr>
        <w:tabs>
          <w:tab w:val="num" w:pos="5760"/>
        </w:tabs>
        <w:ind w:left="5760" w:hanging="360"/>
      </w:pPr>
      <w:rPr>
        <w:rFonts w:cs="Times New Roman"/>
      </w:rPr>
    </w:lvl>
    <w:lvl w:ilvl="8" w:tplc="F8B61EFE">
      <w:start w:val="1"/>
      <w:numFmt w:val="lowerRoman"/>
      <w:lvlText w:val="%9."/>
      <w:lvlJc w:val="right"/>
      <w:pPr>
        <w:tabs>
          <w:tab w:val="num" w:pos="6480"/>
        </w:tabs>
        <w:ind w:left="6480" w:hanging="180"/>
      </w:pPr>
      <w:rPr>
        <w:rFonts w:cs="Times New Roman"/>
      </w:rPr>
    </w:lvl>
  </w:abstractNum>
  <w:abstractNum w:abstractNumId="9" w15:restartNumberingAfterBreak="0">
    <w:nsid w:val="61B074C0"/>
    <w:multiLevelType w:val="multilevel"/>
    <w:tmpl w:val="B4BE5C44"/>
    <w:lvl w:ilvl="0">
      <w:start w:val="1"/>
      <w:numFmt w:val="decimal"/>
      <w:pStyle w:val="10"/>
      <w:lvlText w:val="%1."/>
      <w:lvlJc w:val="left"/>
      <w:pPr>
        <w:ind w:left="360" w:hanging="360"/>
      </w:pPr>
      <w:rPr>
        <w:rFonts w:cs="Times New Roman" w:hint="default"/>
      </w:rPr>
    </w:lvl>
    <w:lvl w:ilvl="1">
      <w:start w:val="1"/>
      <w:numFmt w:val="decimal"/>
      <w:lvlText w:val="%1.%2."/>
      <w:lvlJc w:val="left"/>
      <w:pPr>
        <w:ind w:left="2276" w:hanging="432"/>
      </w:pPr>
      <w:rPr>
        <w:rFonts w:cs="Times New Roman" w:hint="default"/>
        <w:b/>
        <w:sz w:val="28"/>
      </w:rPr>
    </w:lvl>
    <w:lvl w:ilvl="2">
      <w:start w:val="1"/>
      <w:numFmt w:val="decimal"/>
      <w:lvlText w:val="%1.%2.%3."/>
      <w:lvlJc w:val="left"/>
      <w:pPr>
        <w:ind w:left="4332" w:hanging="504"/>
      </w:pPr>
      <w:rPr>
        <w:rFonts w:cs="Times New Roman" w:hint="default"/>
        <w:b w:val="0"/>
        <w:sz w:val="24"/>
        <w:szCs w:val="24"/>
      </w:rPr>
    </w:lvl>
    <w:lvl w:ilvl="3">
      <w:start w:val="1"/>
      <w:numFmt w:val="decimal"/>
      <w:lvlText w:val="%1.%2.%3.%4."/>
      <w:lvlJc w:val="left"/>
      <w:pPr>
        <w:ind w:left="1499"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734F640C"/>
    <w:multiLevelType w:val="hybridMultilevel"/>
    <w:tmpl w:val="FFFFFFFF"/>
    <w:lvl w:ilvl="0" w:tplc="BA48EB82">
      <w:numFmt w:val="bullet"/>
      <w:lvlText w:val="-"/>
      <w:lvlJc w:val="left"/>
      <w:pPr>
        <w:ind w:left="151" w:hanging="160"/>
      </w:pPr>
      <w:rPr>
        <w:rFonts w:ascii="Times New Roman" w:eastAsia="Times New Roman" w:hAnsi="Times New Roman" w:hint="default"/>
        <w:spacing w:val="0"/>
        <w:w w:val="99"/>
      </w:rPr>
    </w:lvl>
    <w:lvl w:ilvl="1" w:tplc="6770B718">
      <w:numFmt w:val="bullet"/>
      <w:lvlText w:val="•"/>
      <w:lvlJc w:val="left"/>
      <w:pPr>
        <w:ind w:left="1168" w:hanging="160"/>
      </w:pPr>
      <w:rPr>
        <w:rFonts w:hint="default"/>
      </w:rPr>
    </w:lvl>
    <w:lvl w:ilvl="2" w:tplc="ABBAA2E2">
      <w:numFmt w:val="bullet"/>
      <w:lvlText w:val="•"/>
      <w:lvlJc w:val="left"/>
      <w:pPr>
        <w:ind w:left="2176" w:hanging="160"/>
      </w:pPr>
      <w:rPr>
        <w:rFonts w:hint="default"/>
      </w:rPr>
    </w:lvl>
    <w:lvl w:ilvl="3" w:tplc="54A25C72">
      <w:numFmt w:val="bullet"/>
      <w:lvlText w:val="•"/>
      <w:lvlJc w:val="left"/>
      <w:pPr>
        <w:ind w:left="3185" w:hanging="160"/>
      </w:pPr>
      <w:rPr>
        <w:rFonts w:hint="default"/>
      </w:rPr>
    </w:lvl>
    <w:lvl w:ilvl="4" w:tplc="10200A5E">
      <w:numFmt w:val="bullet"/>
      <w:lvlText w:val="•"/>
      <w:lvlJc w:val="left"/>
      <w:pPr>
        <w:ind w:left="4193" w:hanging="160"/>
      </w:pPr>
      <w:rPr>
        <w:rFonts w:hint="default"/>
      </w:rPr>
    </w:lvl>
    <w:lvl w:ilvl="5" w:tplc="390841A4">
      <w:numFmt w:val="bullet"/>
      <w:lvlText w:val="•"/>
      <w:lvlJc w:val="left"/>
      <w:pPr>
        <w:ind w:left="5202" w:hanging="160"/>
      </w:pPr>
      <w:rPr>
        <w:rFonts w:hint="default"/>
      </w:rPr>
    </w:lvl>
    <w:lvl w:ilvl="6" w:tplc="C36ED6AC">
      <w:numFmt w:val="bullet"/>
      <w:lvlText w:val="•"/>
      <w:lvlJc w:val="left"/>
      <w:pPr>
        <w:ind w:left="6210" w:hanging="160"/>
      </w:pPr>
      <w:rPr>
        <w:rFonts w:hint="default"/>
      </w:rPr>
    </w:lvl>
    <w:lvl w:ilvl="7" w:tplc="189A4BBA">
      <w:numFmt w:val="bullet"/>
      <w:lvlText w:val="•"/>
      <w:lvlJc w:val="left"/>
      <w:pPr>
        <w:ind w:left="7218" w:hanging="160"/>
      </w:pPr>
      <w:rPr>
        <w:rFonts w:hint="default"/>
      </w:rPr>
    </w:lvl>
    <w:lvl w:ilvl="8" w:tplc="7772D0D4">
      <w:numFmt w:val="bullet"/>
      <w:lvlText w:val="•"/>
      <w:lvlJc w:val="left"/>
      <w:pPr>
        <w:ind w:left="8227" w:hanging="160"/>
      </w:pPr>
      <w:rPr>
        <w:rFonts w:hint="default"/>
      </w:rPr>
    </w:lvl>
  </w:abstractNum>
  <w:abstractNum w:abstractNumId="11" w15:restartNumberingAfterBreak="0">
    <w:nsid w:val="75FB62AB"/>
    <w:multiLevelType w:val="multilevel"/>
    <w:tmpl w:val="18BC36F4"/>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950"/>
        </w:tabs>
        <w:ind w:left="1950" w:hanging="720"/>
      </w:pPr>
      <w:rPr>
        <w:rFonts w:cs="Times New Roman" w:hint="default"/>
      </w:rPr>
    </w:lvl>
    <w:lvl w:ilvl="2">
      <w:start w:val="1"/>
      <w:numFmt w:val="decimal"/>
      <w:lvlText w:val="%1.%2.%3."/>
      <w:lvlJc w:val="left"/>
      <w:pPr>
        <w:tabs>
          <w:tab w:val="num" w:pos="3180"/>
        </w:tabs>
        <w:ind w:left="3180" w:hanging="720"/>
      </w:pPr>
      <w:rPr>
        <w:rFonts w:cs="Times New Roman" w:hint="default"/>
      </w:rPr>
    </w:lvl>
    <w:lvl w:ilvl="3">
      <w:start w:val="1"/>
      <w:numFmt w:val="decimal"/>
      <w:lvlText w:val="%1.%2.%3.%4."/>
      <w:lvlJc w:val="left"/>
      <w:pPr>
        <w:tabs>
          <w:tab w:val="num" w:pos="4770"/>
        </w:tabs>
        <w:ind w:left="4770" w:hanging="1080"/>
      </w:pPr>
      <w:rPr>
        <w:rFonts w:cs="Times New Roman" w:hint="default"/>
      </w:rPr>
    </w:lvl>
    <w:lvl w:ilvl="4">
      <w:start w:val="1"/>
      <w:numFmt w:val="decimal"/>
      <w:lvlText w:val="%1.%2.%3.%4.%5."/>
      <w:lvlJc w:val="left"/>
      <w:pPr>
        <w:tabs>
          <w:tab w:val="num" w:pos="6000"/>
        </w:tabs>
        <w:ind w:left="6000" w:hanging="1080"/>
      </w:pPr>
      <w:rPr>
        <w:rFonts w:cs="Times New Roman" w:hint="default"/>
      </w:rPr>
    </w:lvl>
    <w:lvl w:ilvl="5">
      <w:start w:val="1"/>
      <w:numFmt w:val="decimal"/>
      <w:lvlText w:val="%1.%2.%3.%4.%5.%6."/>
      <w:lvlJc w:val="left"/>
      <w:pPr>
        <w:tabs>
          <w:tab w:val="num" w:pos="7590"/>
        </w:tabs>
        <w:ind w:left="7590" w:hanging="1440"/>
      </w:pPr>
      <w:rPr>
        <w:rFonts w:cs="Times New Roman" w:hint="default"/>
      </w:rPr>
    </w:lvl>
    <w:lvl w:ilvl="6">
      <w:start w:val="1"/>
      <w:numFmt w:val="decimal"/>
      <w:lvlText w:val="%1.%2.%3.%4.%5.%6.%7."/>
      <w:lvlJc w:val="left"/>
      <w:pPr>
        <w:tabs>
          <w:tab w:val="num" w:pos="8820"/>
        </w:tabs>
        <w:ind w:left="8820" w:hanging="1440"/>
      </w:pPr>
      <w:rPr>
        <w:rFonts w:cs="Times New Roman" w:hint="default"/>
      </w:rPr>
    </w:lvl>
    <w:lvl w:ilvl="7">
      <w:start w:val="1"/>
      <w:numFmt w:val="decimal"/>
      <w:lvlText w:val="%1.%2.%3.%4.%5.%6.%7.%8."/>
      <w:lvlJc w:val="left"/>
      <w:pPr>
        <w:tabs>
          <w:tab w:val="num" w:pos="10410"/>
        </w:tabs>
        <w:ind w:left="10410" w:hanging="1800"/>
      </w:pPr>
      <w:rPr>
        <w:rFonts w:cs="Times New Roman" w:hint="default"/>
      </w:rPr>
    </w:lvl>
    <w:lvl w:ilvl="8">
      <w:start w:val="1"/>
      <w:numFmt w:val="decimal"/>
      <w:lvlText w:val="%1.%2.%3.%4.%5.%6.%7.%8.%9."/>
      <w:lvlJc w:val="left"/>
      <w:pPr>
        <w:tabs>
          <w:tab w:val="num" w:pos="11640"/>
        </w:tabs>
        <w:ind w:left="11640" w:hanging="1800"/>
      </w:pPr>
      <w:rPr>
        <w:rFonts w:cs="Times New Roman" w:hint="default"/>
      </w:rPr>
    </w:lvl>
  </w:abstractNum>
  <w:abstractNum w:abstractNumId="12" w15:restartNumberingAfterBreak="0">
    <w:nsid w:val="7803684C"/>
    <w:multiLevelType w:val="multilevel"/>
    <w:tmpl w:val="17185490"/>
    <w:lvl w:ilvl="0">
      <w:start w:val="2"/>
      <w:numFmt w:val="decimal"/>
      <w:lvlText w:val="%1."/>
      <w:lvlJc w:val="left"/>
      <w:pPr>
        <w:tabs>
          <w:tab w:val="num" w:pos="720"/>
        </w:tabs>
        <w:ind w:left="720" w:hanging="720"/>
      </w:pPr>
      <w:rPr>
        <w:rFonts w:cs="Times New Roman" w:hint="default"/>
      </w:rPr>
    </w:lvl>
    <w:lvl w:ilvl="1">
      <w:start w:val="14"/>
      <w:numFmt w:val="decimal"/>
      <w:lvlText w:val="%1.%2."/>
      <w:lvlJc w:val="left"/>
      <w:pPr>
        <w:tabs>
          <w:tab w:val="num" w:pos="1170"/>
        </w:tabs>
        <w:ind w:left="1170" w:hanging="720"/>
      </w:pPr>
      <w:rPr>
        <w:rFonts w:cs="Times New Roman" w:hint="default"/>
      </w:rPr>
    </w:lvl>
    <w:lvl w:ilvl="2">
      <w:start w:val="1"/>
      <w:numFmt w:val="decimal"/>
      <w:lvlText w:val="%1.%2.%3."/>
      <w:lvlJc w:val="left"/>
      <w:pPr>
        <w:tabs>
          <w:tab w:val="num" w:pos="1620"/>
        </w:tabs>
        <w:ind w:left="1620" w:hanging="720"/>
      </w:pPr>
      <w:rPr>
        <w:rFonts w:cs="Times New Roman" w:hint="default"/>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140"/>
        </w:tabs>
        <w:ind w:left="4140" w:hanging="144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400"/>
        </w:tabs>
        <w:ind w:left="5400" w:hanging="1800"/>
      </w:pPr>
      <w:rPr>
        <w:rFonts w:cs="Times New Roman" w:hint="default"/>
      </w:rPr>
    </w:lvl>
  </w:abstractNum>
  <w:num w:numId="1">
    <w:abstractNumId w:val="7"/>
  </w:num>
  <w:num w:numId="2">
    <w:abstractNumId w:val="8"/>
  </w:num>
  <w:num w:numId="3">
    <w:abstractNumId w:val="9"/>
  </w:num>
  <w:num w:numId="4">
    <w:abstractNumId w:val="0"/>
  </w:num>
  <w:num w:numId="5">
    <w:abstractNumId w:val="11"/>
  </w:num>
  <w:num w:numId="6">
    <w:abstractNumId w:val="6"/>
  </w:num>
  <w:num w:numId="7">
    <w:abstractNumId w:val="4"/>
  </w:num>
  <w:num w:numId="8">
    <w:abstractNumId w:val="5"/>
  </w:num>
  <w:num w:numId="9">
    <w:abstractNumId w:val="10"/>
  </w:num>
  <w:num w:numId="10">
    <w:abstractNumId w:val="12"/>
  </w:num>
  <w:num w:numId="11">
    <w:abstractNumId w:val="2"/>
  </w:num>
  <w:num w:numId="1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FD1"/>
    <w:rsid w:val="00005546"/>
    <w:rsid w:val="00006FFD"/>
    <w:rsid w:val="0001327E"/>
    <w:rsid w:val="000157AF"/>
    <w:rsid w:val="0001661A"/>
    <w:rsid w:val="000206A3"/>
    <w:rsid w:val="00020A4C"/>
    <w:rsid w:val="00021EFE"/>
    <w:rsid w:val="00023484"/>
    <w:rsid w:val="0003235F"/>
    <w:rsid w:val="00037ECD"/>
    <w:rsid w:val="00041A88"/>
    <w:rsid w:val="0004338D"/>
    <w:rsid w:val="00043DDF"/>
    <w:rsid w:val="000464D3"/>
    <w:rsid w:val="00053E9C"/>
    <w:rsid w:val="00055B70"/>
    <w:rsid w:val="00057330"/>
    <w:rsid w:val="0005742F"/>
    <w:rsid w:val="00057775"/>
    <w:rsid w:val="00063F67"/>
    <w:rsid w:val="000647E3"/>
    <w:rsid w:val="00071766"/>
    <w:rsid w:val="00073A55"/>
    <w:rsid w:val="00083C81"/>
    <w:rsid w:val="00086022"/>
    <w:rsid w:val="00087FC3"/>
    <w:rsid w:val="000910E5"/>
    <w:rsid w:val="000911D4"/>
    <w:rsid w:val="000934D4"/>
    <w:rsid w:val="0009412A"/>
    <w:rsid w:val="00097B41"/>
    <w:rsid w:val="000A1293"/>
    <w:rsid w:val="000A3014"/>
    <w:rsid w:val="000A3273"/>
    <w:rsid w:val="000A748B"/>
    <w:rsid w:val="000B3CA4"/>
    <w:rsid w:val="000B5B71"/>
    <w:rsid w:val="000B62C4"/>
    <w:rsid w:val="000B757D"/>
    <w:rsid w:val="000B7E33"/>
    <w:rsid w:val="000B7F42"/>
    <w:rsid w:val="000C459E"/>
    <w:rsid w:val="000C6024"/>
    <w:rsid w:val="000C6408"/>
    <w:rsid w:val="000D01DC"/>
    <w:rsid w:val="000D0349"/>
    <w:rsid w:val="000D3118"/>
    <w:rsid w:val="000D675D"/>
    <w:rsid w:val="000D7090"/>
    <w:rsid w:val="000D76DB"/>
    <w:rsid w:val="000D7B08"/>
    <w:rsid w:val="000E0C06"/>
    <w:rsid w:val="000E1887"/>
    <w:rsid w:val="000E286A"/>
    <w:rsid w:val="000E3E43"/>
    <w:rsid w:val="000F2BAC"/>
    <w:rsid w:val="00100CDB"/>
    <w:rsid w:val="0010492D"/>
    <w:rsid w:val="0010576E"/>
    <w:rsid w:val="0011047C"/>
    <w:rsid w:val="00111775"/>
    <w:rsid w:val="001123B6"/>
    <w:rsid w:val="001124F5"/>
    <w:rsid w:val="001136A7"/>
    <w:rsid w:val="00115551"/>
    <w:rsid w:val="00120096"/>
    <w:rsid w:val="00121A99"/>
    <w:rsid w:val="0012279D"/>
    <w:rsid w:val="001232A2"/>
    <w:rsid w:val="00125216"/>
    <w:rsid w:val="00127025"/>
    <w:rsid w:val="00127CBA"/>
    <w:rsid w:val="00132C8C"/>
    <w:rsid w:val="001413C0"/>
    <w:rsid w:val="001414A3"/>
    <w:rsid w:val="00144DF4"/>
    <w:rsid w:val="0014657F"/>
    <w:rsid w:val="00146FD5"/>
    <w:rsid w:val="001530EB"/>
    <w:rsid w:val="0015346D"/>
    <w:rsid w:val="00153817"/>
    <w:rsid w:val="001538C0"/>
    <w:rsid w:val="001539E0"/>
    <w:rsid w:val="0015411C"/>
    <w:rsid w:val="001634AD"/>
    <w:rsid w:val="00163987"/>
    <w:rsid w:val="00165708"/>
    <w:rsid w:val="00166551"/>
    <w:rsid w:val="00167952"/>
    <w:rsid w:val="00170480"/>
    <w:rsid w:val="00173071"/>
    <w:rsid w:val="001750B3"/>
    <w:rsid w:val="0017514A"/>
    <w:rsid w:val="001779CE"/>
    <w:rsid w:val="00180F07"/>
    <w:rsid w:val="00185961"/>
    <w:rsid w:val="00186049"/>
    <w:rsid w:val="00192202"/>
    <w:rsid w:val="00193B37"/>
    <w:rsid w:val="001956A5"/>
    <w:rsid w:val="00197A13"/>
    <w:rsid w:val="001A0486"/>
    <w:rsid w:val="001A1A49"/>
    <w:rsid w:val="001A227D"/>
    <w:rsid w:val="001A2F75"/>
    <w:rsid w:val="001A3B44"/>
    <w:rsid w:val="001A57D3"/>
    <w:rsid w:val="001A5EF2"/>
    <w:rsid w:val="001B14E8"/>
    <w:rsid w:val="001B4606"/>
    <w:rsid w:val="001B4A4C"/>
    <w:rsid w:val="001B6305"/>
    <w:rsid w:val="001B6C53"/>
    <w:rsid w:val="001C0B7B"/>
    <w:rsid w:val="001C34CF"/>
    <w:rsid w:val="001C509E"/>
    <w:rsid w:val="001C6FF5"/>
    <w:rsid w:val="001D3E07"/>
    <w:rsid w:val="001D5624"/>
    <w:rsid w:val="001E12D1"/>
    <w:rsid w:val="001E3943"/>
    <w:rsid w:val="001F2544"/>
    <w:rsid w:val="001F2743"/>
    <w:rsid w:val="001F2B27"/>
    <w:rsid w:val="001F399C"/>
    <w:rsid w:val="001F5867"/>
    <w:rsid w:val="00200A60"/>
    <w:rsid w:val="00200BA1"/>
    <w:rsid w:val="002028B9"/>
    <w:rsid w:val="00204130"/>
    <w:rsid w:val="00205700"/>
    <w:rsid w:val="00206CB7"/>
    <w:rsid w:val="002079C9"/>
    <w:rsid w:val="00210F7A"/>
    <w:rsid w:val="00212181"/>
    <w:rsid w:val="00212CC6"/>
    <w:rsid w:val="0021662B"/>
    <w:rsid w:val="00233724"/>
    <w:rsid w:val="0023634E"/>
    <w:rsid w:val="00236931"/>
    <w:rsid w:val="00241210"/>
    <w:rsid w:val="00243390"/>
    <w:rsid w:val="0024694E"/>
    <w:rsid w:val="00246A98"/>
    <w:rsid w:val="002472E8"/>
    <w:rsid w:val="0024763F"/>
    <w:rsid w:val="00247E28"/>
    <w:rsid w:val="00250A5A"/>
    <w:rsid w:val="002564F9"/>
    <w:rsid w:val="002566A1"/>
    <w:rsid w:val="00257899"/>
    <w:rsid w:val="00260697"/>
    <w:rsid w:val="0026070E"/>
    <w:rsid w:val="0026214A"/>
    <w:rsid w:val="00264E13"/>
    <w:rsid w:val="00265551"/>
    <w:rsid w:val="00266FD7"/>
    <w:rsid w:val="00267E3B"/>
    <w:rsid w:val="002702BF"/>
    <w:rsid w:val="00273E7F"/>
    <w:rsid w:val="002765DF"/>
    <w:rsid w:val="00277CCA"/>
    <w:rsid w:val="002810D2"/>
    <w:rsid w:val="00287433"/>
    <w:rsid w:val="00290C7E"/>
    <w:rsid w:val="00295589"/>
    <w:rsid w:val="002968EF"/>
    <w:rsid w:val="00296B78"/>
    <w:rsid w:val="00297EB2"/>
    <w:rsid w:val="002A0DA9"/>
    <w:rsid w:val="002A117C"/>
    <w:rsid w:val="002A2441"/>
    <w:rsid w:val="002A37BF"/>
    <w:rsid w:val="002A3DF7"/>
    <w:rsid w:val="002B03E3"/>
    <w:rsid w:val="002B2D00"/>
    <w:rsid w:val="002B6B2E"/>
    <w:rsid w:val="002B778B"/>
    <w:rsid w:val="002C1BA0"/>
    <w:rsid w:val="002C3845"/>
    <w:rsid w:val="002C677C"/>
    <w:rsid w:val="002D2391"/>
    <w:rsid w:val="002D41D6"/>
    <w:rsid w:val="002D4AE4"/>
    <w:rsid w:val="002E2FD1"/>
    <w:rsid w:val="002E4214"/>
    <w:rsid w:val="002F235C"/>
    <w:rsid w:val="002F3BCB"/>
    <w:rsid w:val="002F486B"/>
    <w:rsid w:val="002F50B1"/>
    <w:rsid w:val="002F53E4"/>
    <w:rsid w:val="002F60D4"/>
    <w:rsid w:val="002F670A"/>
    <w:rsid w:val="002F759A"/>
    <w:rsid w:val="003028A4"/>
    <w:rsid w:val="003028FB"/>
    <w:rsid w:val="003048AC"/>
    <w:rsid w:val="00307DB5"/>
    <w:rsid w:val="003108DB"/>
    <w:rsid w:val="00310AF6"/>
    <w:rsid w:val="0031216D"/>
    <w:rsid w:val="0031515F"/>
    <w:rsid w:val="003166EB"/>
    <w:rsid w:val="00317544"/>
    <w:rsid w:val="00321316"/>
    <w:rsid w:val="003219C8"/>
    <w:rsid w:val="00322AE3"/>
    <w:rsid w:val="003239DE"/>
    <w:rsid w:val="003275BE"/>
    <w:rsid w:val="003321F0"/>
    <w:rsid w:val="00332286"/>
    <w:rsid w:val="00336473"/>
    <w:rsid w:val="00337621"/>
    <w:rsid w:val="0034203F"/>
    <w:rsid w:val="00342892"/>
    <w:rsid w:val="0034445B"/>
    <w:rsid w:val="0034636B"/>
    <w:rsid w:val="0034646E"/>
    <w:rsid w:val="00351B52"/>
    <w:rsid w:val="00353DC9"/>
    <w:rsid w:val="0035757E"/>
    <w:rsid w:val="00357E16"/>
    <w:rsid w:val="0036136F"/>
    <w:rsid w:val="00362178"/>
    <w:rsid w:val="00363201"/>
    <w:rsid w:val="00364A1B"/>
    <w:rsid w:val="00365091"/>
    <w:rsid w:val="00366347"/>
    <w:rsid w:val="00366721"/>
    <w:rsid w:val="00370150"/>
    <w:rsid w:val="00372011"/>
    <w:rsid w:val="00372283"/>
    <w:rsid w:val="00373295"/>
    <w:rsid w:val="00375A89"/>
    <w:rsid w:val="00380DEA"/>
    <w:rsid w:val="00380EAF"/>
    <w:rsid w:val="00381E84"/>
    <w:rsid w:val="003836A1"/>
    <w:rsid w:val="00383753"/>
    <w:rsid w:val="00384473"/>
    <w:rsid w:val="00384D7B"/>
    <w:rsid w:val="00385C75"/>
    <w:rsid w:val="00387604"/>
    <w:rsid w:val="0039355A"/>
    <w:rsid w:val="00397176"/>
    <w:rsid w:val="003A0190"/>
    <w:rsid w:val="003A09E3"/>
    <w:rsid w:val="003A0AF6"/>
    <w:rsid w:val="003A1377"/>
    <w:rsid w:val="003A278D"/>
    <w:rsid w:val="003A5958"/>
    <w:rsid w:val="003A5B46"/>
    <w:rsid w:val="003A6BA2"/>
    <w:rsid w:val="003A7FE0"/>
    <w:rsid w:val="003B1F6C"/>
    <w:rsid w:val="003B2E1B"/>
    <w:rsid w:val="003B4500"/>
    <w:rsid w:val="003B6060"/>
    <w:rsid w:val="003B64DB"/>
    <w:rsid w:val="003C2DB2"/>
    <w:rsid w:val="003C5BEA"/>
    <w:rsid w:val="003C7663"/>
    <w:rsid w:val="003C7C13"/>
    <w:rsid w:val="003E02E1"/>
    <w:rsid w:val="003E6913"/>
    <w:rsid w:val="003F678F"/>
    <w:rsid w:val="003F6947"/>
    <w:rsid w:val="003F6FB4"/>
    <w:rsid w:val="00400F8D"/>
    <w:rsid w:val="004014FB"/>
    <w:rsid w:val="0040240A"/>
    <w:rsid w:val="004027E6"/>
    <w:rsid w:val="004041B4"/>
    <w:rsid w:val="0040526B"/>
    <w:rsid w:val="0040631C"/>
    <w:rsid w:val="0041111F"/>
    <w:rsid w:val="00412A78"/>
    <w:rsid w:val="00413245"/>
    <w:rsid w:val="004139B6"/>
    <w:rsid w:val="004143E9"/>
    <w:rsid w:val="004144F5"/>
    <w:rsid w:val="0041719F"/>
    <w:rsid w:val="00421C04"/>
    <w:rsid w:val="00422C15"/>
    <w:rsid w:val="00424368"/>
    <w:rsid w:val="00425101"/>
    <w:rsid w:val="004260F5"/>
    <w:rsid w:val="00426277"/>
    <w:rsid w:val="0042646E"/>
    <w:rsid w:val="00430644"/>
    <w:rsid w:val="00442529"/>
    <w:rsid w:val="0044360B"/>
    <w:rsid w:val="0044540D"/>
    <w:rsid w:val="00452B35"/>
    <w:rsid w:val="004555B5"/>
    <w:rsid w:val="00457C5A"/>
    <w:rsid w:val="0046294F"/>
    <w:rsid w:val="00462A8B"/>
    <w:rsid w:val="004637F8"/>
    <w:rsid w:val="0046651E"/>
    <w:rsid w:val="00467FA7"/>
    <w:rsid w:val="00475607"/>
    <w:rsid w:val="004763FC"/>
    <w:rsid w:val="00476802"/>
    <w:rsid w:val="004776A4"/>
    <w:rsid w:val="00477E19"/>
    <w:rsid w:val="004808FF"/>
    <w:rsid w:val="00484E02"/>
    <w:rsid w:val="00492179"/>
    <w:rsid w:val="00492785"/>
    <w:rsid w:val="00495924"/>
    <w:rsid w:val="0049719E"/>
    <w:rsid w:val="004979E4"/>
    <w:rsid w:val="004A027F"/>
    <w:rsid w:val="004A176C"/>
    <w:rsid w:val="004A2B40"/>
    <w:rsid w:val="004A346A"/>
    <w:rsid w:val="004A6B8B"/>
    <w:rsid w:val="004B2E57"/>
    <w:rsid w:val="004B3604"/>
    <w:rsid w:val="004B5540"/>
    <w:rsid w:val="004B666F"/>
    <w:rsid w:val="004B775E"/>
    <w:rsid w:val="004C2BA5"/>
    <w:rsid w:val="004C415C"/>
    <w:rsid w:val="004C6257"/>
    <w:rsid w:val="004C7E76"/>
    <w:rsid w:val="004D608E"/>
    <w:rsid w:val="004D6D13"/>
    <w:rsid w:val="004E09FE"/>
    <w:rsid w:val="004E0D5B"/>
    <w:rsid w:val="004E1170"/>
    <w:rsid w:val="004E1DFD"/>
    <w:rsid w:val="004E5419"/>
    <w:rsid w:val="004E671F"/>
    <w:rsid w:val="004F226E"/>
    <w:rsid w:val="004F3429"/>
    <w:rsid w:val="004F5A50"/>
    <w:rsid w:val="004F674E"/>
    <w:rsid w:val="004F74A9"/>
    <w:rsid w:val="004F7D63"/>
    <w:rsid w:val="005012FB"/>
    <w:rsid w:val="00501786"/>
    <w:rsid w:val="0050304F"/>
    <w:rsid w:val="00503822"/>
    <w:rsid w:val="005056A1"/>
    <w:rsid w:val="00510E32"/>
    <w:rsid w:val="005173BB"/>
    <w:rsid w:val="00520FA1"/>
    <w:rsid w:val="0052138C"/>
    <w:rsid w:val="005231E6"/>
    <w:rsid w:val="00531018"/>
    <w:rsid w:val="005377AB"/>
    <w:rsid w:val="0054607E"/>
    <w:rsid w:val="00551DF6"/>
    <w:rsid w:val="00555964"/>
    <w:rsid w:val="00567B26"/>
    <w:rsid w:val="0057659D"/>
    <w:rsid w:val="00585143"/>
    <w:rsid w:val="005912EE"/>
    <w:rsid w:val="00592D70"/>
    <w:rsid w:val="00594DFB"/>
    <w:rsid w:val="00595797"/>
    <w:rsid w:val="005963A7"/>
    <w:rsid w:val="005A073B"/>
    <w:rsid w:val="005A539A"/>
    <w:rsid w:val="005A69D3"/>
    <w:rsid w:val="005B070B"/>
    <w:rsid w:val="005B1ADB"/>
    <w:rsid w:val="005B1C13"/>
    <w:rsid w:val="005B1C65"/>
    <w:rsid w:val="005B405E"/>
    <w:rsid w:val="005B5B97"/>
    <w:rsid w:val="005B64F0"/>
    <w:rsid w:val="005C311A"/>
    <w:rsid w:val="005C3F5D"/>
    <w:rsid w:val="005C5770"/>
    <w:rsid w:val="005D022F"/>
    <w:rsid w:val="005D3049"/>
    <w:rsid w:val="005D421A"/>
    <w:rsid w:val="005D4DCC"/>
    <w:rsid w:val="005E4364"/>
    <w:rsid w:val="005F2E77"/>
    <w:rsid w:val="005F508C"/>
    <w:rsid w:val="005F54CF"/>
    <w:rsid w:val="00600F7C"/>
    <w:rsid w:val="00601A7E"/>
    <w:rsid w:val="00602257"/>
    <w:rsid w:val="00604680"/>
    <w:rsid w:val="006064C3"/>
    <w:rsid w:val="00612BF2"/>
    <w:rsid w:val="0061439C"/>
    <w:rsid w:val="00614752"/>
    <w:rsid w:val="006151E3"/>
    <w:rsid w:val="00616331"/>
    <w:rsid w:val="00621BE1"/>
    <w:rsid w:val="00622722"/>
    <w:rsid w:val="00624ADC"/>
    <w:rsid w:val="00624F5B"/>
    <w:rsid w:val="00626854"/>
    <w:rsid w:val="00627297"/>
    <w:rsid w:val="00627860"/>
    <w:rsid w:val="00632B97"/>
    <w:rsid w:val="00633232"/>
    <w:rsid w:val="00633ACE"/>
    <w:rsid w:val="00640679"/>
    <w:rsid w:val="00641CCC"/>
    <w:rsid w:val="0064580A"/>
    <w:rsid w:val="00645989"/>
    <w:rsid w:val="00652F70"/>
    <w:rsid w:val="00656740"/>
    <w:rsid w:val="006568A9"/>
    <w:rsid w:val="0066130C"/>
    <w:rsid w:val="00662F97"/>
    <w:rsid w:val="00667F70"/>
    <w:rsid w:val="00672674"/>
    <w:rsid w:val="00672E79"/>
    <w:rsid w:val="0067552E"/>
    <w:rsid w:val="006755B4"/>
    <w:rsid w:val="00676D19"/>
    <w:rsid w:val="006777FE"/>
    <w:rsid w:val="00677E8E"/>
    <w:rsid w:val="0068273A"/>
    <w:rsid w:val="00684162"/>
    <w:rsid w:val="006916E4"/>
    <w:rsid w:val="006A028D"/>
    <w:rsid w:val="006A367B"/>
    <w:rsid w:val="006A4B44"/>
    <w:rsid w:val="006A59F8"/>
    <w:rsid w:val="006B1A51"/>
    <w:rsid w:val="006B4E97"/>
    <w:rsid w:val="006B5559"/>
    <w:rsid w:val="006C174D"/>
    <w:rsid w:val="006D0530"/>
    <w:rsid w:val="006D2150"/>
    <w:rsid w:val="006D4DF6"/>
    <w:rsid w:val="006D570C"/>
    <w:rsid w:val="006D5F56"/>
    <w:rsid w:val="006D6D5B"/>
    <w:rsid w:val="006D73D8"/>
    <w:rsid w:val="006D752B"/>
    <w:rsid w:val="006E2E73"/>
    <w:rsid w:val="006E46F2"/>
    <w:rsid w:val="006F21E1"/>
    <w:rsid w:val="007058BC"/>
    <w:rsid w:val="00707254"/>
    <w:rsid w:val="00712820"/>
    <w:rsid w:val="007137AA"/>
    <w:rsid w:val="007177B4"/>
    <w:rsid w:val="00721751"/>
    <w:rsid w:val="00724B2C"/>
    <w:rsid w:val="007252CF"/>
    <w:rsid w:val="007257CA"/>
    <w:rsid w:val="00726048"/>
    <w:rsid w:val="007304CF"/>
    <w:rsid w:val="00730EF8"/>
    <w:rsid w:val="0073164F"/>
    <w:rsid w:val="00741E48"/>
    <w:rsid w:val="007445B0"/>
    <w:rsid w:val="0074519B"/>
    <w:rsid w:val="007536F9"/>
    <w:rsid w:val="00753EF0"/>
    <w:rsid w:val="0075627A"/>
    <w:rsid w:val="00756F45"/>
    <w:rsid w:val="00757E9E"/>
    <w:rsid w:val="00762C31"/>
    <w:rsid w:val="007652D0"/>
    <w:rsid w:val="00767F6F"/>
    <w:rsid w:val="00770B6B"/>
    <w:rsid w:val="007710D8"/>
    <w:rsid w:val="0077247C"/>
    <w:rsid w:val="007727F1"/>
    <w:rsid w:val="00773A6E"/>
    <w:rsid w:val="007743E9"/>
    <w:rsid w:val="007747D0"/>
    <w:rsid w:val="007774CF"/>
    <w:rsid w:val="00782EE2"/>
    <w:rsid w:val="0078344D"/>
    <w:rsid w:val="00783605"/>
    <w:rsid w:val="007843E6"/>
    <w:rsid w:val="00785389"/>
    <w:rsid w:val="00790577"/>
    <w:rsid w:val="007951D4"/>
    <w:rsid w:val="00795564"/>
    <w:rsid w:val="0079658F"/>
    <w:rsid w:val="007A19BA"/>
    <w:rsid w:val="007A2CB3"/>
    <w:rsid w:val="007A31D7"/>
    <w:rsid w:val="007A3CC5"/>
    <w:rsid w:val="007A4165"/>
    <w:rsid w:val="007A4F04"/>
    <w:rsid w:val="007A5C66"/>
    <w:rsid w:val="007B3F42"/>
    <w:rsid w:val="007B438E"/>
    <w:rsid w:val="007B4B6D"/>
    <w:rsid w:val="007B68DC"/>
    <w:rsid w:val="007B75DC"/>
    <w:rsid w:val="007C3403"/>
    <w:rsid w:val="007D0437"/>
    <w:rsid w:val="007D446B"/>
    <w:rsid w:val="007D4F89"/>
    <w:rsid w:val="007E2298"/>
    <w:rsid w:val="007E7E8C"/>
    <w:rsid w:val="007F1862"/>
    <w:rsid w:val="007F26E8"/>
    <w:rsid w:val="007F29F0"/>
    <w:rsid w:val="007F5CE7"/>
    <w:rsid w:val="007F61B0"/>
    <w:rsid w:val="007F7F8A"/>
    <w:rsid w:val="00800539"/>
    <w:rsid w:val="00800614"/>
    <w:rsid w:val="0080099A"/>
    <w:rsid w:val="008015FD"/>
    <w:rsid w:val="00805B58"/>
    <w:rsid w:val="00807EA3"/>
    <w:rsid w:val="008115DE"/>
    <w:rsid w:val="008140AC"/>
    <w:rsid w:val="0081438D"/>
    <w:rsid w:val="0081457A"/>
    <w:rsid w:val="00814BFE"/>
    <w:rsid w:val="008150C1"/>
    <w:rsid w:val="00820C24"/>
    <w:rsid w:val="0082395A"/>
    <w:rsid w:val="008246D7"/>
    <w:rsid w:val="00826281"/>
    <w:rsid w:val="00831B11"/>
    <w:rsid w:val="00832CDB"/>
    <w:rsid w:val="008340DD"/>
    <w:rsid w:val="00841263"/>
    <w:rsid w:val="00843D54"/>
    <w:rsid w:val="00845930"/>
    <w:rsid w:val="00847D75"/>
    <w:rsid w:val="00852BFE"/>
    <w:rsid w:val="00852D05"/>
    <w:rsid w:val="0085405B"/>
    <w:rsid w:val="008558A8"/>
    <w:rsid w:val="00863078"/>
    <w:rsid w:val="008637C4"/>
    <w:rsid w:val="00870069"/>
    <w:rsid w:val="00870354"/>
    <w:rsid w:val="00871AFB"/>
    <w:rsid w:val="00872ADE"/>
    <w:rsid w:val="00873D63"/>
    <w:rsid w:val="00884757"/>
    <w:rsid w:val="00885AF4"/>
    <w:rsid w:val="00894AF6"/>
    <w:rsid w:val="00894F8F"/>
    <w:rsid w:val="00895284"/>
    <w:rsid w:val="00897A35"/>
    <w:rsid w:val="008A0335"/>
    <w:rsid w:val="008A04FC"/>
    <w:rsid w:val="008A0AB5"/>
    <w:rsid w:val="008A1B54"/>
    <w:rsid w:val="008A2566"/>
    <w:rsid w:val="008A2833"/>
    <w:rsid w:val="008A364C"/>
    <w:rsid w:val="008A3E44"/>
    <w:rsid w:val="008A451A"/>
    <w:rsid w:val="008A4A8B"/>
    <w:rsid w:val="008A5654"/>
    <w:rsid w:val="008A6C34"/>
    <w:rsid w:val="008A6CEA"/>
    <w:rsid w:val="008B0236"/>
    <w:rsid w:val="008B0D3F"/>
    <w:rsid w:val="008C3847"/>
    <w:rsid w:val="008C384F"/>
    <w:rsid w:val="008D019C"/>
    <w:rsid w:val="008D2B16"/>
    <w:rsid w:val="008D3C8B"/>
    <w:rsid w:val="008D5B91"/>
    <w:rsid w:val="008D604A"/>
    <w:rsid w:val="008D6A09"/>
    <w:rsid w:val="008E44A5"/>
    <w:rsid w:val="008E4FBB"/>
    <w:rsid w:val="008E5005"/>
    <w:rsid w:val="008F2986"/>
    <w:rsid w:val="008F4362"/>
    <w:rsid w:val="008F58CF"/>
    <w:rsid w:val="008F5EB2"/>
    <w:rsid w:val="008F6505"/>
    <w:rsid w:val="008F7273"/>
    <w:rsid w:val="0090010C"/>
    <w:rsid w:val="00901299"/>
    <w:rsid w:val="009020D7"/>
    <w:rsid w:val="00902288"/>
    <w:rsid w:val="00903DE6"/>
    <w:rsid w:val="009042A4"/>
    <w:rsid w:val="009049D3"/>
    <w:rsid w:val="0090758F"/>
    <w:rsid w:val="00912D97"/>
    <w:rsid w:val="00913D2F"/>
    <w:rsid w:val="009148D3"/>
    <w:rsid w:val="00914F1D"/>
    <w:rsid w:val="00915697"/>
    <w:rsid w:val="009175BB"/>
    <w:rsid w:val="00921A54"/>
    <w:rsid w:val="00921BF6"/>
    <w:rsid w:val="00923079"/>
    <w:rsid w:val="00923EC3"/>
    <w:rsid w:val="009267F8"/>
    <w:rsid w:val="0092788F"/>
    <w:rsid w:val="00927F46"/>
    <w:rsid w:val="009352A6"/>
    <w:rsid w:val="009370E5"/>
    <w:rsid w:val="0093783F"/>
    <w:rsid w:val="0094081B"/>
    <w:rsid w:val="009442CE"/>
    <w:rsid w:val="00945F4B"/>
    <w:rsid w:val="0094668C"/>
    <w:rsid w:val="009540A4"/>
    <w:rsid w:val="0095573C"/>
    <w:rsid w:val="00961191"/>
    <w:rsid w:val="0096183B"/>
    <w:rsid w:val="00963467"/>
    <w:rsid w:val="00965E1A"/>
    <w:rsid w:val="00967F05"/>
    <w:rsid w:val="009724B7"/>
    <w:rsid w:val="00973CA5"/>
    <w:rsid w:val="00973DB8"/>
    <w:rsid w:val="0097582D"/>
    <w:rsid w:val="009807C8"/>
    <w:rsid w:val="0098088A"/>
    <w:rsid w:val="009826B5"/>
    <w:rsid w:val="0098446C"/>
    <w:rsid w:val="00984E1F"/>
    <w:rsid w:val="0098628B"/>
    <w:rsid w:val="00986B9F"/>
    <w:rsid w:val="00990629"/>
    <w:rsid w:val="00992978"/>
    <w:rsid w:val="00993B2D"/>
    <w:rsid w:val="0099468A"/>
    <w:rsid w:val="009977BB"/>
    <w:rsid w:val="00997F8E"/>
    <w:rsid w:val="009A0953"/>
    <w:rsid w:val="009A1300"/>
    <w:rsid w:val="009A7599"/>
    <w:rsid w:val="009B3575"/>
    <w:rsid w:val="009C18E3"/>
    <w:rsid w:val="009C1C85"/>
    <w:rsid w:val="009C4457"/>
    <w:rsid w:val="009C7552"/>
    <w:rsid w:val="009D306A"/>
    <w:rsid w:val="009D4D20"/>
    <w:rsid w:val="009D5664"/>
    <w:rsid w:val="009E0341"/>
    <w:rsid w:val="009E07A6"/>
    <w:rsid w:val="009E1150"/>
    <w:rsid w:val="009E3BF3"/>
    <w:rsid w:val="009E3F1E"/>
    <w:rsid w:val="009E4C71"/>
    <w:rsid w:val="009F03A6"/>
    <w:rsid w:val="009F0D20"/>
    <w:rsid w:val="009F1594"/>
    <w:rsid w:val="009F16DC"/>
    <w:rsid w:val="009F4827"/>
    <w:rsid w:val="009F64B6"/>
    <w:rsid w:val="009F753B"/>
    <w:rsid w:val="00A01D15"/>
    <w:rsid w:val="00A074D5"/>
    <w:rsid w:val="00A112B3"/>
    <w:rsid w:val="00A11D32"/>
    <w:rsid w:val="00A121E9"/>
    <w:rsid w:val="00A21066"/>
    <w:rsid w:val="00A23302"/>
    <w:rsid w:val="00A30024"/>
    <w:rsid w:val="00A30691"/>
    <w:rsid w:val="00A32BE6"/>
    <w:rsid w:val="00A35EF9"/>
    <w:rsid w:val="00A3768E"/>
    <w:rsid w:val="00A37A3C"/>
    <w:rsid w:val="00A415CF"/>
    <w:rsid w:val="00A428E7"/>
    <w:rsid w:val="00A42EF8"/>
    <w:rsid w:val="00A518F6"/>
    <w:rsid w:val="00A51C90"/>
    <w:rsid w:val="00A544CC"/>
    <w:rsid w:val="00A56130"/>
    <w:rsid w:val="00A56442"/>
    <w:rsid w:val="00A578CB"/>
    <w:rsid w:val="00A63835"/>
    <w:rsid w:val="00A63F30"/>
    <w:rsid w:val="00A70C8E"/>
    <w:rsid w:val="00A70F43"/>
    <w:rsid w:val="00A71F4D"/>
    <w:rsid w:val="00A742AF"/>
    <w:rsid w:val="00A75009"/>
    <w:rsid w:val="00A753B3"/>
    <w:rsid w:val="00A753ED"/>
    <w:rsid w:val="00A76C55"/>
    <w:rsid w:val="00A76FAB"/>
    <w:rsid w:val="00A825B3"/>
    <w:rsid w:val="00A82987"/>
    <w:rsid w:val="00A83321"/>
    <w:rsid w:val="00A84566"/>
    <w:rsid w:val="00A85F73"/>
    <w:rsid w:val="00A875DB"/>
    <w:rsid w:val="00A93DE8"/>
    <w:rsid w:val="00A96444"/>
    <w:rsid w:val="00A96970"/>
    <w:rsid w:val="00AA67B2"/>
    <w:rsid w:val="00AB368B"/>
    <w:rsid w:val="00AB3C95"/>
    <w:rsid w:val="00AB53B7"/>
    <w:rsid w:val="00AB7593"/>
    <w:rsid w:val="00AC4697"/>
    <w:rsid w:val="00AC5F86"/>
    <w:rsid w:val="00AD049B"/>
    <w:rsid w:val="00AD3420"/>
    <w:rsid w:val="00AD44C8"/>
    <w:rsid w:val="00AE0AFD"/>
    <w:rsid w:val="00AE1117"/>
    <w:rsid w:val="00AE3121"/>
    <w:rsid w:val="00AE38E0"/>
    <w:rsid w:val="00AE4BAF"/>
    <w:rsid w:val="00AE6751"/>
    <w:rsid w:val="00AF001E"/>
    <w:rsid w:val="00AF3570"/>
    <w:rsid w:val="00AF4DE6"/>
    <w:rsid w:val="00AF64AD"/>
    <w:rsid w:val="00B036A4"/>
    <w:rsid w:val="00B04960"/>
    <w:rsid w:val="00B05293"/>
    <w:rsid w:val="00B15B80"/>
    <w:rsid w:val="00B1664D"/>
    <w:rsid w:val="00B16CD3"/>
    <w:rsid w:val="00B21457"/>
    <w:rsid w:val="00B21DF1"/>
    <w:rsid w:val="00B24A59"/>
    <w:rsid w:val="00B359E1"/>
    <w:rsid w:val="00B41D6F"/>
    <w:rsid w:val="00B42064"/>
    <w:rsid w:val="00B42376"/>
    <w:rsid w:val="00B45BAB"/>
    <w:rsid w:val="00B47274"/>
    <w:rsid w:val="00B47F17"/>
    <w:rsid w:val="00B501D0"/>
    <w:rsid w:val="00B50995"/>
    <w:rsid w:val="00B52EB1"/>
    <w:rsid w:val="00B530FA"/>
    <w:rsid w:val="00B572E3"/>
    <w:rsid w:val="00B6015E"/>
    <w:rsid w:val="00B6020A"/>
    <w:rsid w:val="00B70135"/>
    <w:rsid w:val="00B71F9B"/>
    <w:rsid w:val="00B72BA6"/>
    <w:rsid w:val="00B73A4C"/>
    <w:rsid w:val="00B74189"/>
    <w:rsid w:val="00B7529C"/>
    <w:rsid w:val="00B75560"/>
    <w:rsid w:val="00B75FDC"/>
    <w:rsid w:val="00B775BB"/>
    <w:rsid w:val="00B834E0"/>
    <w:rsid w:val="00B84DA0"/>
    <w:rsid w:val="00B856DF"/>
    <w:rsid w:val="00B9040B"/>
    <w:rsid w:val="00B9103C"/>
    <w:rsid w:val="00B9357E"/>
    <w:rsid w:val="00B94831"/>
    <w:rsid w:val="00B97051"/>
    <w:rsid w:val="00B9710A"/>
    <w:rsid w:val="00BA64A6"/>
    <w:rsid w:val="00BB0279"/>
    <w:rsid w:val="00BB0988"/>
    <w:rsid w:val="00BB0F57"/>
    <w:rsid w:val="00BB2A13"/>
    <w:rsid w:val="00BB6929"/>
    <w:rsid w:val="00BC0D32"/>
    <w:rsid w:val="00BC2CA1"/>
    <w:rsid w:val="00BC3867"/>
    <w:rsid w:val="00BC5AE4"/>
    <w:rsid w:val="00BC6A18"/>
    <w:rsid w:val="00BC6F0D"/>
    <w:rsid w:val="00BC7015"/>
    <w:rsid w:val="00BD2B62"/>
    <w:rsid w:val="00BD4560"/>
    <w:rsid w:val="00BD4AD4"/>
    <w:rsid w:val="00BD5D9B"/>
    <w:rsid w:val="00BE25CA"/>
    <w:rsid w:val="00BE2F76"/>
    <w:rsid w:val="00BE7013"/>
    <w:rsid w:val="00BE7682"/>
    <w:rsid w:val="00BE7F8E"/>
    <w:rsid w:val="00BF356E"/>
    <w:rsid w:val="00BF398E"/>
    <w:rsid w:val="00BF5127"/>
    <w:rsid w:val="00BF51A1"/>
    <w:rsid w:val="00BF649A"/>
    <w:rsid w:val="00C00BAC"/>
    <w:rsid w:val="00C01DCE"/>
    <w:rsid w:val="00C04B96"/>
    <w:rsid w:val="00C05BF2"/>
    <w:rsid w:val="00C061BF"/>
    <w:rsid w:val="00C075B3"/>
    <w:rsid w:val="00C079AA"/>
    <w:rsid w:val="00C07A1E"/>
    <w:rsid w:val="00C10527"/>
    <w:rsid w:val="00C10798"/>
    <w:rsid w:val="00C1167E"/>
    <w:rsid w:val="00C13ABF"/>
    <w:rsid w:val="00C15299"/>
    <w:rsid w:val="00C23A81"/>
    <w:rsid w:val="00C249D7"/>
    <w:rsid w:val="00C2615E"/>
    <w:rsid w:val="00C274F7"/>
    <w:rsid w:val="00C30262"/>
    <w:rsid w:val="00C31C3D"/>
    <w:rsid w:val="00C338DF"/>
    <w:rsid w:val="00C341B6"/>
    <w:rsid w:val="00C35350"/>
    <w:rsid w:val="00C36023"/>
    <w:rsid w:val="00C367B5"/>
    <w:rsid w:val="00C37799"/>
    <w:rsid w:val="00C37921"/>
    <w:rsid w:val="00C4098E"/>
    <w:rsid w:val="00C40F83"/>
    <w:rsid w:val="00C410A9"/>
    <w:rsid w:val="00C445AB"/>
    <w:rsid w:val="00C4523C"/>
    <w:rsid w:val="00C5165C"/>
    <w:rsid w:val="00C54D28"/>
    <w:rsid w:val="00C55204"/>
    <w:rsid w:val="00C56B02"/>
    <w:rsid w:val="00C57099"/>
    <w:rsid w:val="00C57B2D"/>
    <w:rsid w:val="00C62AB2"/>
    <w:rsid w:val="00C655B9"/>
    <w:rsid w:val="00C675BA"/>
    <w:rsid w:val="00C6760F"/>
    <w:rsid w:val="00C676BB"/>
    <w:rsid w:val="00C70CAD"/>
    <w:rsid w:val="00C718B4"/>
    <w:rsid w:val="00C72334"/>
    <w:rsid w:val="00C75F4F"/>
    <w:rsid w:val="00C76F0A"/>
    <w:rsid w:val="00C80485"/>
    <w:rsid w:val="00C86034"/>
    <w:rsid w:val="00C926D0"/>
    <w:rsid w:val="00C93FC2"/>
    <w:rsid w:val="00C95E6A"/>
    <w:rsid w:val="00CA1943"/>
    <w:rsid w:val="00CA30EA"/>
    <w:rsid w:val="00CA680A"/>
    <w:rsid w:val="00CA728F"/>
    <w:rsid w:val="00CA7414"/>
    <w:rsid w:val="00CC08EA"/>
    <w:rsid w:val="00CC24C8"/>
    <w:rsid w:val="00CC39AC"/>
    <w:rsid w:val="00CC3F86"/>
    <w:rsid w:val="00CC6F2A"/>
    <w:rsid w:val="00CC704C"/>
    <w:rsid w:val="00CD1B16"/>
    <w:rsid w:val="00CD2F18"/>
    <w:rsid w:val="00CD3BBB"/>
    <w:rsid w:val="00CD7C4C"/>
    <w:rsid w:val="00CE2F09"/>
    <w:rsid w:val="00CE37AC"/>
    <w:rsid w:val="00CE66BB"/>
    <w:rsid w:val="00CE6EDF"/>
    <w:rsid w:val="00CF087D"/>
    <w:rsid w:val="00CF1435"/>
    <w:rsid w:val="00CF789C"/>
    <w:rsid w:val="00CF7B02"/>
    <w:rsid w:val="00D00E08"/>
    <w:rsid w:val="00D00FFD"/>
    <w:rsid w:val="00D03AC3"/>
    <w:rsid w:val="00D03BB8"/>
    <w:rsid w:val="00D0512C"/>
    <w:rsid w:val="00D05589"/>
    <w:rsid w:val="00D05C45"/>
    <w:rsid w:val="00D07694"/>
    <w:rsid w:val="00D10176"/>
    <w:rsid w:val="00D1421E"/>
    <w:rsid w:val="00D15DB8"/>
    <w:rsid w:val="00D160C1"/>
    <w:rsid w:val="00D17333"/>
    <w:rsid w:val="00D24960"/>
    <w:rsid w:val="00D25D2B"/>
    <w:rsid w:val="00D2615E"/>
    <w:rsid w:val="00D2648C"/>
    <w:rsid w:val="00D30EFA"/>
    <w:rsid w:val="00D31409"/>
    <w:rsid w:val="00D318A8"/>
    <w:rsid w:val="00D36E78"/>
    <w:rsid w:val="00D40C26"/>
    <w:rsid w:val="00D47632"/>
    <w:rsid w:val="00D5163F"/>
    <w:rsid w:val="00D52143"/>
    <w:rsid w:val="00D551A6"/>
    <w:rsid w:val="00D572A4"/>
    <w:rsid w:val="00D577ED"/>
    <w:rsid w:val="00D60468"/>
    <w:rsid w:val="00D61A20"/>
    <w:rsid w:val="00D6306B"/>
    <w:rsid w:val="00D679A9"/>
    <w:rsid w:val="00D75275"/>
    <w:rsid w:val="00D75FCC"/>
    <w:rsid w:val="00D762E0"/>
    <w:rsid w:val="00D77388"/>
    <w:rsid w:val="00D77E53"/>
    <w:rsid w:val="00D8077D"/>
    <w:rsid w:val="00D808E3"/>
    <w:rsid w:val="00D84B9A"/>
    <w:rsid w:val="00D854E4"/>
    <w:rsid w:val="00D875C4"/>
    <w:rsid w:val="00D92803"/>
    <w:rsid w:val="00D93142"/>
    <w:rsid w:val="00DA08C7"/>
    <w:rsid w:val="00DA6009"/>
    <w:rsid w:val="00DA67A9"/>
    <w:rsid w:val="00DA7F50"/>
    <w:rsid w:val="00DB1971"/>
    <w:rsid w:val="00DB1B11"/>
    <w:rsid w:val="00DB21DF"/>
    <w:rsid w:val="00DB4A88"/>
    <w:rsid w:val="00DB665D"/>
    <w:rsid w:val="00DB74DD"/>
    <w:rsid w:val="00DC423C"/>
    <w:rsid w:val="00DC7884"/>
    <w:rsid w:val="00DD084E"/>
    <w:rsid w:val="00DD3EE8"/>
    <w:rsid w:val="00DD44A5"/>
    <w:rsid w:val="00DD4E27"/>
    <w:rsid w:val="00DF1844"/>
    <w:rsid w:val="00DF3B0C"/>
    <w:rsid w:val="00DF42E1"/>
    <w:rsid w:val="00DF537D"/>
    <w:rsid w:val="00DF5F6D"/>
    <w:rsid w:val="00DF5F9D"/>
    <w:rsid w:val="00E03C4A"/>
    <w:rsid w:val="00E043FF"/>
    <w:rsid w:val="00E04F96"/>
    <w:rsid w:val="00E07678"/>
    <w:rsid w:val="00E1024E"/>
    <w:rsid w:val="00E10A11"/>
    <w:rsid w:val="00E1288B"/>
    <w:rsid w:val="00E15063"/>
    <w:rsid w:val="00E17587"/>
    <w:rsid w:val="00E2160D"/>
    <w:rsid w:val="00E24E88"/>
    <w:rsid w:val="00E342C8"/>
    <w:rsid w:val="00E35632"/>
    <w:rsid w:val="00E43049"/>
    <w:rsid w:val="00E44014"/>
    <w:rsid w:val="00E44438"/>
    <w:rsid w:val="00E5083F"/>
    <w:rsid w:val="00E60EBC"/>
    <w:rsid w:val="00E6188A"/>
    <w:rsid w:val="00E64124"/>
    <w:rsid w:val="00E67E15"/>
    <w:rsid w:val="00E72AB6"/>
    <w:rsid w:val="00E72E7B"/>
    <w:rsid w:val="00E800FC"/>
    <w:rsid w:val="00E829E1"/>
    <w:rsid w:val="00E845EB"/>
    <w:rsid w:val="00E863BF"/>
    <w:rsid w:val="00E87C9E"/>
    <w:rsid w:val="00E96A6A"/>
    <w:rsid w:val="00EA1CAE"/>
    <w:rsid w:val="00EA5649"/>
    <w:rsid w:val="00EA5CBA"/>
    <w:rsid w:val="00EB076A"/>
    <w:rsid w:val="00EB2727"/>
    <w:rsid w:val="00EB3B5F"/>
    <w:rsid w:val="00EC1F9B"/>
    <w:rsid w:val="00EC4A8B"/>
    <w:rsid w:val="00EC64F1"/>
    <w:rsid w:val="00EC78C8"/>
    <w:rsid w:val="00ED022C"/>
    <w:rsid w:val="00ED0B04"/>
    <w:rsid w:val="00ED53EA"/>
    <w:rsid w:val="00EE15BB"/>
    <w:rsid w:val="00EE19F0"/>
    <w:rsid w:val="00EE4E32"/>
    <w:rsid w:val="00EE6073"/>
    <w:rsid w:val="00EE7342"/>
    <w:rsid w:val="00EE791E"/>
    <w:rsid w:val="00EF0B66"/>
    <w:rsid w:val="00EF1E3D"/>
    <w:rsid w:val="00EF288B"/>
    <w:rsid w:val="00EF464B"/>
    <w:rsid w:val="00EF6439"/>
    <w:rsid w:val="00EF750C"/>
    <w:rsid w:val="00EF77B4"/>
    <w:rsid w:val="00F006A5"/>
    <w:rsid w:val="00F01EA2"/>
    <w:rsid w:val="00F05CEA"/>
    <w:rsid w:val="00F1348B"/>
    <w:rsid w:val="00F167ED"/>
    <w:rsid w:val="00F175BC"/>
    <w:rsid w:val="00F211E3"/>
    <w:rsid w:val="00F22FA5"/>
    <w:rsid w:val="00F23DF7"/>
    <w:rsid w:val="00F244CB"/>
    <w:rsid w:val="00F31931"/>
    <w:rsid w:val="00F34C1E"/>
    <w:rsid w:val="00F357A8"/>
    <w:rsid w:val="00F35935"/>
    <w:rsid w:val="00F35F38"/>
    <w:rsid w:val="00F377CD"/>
    <w:rsid w:val="00F37E64"/>
    <w:rsid w:val="00F40CE9"/>
    <w:rsid w:val="00F43172"/>
    <w:rsid w:val="00F431A2"/>
    <w:rsid w:val="00F46B84"/>
    <w:rsid w:val="00F5049C"/>
    <w:rsid w:val="00F516BD"/>
    <w:rsid w:val="00F528A4"/>
    <w:rsid w:val="00F56C18"/>
    <w:rsid w:val="00F5773C"/>
    <w:rsid w:val="00F57C4B"/>
    <w:rsid w:val="00F61E33"/>
    <w:rsid w:val="00F625AA"/>
    <w:rsid w:val="00F6469D"/>
    <w:rsid w:val="00F66EF8"/>
    <w:rsid w:val="00F736E4"/>
    <w:rsid w:val="00F75DFF"/>
    <w:rsid w:val="00F76AAF"/>
    <w:rsid w:val="00F7782A"/>
    <w:rsid w:val="00F8162A"/>
    <w:rsid w:val="00F90320"/>
    <w:rsid w:val="00F90E7C"/>
    <w:rsid w:val="00F931A9"/>
    <w:rsid w:val="00F93C8C"/>
    <w:rsid w:val="00F93F75"/>
    <w:rsid w:val="00F961EE"/>
    <w:rsid w:val="00F96B3B"/>
    <w:rsid w:val="00F97971"/>
    <w:rsid w:val="00FA013F"/>
    <w:rsid w:val="00FA15C6"/>
    <w:rsid w:val="00FB1074"/>
    <w:rsid w:val="00FC3184"/>
    <w:rsid w:val="00FC56DC"/>
    <w:rsid w:val="00FC58F4"/>
    <w:rsid w:val="00FC62DA"/>
    <w:rsid w:val="00FD2776"/>
    <w:rsid w:val="00FD4849"/>
    <w:rsid w:val="00FD6CF4"/>
    <w:rsid w:val="00FD756A"/>
    <w:rsid w:val="00FE37A0"/>
    <w:rsid w:val="00FE46C4"/>
    <w:rsid w:val="00FE52C8"/>
    <w:rsid w:val="00FE76A5"/>
    <w:rsid w:val="00FF098D"/>
    <w:rsid w:val="00FF1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5:docId w15:val="{232D35F4-9BC8-41E5-BC7C-86B0B8F0D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7F8A"/>
    <w:pPr>
      <w:spacing w:after="160" w:line="259" w:lineRule="auto"/>
    </w:pPr>
    <w:rPr>
      <w:lang w:eastAsia="en-US"/>
    </w:rPr>
  </w:style>
  <w:style w:type="paragraph" w:styleId="11">
    <w:name w:val="heading 1"/>
    <w:basedOn w:val="a0"/>
    <w:link w:val="12"/>
    <w:uiPriority w:val="99"/>
    <w:qFormat/>
    <w:locked/>
    <w:rsid w:val="003028A4"/>
    <w:pPr>
      <w:spacing w:before="100" w:beforeAutospacing="1" w:after="100" w:afterAutospacing="1" w:line="240" w:lineRule="auto"/>
      <w:outlineLvl w:val="0"/>
    </w:pPr>
    <w:rPr>
      <w:rFonts w:ascii="Cambria" w:eastAsia="Times New Roman" w:hAnsi="Cambria"/>
      <w:color w:val="365F91"/>
      <w:sz w:val="32"/>
      <w:szCs w:val="32"/>
      <w:lang w:eastAsia="ru-RU"/>
    </w:rPr>
  </w:style>
  <w:style w:type="paragraph" w:styleId="20">
    <w:name w:val="heading 2"/>
    <w:basedOn w:val="a0"/>
    <w:next w:val="a0"/>
    <w:link w:val="21"/>
    <w:uiPriority w:val="99"/>
    <w:qFormat/>
    <w:locked/>
    <w:rsid w:val="003028A4"/>
    <w:pPr>
      <w:keepNext/>
      <w:suppressAutoHyphens/>
      <w:spacing w:before="240" w:after="60" w:line="240" w:lineRule="auto"/>
      <w:outlineLvl w:val="1"/>
    </w:pPr>
    <w:rPr>
      <w:rFonts w:ascii="Calibri Light" w:eastAsia="Times New Roman" w:hAnsi="Calibri Light"/>
      <w:b/>
      <w:bCs/>
      <w:i/>
      <w:iCs/>
      <w:sz w:val="28"/>
      <w:szCs w:val="28"/>
      <w:lang w:eastAsia="ar-SA"/>
    </w:rPr>
  </w:style>
  <w:style w:type="paragraph" w:styleId="3">
    <w:name w:val="heading 3"/>
    <w:basedOn w:val="a0"/>
    <w:next w:val="a0"/>
    <w:link w:val="30"/>
    <w:autoRedefine/>
    <w:uiPriority w:val="99"/>
    <w:qFormat/>
    <w:locked/>
    <w:rsid w:val="003028A4"/>
    <w:pPr>
      <w:keepNext/>
      <w:keepLines/>
      <w:spacing w:before="40" w:after="0"/>
      <w:outlineLvl w:val="2"/>
    </w:pPr>
    <w:rPr>
      <w:rFonts w:ascii="Arial" w:eastAsia="Times New Roman" w:hAnsi="Arial"/>
      <w:b/>
      <w:sz w:val="28"/>
      <w:szCs w:val="24"/>
      <w:lang w:eastAsia="ru-RU"/>
    </w:rPr>
  </w:style>
  <w:style w:type="paragraph" w:styleId="4">
    <w:name w:val="heading 4"/>
    <w:basedOn w:val="a0"/>
    <w:next w:val="a0"/>
    <w:link w:val="40"/>
    <w:uiPriority w:val="99"/>
    <w:qFormat/>
    <w:locked/>
    <w:rsid w:val="003028A4"/>
    <w:pPr>
      <w:keepNext/>
      <w:keepLines/>
      <w:spacing w:before="40" w:after="0"/>
      <w:outlineLvl w:val="3"/>
    </w:pPr>
    <w:rPr>
      <w:rFonts w:ascii="Calibri Light" w:eastAsia="Times New Roman" w:hAnsi="Calibri Light"/>
      <w:i/>
      <w:iCs/>
      <w:color w:val="2E74B5"/>
      <w:sz w:val="20"/>
      <w:szCs w:val="20"/>
      <w:lang w:eastAsia="ru-RU"/>
    </w:rPr>
  </w:style>
  <w:style w:type="paragraph" w:styleId="5">
    <w:name w:val="heading 5"/>
    <w:basedOn w:val="a0"/>
    <w:next w:val="a0"/>
    <w:link w:val="50"/>
    <w:uiPriority w:val="99"/>
    <w:qFormat/>
    <w:locked/>
    <w:rsid w:val="003028A4"/>
    <w:pPr>
      <w:keepNext/>
      <w:keepLines/>
      <w:spacing w:before="40" w:after="0"/>
      <w:outlineLvl w:val="4"/>
    </w:pPr>
    <w:rPr>
      <w:rFonts w:ascii="Calibri Light" w:eastAsia="Times New Roman" w:hAnsi="Calibri Light"/>
      <w:color w:val="2E74B5"/>
      <w:sz w:val="20"/>
      <w:szCs w:val="20"/>
      <w:lang w:eastAsia="ru-RU"/>
    </w:rPr>
  </w:style>
  <w:style w:type="paragraph" w:styleId="6">
    <w:name w:val="heading 6"/>
    <w:basedOn w:val="a0"/>
    <w:next w:val="a0"/>
    <w:link w:val="60"/>
    <w:uiPriority w:val="99"/>
    <w:qFormat/>
    <w:locked/>
    <w:rsid w:val="003028A4"/>
    <w:pPr>
      <w:keepNext/>
      <w:keepLines/>
      <w:spacing w:before="40" w:after="0"/>
      <w:outlineLvl w:val="5"/>
    </w:pPr>
    <w:rPr>
      <w:rFonts w:ascii="Calibri Light" w:eastAsia="Times New Roman" w:hAnsi="Calibri Light"/>
      <w:color w:val="1F4E79"/>
      <w:sz w:val="20"/>
      <w:szCs w:val="20"/>
      <w:lang w:eastAsia="ru-RU"/>
    </w:rPr>
  </w:style>
  <w:style w:type="paragraph" w:styleId="7">
    <w:name w:val="heading 7"/>
    <w:basedOn w:val="a0"/>
    <w:next w:val="a0"/>
    <w:link w:val="70"/>
    <w:uiPriority w:val="99"/>
    <w:qFormat/>
    <w:locked/>
    <w:rsid w:val="003028A4"/>
    <w:pPr>
      <w:keepNext/>
      <w:keepLines/>
      <w:spacing w:before="40" w:after="0"/>
      <w:outlineLvl w:val="6"/>
    </w:pPr>
    <w:rPr>
      <w:rFonts w:ascii="Calibri Light" w:eastAsia="Times New Roman" w:hAnsi="Calibri Light"/>
      <w:i/>
      <w:iCs/>
      <w:color w:val="1F4E79"/>
      <w:sz w:val="20"/>
      <w:szCs w:val="20"/>
      <w:lang w:eastAsia="ru-RU"/>
    </w:rPr>
  </w:style>
  <w:style w:type="paragraph" w:styleId="8">
    <w:name w:val="heading 8"/>
    <w:basedOn w:val="a0"/>
    <w:next w:val="a0"/>
    <w:link w:val="80"/>
    <w:uiPriority w:val="99"/>
    <w:qFormat/>
    <w:locked/>
    <w:rsid w:val="003028A4"/>
    <w:pPr>
      <w:keepNext/>
      <w:keepLines/>
      <w:spacing w:before="40" w:after="0"/>
      <w:outlineLvl w:val="7"/>
    </w:pPr>
    <w:rPr>
      <w:rFonts w:ascii="Calibri Light" w:eastAsia="Times New Roman" w:hAnsi="Calibri Light"/>
      <w:color w:val="262626"/>
      <w:sz w:val="21"/>
      <w:szCs w:val="21"/>
      <w:lang w:eastAsia="ru-RU"/>
    </w:rPr>
  </w:style>
  <w:style w:type="paragraph" w:styleId="9">
    <w:name w:val="heading 9"/>
    <w:basedOn w:val="a0"/>
    <w:next w:val="a0"/>
    <w:link w:val="90"/>
    <w:uiPriority w:val="99"/>
    <w:qFormat/>
    <w:locked/>
    <w:rsid w:val="003028A4"/>
    <w:pPr>
      <w:keepNext/>
      <w:keepLines/>
      <w:spacing w:before="40" w:after="0"/>
      <w:outlineLvl w:val="8"/>
    </w:pPr>
    <w:rPr>
      <w:rFonts w:ascii="Calibri Light" w:eastAsia="Times New Roman" w:hAnsi="Calibri Light"/>
      <w:i/>
      <w:iCs/>
      <w:color w:val="262626"/>
      <w:sz w:val="21"/>
      <w:szCs w:val="2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uiPriority w:val="99"/>
    <w:locked/>
    <w:rsid w:val="003028A4"/>
    <w:rPr>
      <w:rFonts w:ascii="Cambria" w:hAnsi="Cambria" w:cs="Times New Roman"/>
      <w:color w:val="365F91"/>
      <w:sz w:val="32"/>
      <w:szCs w:val="32"/>
      <w:lang w:val="ru-RU" w:eastAsia="ru-RU" w:bidi="ar-SA"/>
    </w:rPr>
  </w:style>
  <w:style w:type="character" w:customStyle="1" w:styleId="21">
    <w:name w:val="Заголовок 2 Знак"/>
    <w:basedOn w:val="a1"/>
    <w:link w:val="20"/>
    <w:uiPriority w:val="99"/>
    <w:locked/>
    <w:rsid w:val="003028A4"/>
    <w:rPr>
      <w:rFonts w:ascii="Calibri Light" w:hAnsi="Calibri Light" w:cs="Times New Roman"/>
      <w:b/>
      <w:bCs/>
      <w:i/>
      <w:iCs/>
      <w:sz w:val="28"/>
      <w:szCs w:val="28"/>
      <w:lang w:val="ru-RU" w:eastAsia="ar-SA" w:bidi="ar-SA"/>
    </w:rPr>
  </w:style>
  <w:style w:type="character" w:customStyle="1" w:styleId="30">
    <w:name w:val="Заголовок 3 Знак"/>
    <w:basedOn w:val="a1"/>
    <w:link w:val="3"/>
    <w:uiPriority w:val="99"/>
    <w:locked/>
    <w:rsid w:val="003028A4"/>
    <w:rPr>
      <w:rFonts w:ascii="Arial" w:hAnsi="Arial" w:cs="Times New Roman"/>
      <w:b/>
      <w:sz w:val="24"/>
      <w:szCs w:val="24"/>
      <w:lang w:val="ru-RU" w:eastAsia="ru-RU" w:bidi="ar-SA"/>
    </w:rPr>
  </w:style>
  <w:style w:type="character" w:customStyle="1" w:styleId="40">
    <w:name w:val="Заголовок 4 Знак"/>
    <w:basedOn w:val="a1"/>
    <w:link w:val="4"/>
    <w:uiPriority w:val="99"/>
    <w:locked/>
    <w:rsid w:val="003028A4"/>
    <w:rPr>
      <w:rFonts w:ascii="Calibri Light" w:hAnsi="Calibri Light" w:cs="Times New Roman"/>
      <w:i/>
      <w:iCs/>
      <w:color w:val="2E74B5"/>
      <w:lang w:val="ru-RU" w:eastAsia="ru-RU" w:bidi="ar-SA"/>
    </w:rPr>
  </w:style>
  <w:style w:type="character" w:customStyle="1" w:styleId="50">
    <w:name w:val="Заголовок 5 Знак"/>
    <w:basedOn w:val="a1"/>
    <w:link w:val="5"/>
    <w:uiPriority w:val="99"/>
    <w:locked/>
    <w:rsid w:val="003028A4"/>
    <w:rPr>
      <w:rFonts w:ascii="Calibri Light" w:hAnsi="Calibri Light" w:cs="Times New Roman"/>
      <w:color w:val="2E74B5"/>
      <w:lang w:val="ru-RU" w:eastAsia="ru-RU" w:bidi="ar-SA"/>
    </w:rPr>
  </w:style>
  <w:style w:type="character" w:customStyle="1" w:styleId="60">
    <w:name w:val="Заголовок 6 Знак"/>
    <w:basedOn w:val="a1"/>
    <w:link w:val="6"/>
    <w:uiPriority w:val="99"/>
    <w:locked/>
    <w:rsid w:val="003028A4"/>
    <w:rPr>
      <w:rFonts w:ascii="Calibri Light" w:hAnsi="Calibri Light" w:cs="Times New Roman"/>
      <w:color w:val="1F4E79"/>
      <w:lang w:val="ru-RU" w:eastAsia="ru-RU" w:bidi="ar-SA"/>
    </w:rPr>
  </w:style>
  <w:style w:type="character" w:customStyle="1" w:styleId="70">
    <w:name w:val="Заголовок 7 Знак"/>
    <w:basedOn w:val="a1"/>
    <w:link w:val="7"/>
    <w:uiPriority w:val="99"/>
    <w:locked/>
    <w:rsid w:val="003028A4"/>
    <w:rPr>
      <w:rFonts w:ascii="Calibri Light" w:hAnsi="Calibri Light" w:cs="Times New Roman"/>
      <w:i/>
      <w:iCs/>
      <w:color w:val="1F4E79"/>
      <w:lang w:val="ru-RU" w:eastAsia="ru-RU" w:bidi="ar-SA"/>
    </w:rPr>
  </w:style>
  <w:style w:type="character" w:customStyle="1" w:styleId="80">
    <w:name w:val="Заголовок 8 Знак"/>
    <w:basedOn w:val="a1"/>
    <w:link w:val="8"/>
    <w:uiPriority w:val="99"/>
    <w:locked/>
    <w:rsid w:val="003028A4"/>
    <w:rPr>
      <w:rFonts w:ascii="Calibri Light" w:hAnsi="Calibri Light" w:cs="Times New Roman"/>
      <w:color w:val="262626"/>
      <w:sz w:val="21"/>
      <w:szCs w:val="21"/>
      <w:lang w:val="ru-RU" w:eastAsia="ru-RU" w:bidi="ar-SA"/>
    </w:rPr>
  </w:style>
  <w:style w:type="character" w:customStyle="1" w:styleId="90">
    <w:name w:val="Заголовок 9 Знак"/>
    <w:basedOn w:val="a1"/>
    <w:link w:val="9"/>
    <w:uiPriority w:val="99"/>
    <w:locked/>
    <w:rsid w:val="003028A4"/>
    <w:rPr>
      <w:rFonts w:ascii="Calibri Light" w:hAnsi="Calibri Light" w:cs="Times New Roman"/>
      <w:i/>
      <w:iCs/>
      <w:color w:val="262626"/>
      <w:sz w:val="21"/>
      <w:szCs w:val="21"/>
      <w:lang w:val="ru-RU" w:eastAsia="ru-RU" w:bidi="ar-SA"/>
    </w:rPr>
  </w:style>
  <w:style w:type="table" w:styleId="a4">
    <w:name w:val="Table Grid"/>
    <w:basedOn w:val="a2"/>
    <w:uiPriority w:val="99"/>
    <w:rsid w:val="00452B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0"/>
    <w:link w:val="a6"/>
    <w:uiPriority w:val="99"/>
    <w:semiHidden/>
    <w:rsid w:val="00492179"/>
    <w:pPr>
      <w:spacing w:after="0" w:line="240" w:lineRule="auto"/>
    </w:pPr>
    <w:rPr>
      <w:sz w:val="20"/>
      <w:szCs w:val="20"/>
    </w:rPr>
  </w:style>
  <w:style w:type="character" w:customStyle="1" w:styleId="a6">
    <w:name w:val="Текст сноски Знак"/>
    <w:basedOn w:val="a1"/>
    <w:link w:val="a5"/>
    <w:uiPriority w:val="99"/>
    <w:semiHidden/>
    <w:locked/>
    <w:rsid w:val="00492179"/>
    <w:rPr>
      <w:rFonts w:cs="Times New Roman"/>
      <w:sz w:val="20"/>
      <w:szCs w:val="20"/>
    </w:rPr>
  </w:style>
  <w:style w:type="character" w:styleId="a7">
    <w:name w:val="footnote reference"/>
    <w:basedOn w:val="a1"/>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style>
  <w:style w:type="character" w:customStyle="1" w:styleId="a9">
    <w:name w:val="Верхний колонтитул Знак"/>
    <w:basedOn w:val="a1"/>
    <w:link w:val="a8"/>
    <w:uiPriority w:val="99"/>
    <w:locked/>
    <w:rsid w:val="00492179"/>
    <w:rPr>
      <w:rFonts w:cs="Times New Roman"/>
    </w:rPr>
  </w:style>
  <w:style w:type="paragraph" w:styleId="aa">
    <w:name w:val="footer"/>
    <w:basedOn w:val="a0"/>
    <w:link w:val="ab"/>
    <w:uiPriority w:val="99"/>
    <w:rsid w:val="00492179"/>
    <w:pPr>
      <w:tabs>
        <w:tab w:val="center" w:pos="4677"/>
        <w:tab w:val="right" w:pos="9355"/>
      </w:tabs>
      <w:spacing w:after="0" w:line="240" w:lineRule="auto"/>
    </w:pPr>
  </w:style>
  <w:style w:type="character" w:customStyle="1" w:styleId="ab">
    <w:name w:val="Нижний колонтитул Знак"/>
    <w:basedOn w:val="a1"/>
    <w:link w:val="aa"/>
    <w:uiPriority w:val="99"/>
    <w:locked/>
    <w:rsid w:val="00492179"/>
    <w:rPr>
      <w:rFonts w:cs="Times New Roman"/>
    </w:rPr>
  </w:style>
  <w:style w:type="paragraph" w:customStyle="1" w:styleId="ConsPlusTitle">
    <w:name w:val="ConsPlusTitle"/>
    <w:uiPriority w:val="99"/>
    <w:rsid w:val="00AE0AFD"/>
    <w:pPr>
      <w:widowControl w:val="0"/>
      <w:autoSpaceDE w:val="0"/>
      <w:autoSpaceDN w:val="0"/>
    </w:pPr>
    <w:rPr>
      <w:rFonts w:eastAsia="Times New Roman" w:cs="Calibri"/>
      <w:b/>
      <w:szCs w:val="20"/>
    </w:rPr>
  </w:style>
  <w:style w:type="paragraph" w:customStyle="1" w:styleId="ConsPlusNormal">
    <w:name w:val="ConsPlusNormal"/>
    <w:link w:val="ConsPlusNormal0"/>
    <w:uiPriority w:val="99"/>
    <w:rsid w:val="00ED0B04"/>
    <w:pPr>
      <w:widowControl w:val="0"/>
      <w:autoSpaceDE w:val="0"/>
      <w:autoSpaceDN w:val="0"/>
    </w:pPr>
    <w:rPr>
      <w:rFonts w:eastAsia="Times New Roman"/>
    </w:rPr>
  </w:style>
  <w:style w:type="character" w:customStyle="1" w:styleId="22">
    <w:name w:val="Основной текст (2)_"/>
    <w:basedOn w:val="a1"/>
    <w:link w:val="23"/>
    <w:uiPriority w:val="99"/>
    <w:locked/>
    <w:rsid w:val="00D84B9A"/>
    <w:rPr>
      <w:rFonts w:ascii="Times New Roman" w:hAnsi="Times New Roman" w:cs="Times New Roman"/>
      <w:sz w:val="26"/>
      <w:szCs w:val="26"/>
      <w:shd w:val="clear" w:color="auto" w:fill="FFFFFF"/>
    </w:rPr>
  </w:style>
  <w:style w:type="paragraph" w:customStyle="1" w:styleId="23">
    <w:name w:val="Основной текст (2)"/>
    <w:basedOn w:val="a0"/>
    <w:link w:val="22"/>
    <w:uiPriority w:val="99"/>
    <w:rsid w:val="00D84B9A"/>
    <w:pPr>
      <w:widowControl w:val="0"/>
      <w:shd w:val="clear" w:color="auto" w:fill="FFFFFF"/>
      <w:spacing w:after="300" w:line="322" w:lineRule="exact"/>
      <w:ind w:hanging="200"/>
      <w:jc w:val="center"/>
    </w:pPr>
    <w:rPr>
      <w:rFonts w:ascii="Times New Roman" w:eastAsia="Times New Roman" w:hAnsi="Times New Roman"/>
      <w:sz w:val="26"/>
      <w:szCs w:val="26"/>
    </w:rPr>
  </w:style>
  <w:style w:type="paragraph" w:styleId="ac">
    <w:name w:val="List Paragraph"/>
    <w:aliases w:val="Абзац списка нумерованный,ТЗ список"/>
    <w:basedOn w:val="a0"/>
    <w:link w:val="ad"/>
    <w:uiPriority w:val="99"/>
    <w:qFormat/>
    <w:rsid w:val="00BD5D9B"/>
    <w:pPr>
      <w:ind w:left="720"/>
      <w:contextualSpacing/>
    </w:pPr>
  </w:style>
  <w:style w:type="character" w:styleId="ae">
    <w:name w:val="annotation reference"/>
    <w:basedOn w:val="a1"/>
    <w:uiPriority w:val="99"/>
    <w:rsid w:val="00F006A5"/>
    <w:rPr>
      <w:rFonts w:cs="Times New Roman"/>
      <w:sz w:val="16"/>
      <w:szCs w:val="16"/>
    </w:rPr>
  </w:style>
  <w:style w:type="paragraph" w:styleId="af">
    <w:name w:val="annotation text"/>
    <w:basedOn w:val="a0"/>
    <w:link w:val="af0"/>
    <w:uiPriority w:val="99"/>
    <w:rsid w:val="00F006A5"/>
    <w:pPr>
      <w:spacing w:line="240" w:lineRule="auto"/>
    </w:pPr>
    <w:rPr>
      <w:sz w:val="20"/>
      <w:szCs w:val="20"/>
    </w:rPr>
  </w:style>
  <w:style w:type="character" w:customStyle="1" w:styleId="af0">
    <w:name w:val="Текст примечания Знак"/>
    <w:basedOn w:val="a1"/>
    <w:link w:val="af"/>
    <w:uiPriority w:val="99"/>
    <w:locked/>
    <w:rsid w:val="00F006A5"/>
    <w:rPr>
      <w:rFonts w:cs="Times New Roman"/>
      <w:sz w:val="20"/>
      <w:szCs w:val="20"/>
    </w:rPr>
  </w:style>
  <w:style w:type="paragraph" w:styleId="af1">
    <w:name w:val="Balloon Text"/>
    <w:basedOn w:val="a0"/>
    <w:link w:val="af2"/>
    <w:uiPriority w:val="99"/>
    <w:semiHidden/>
    <w:rsid w:val="00F006A5"/>
    <w:pPr>
      <w:spacing w:after="0" w:line="240" w:lineRule="auto"/>
    </w:pPr>
    <w:rPr>
      <w:rFonts w:ascii="Segoe UI" w:hAnsi="Segoe UI" w:cs="Segoe UI"/>
      <w:sz w:val="18"/>
      <w:szCs w:val="18"/>
    </w:rPr>
  </w:style>
  <w:style w:type="character" w:customStyle="1" w:styleId="af2">
    <w:name w:val="Текст выноски Знак"/>
    <w:basedOn w:val="a1"/>
    <w:link w:val="af1"/>
    <w:uiPriority w:val="99"/>
    <w:semiHidden/>
    <w:locked/>
    <w:rsid w:val="00F006A5"/>
    <w:rPr>
      <w:rFonts w:ascii="Segoe UI" w:hAnsi="Segoe UI" w:cs="Segoe UI"/>
      <w:sz w:val="18"/>
      <w:szCs w:val="18"/>
    </w:rPr>
  </w:style>
  <w:style w:type="paragraph" w:customStyle="1" w:styleId="af3">
    <w:name w:val="Содержимое врезки"/>
    <w:basedOn w:val="a0"/>
    <w:uiPriority w:val="99"/>
    <w:rsid w:val="003219C8"/>
    <w:pPr>
      <w:suppressAutoHyphens/>
      <w:autoSpaceDN w:val="0"/>
      <w:spacing w:after="0" w:line="240" w:lineRule="auto"/>
      <w:textAlignment w:val="baseline"/>
    </w:pPr>
    <w:rPr>
      <w:rFonts w:ascii="Times New Roman" w:eastAsia="Times New Roman" w:hAnsi="Times New Roman"/>
      <w:sz w:val="20"/>
      <w:szCs w:val="20"/>
      <w:lang w:eastAsia="ru-RU"/>
    </w:rPr>
  </w:style>
  <w:style w:type="paragraph" w:styleId="af4">
    <w:name w:val="Body Text Indent"/>
    <w:basedOn w:val="a0"/>
    <w:link w:val="af5"/>
    <w:uiPriority w:val="99"/>
    <w:rsid w:val="003219C8"/>
    <w:pPr>
      <w:spacing w:after="0" w:line="240" w:lineRule="auto"/>
      <w:ind w:firstLine="720"/>
      <w:jc w:val="both"/>
    </w:pPr>
    <w:rPr>
      <w:rFonts w:ascii="Times New Roman" w:eastAsia="Times New Roman" w:hAnsi="Times New Roman"/>
      <w:sz w:val="28"/>
      <w:szCs w:val="20"/>
      <w:lang w:eastAsia="ru-RU"/>
    </w:rPr>
  </w:style>
  <w:style w:type="character" w:customStyle="1" w:styleId="af5">
    <w:name w:val="Основной текст с отступом Знак"/>
    <w:basedOn w:val="a1"/>
    <w:link w:val="af4"/>
    <w:uiPriority w:val="99"/>
    <w:locked/>
    <w:rsid w:val="003219C8"/>
    <w:rPr>
      <w:rFonts w:ascii="Times New Roman" w:hAnsi="Times New Roman" w:cs="Times New Roman"/>
      <w:sz w:val="20"/>
      <w:szCs w:val="20"/>
      <w:lang w:eastAsia="ru-RU"/>
    </w:rPr>
  </w:style>
  <w:style w:type="paragraph" w:styleId="31">
    <w:name w:val="Body Text 3"/>
    <w:basedOn w:val="a0"/>
    <w:link w:val="32"/>
    <w:uiPriority w:val="99"/>
    <w:semiHidden/>
    <w:rsid w:val="00EF0B66"/>
    <w:pPr>
      <w:spacing w:after="120"/>
    </w:pPr>
    <w:rPr>
      <w:sz w:val="16"/>
      <w:szCs w:val="16"/>
    </w:rPr>
  </w:style>
  <w:style w:type="character" w:customStyle="1" w:styleId="32">
    <w:name w:val="Основной текст 3 Знак"/>
    <w:basedOn w:val="a1"/>
    <w:link w:val="31"/>
    <w:uiPriority w:val="99"/>
    <w:semiHidden/>
    <w:locked/>
    <w:rsid w:val="00EF0B66"/>
    <w:rPr>
      <w:rFonts w:cs="Times New Roman"/>
      <w:sz w:val="16"/>
      <w:szCs w:val="16"/>
    </w:rPr>
  </w:style>
  <w:style w:type="character" w:customStyle="1" w:styleId="af6">
    <w:name w:val="Сноска_"/>
    <w:basedOn w:val="a1"/>
    <w:link w:val="af7"/>
    <w:uiPriority w:val="99"/>
    <w:locked/>
    <w:rsid w:val="004763FC"/>
    <w:rPr>
      <w:rFonts w:ascii="Times New Roman" w:hAnsi="Times New Roman" w:cs="Times New Roman"/>
      <w:b/>
      <w:bCs/>
      <w:sz w:val="18"/>
      <w:szCs w:val="18"/>
      <w:shd w:val="clear" w:color="auto" w:fill="FFFFFF"/>
    </w:rPr>
  </w:style>
  <w:style w:type="character" w:customStyle="1" w:styleId="110">
    <w:name w:val="Основной текст (11)_"/>
    <w:basedOn w:val="a1"/>
    <w:link w:val="111"/>
    <w:uiPriority w:val="99"/>
    <w:locked/>
    <w:rsid w:val="004763FC"/>
    <w:rPr>
      <w:rFonts w:ascii="Times New Roman" w:hAnsi="Times New Roman" w:cs="Times New Roman"/>
      <w:shd w:val="clear" w:color="auto" w:fill="FFFFFF"/>
    </w:rPr>
  </w:style>
  <w:style w:type="character" w:customStyle="1" w:styleId="120">
    <w:name w:val="Основной текст (12)_"/>
    <w:basedOn w:val="a1"/>
    <w:link w:val="121"/>
    <w:uiPriority w:val="99"/>
    <w:locked/>
    <w:rsid w:val="004763FC"/>
    <w:rPr>
      <w:rFonts w:ascii="Times New Roman" w:hAnsi="Times New Roman" w:cs="Times New Roman"/>
      <w:sz w:val="26"/>
      <w:szCs w:val="26"/>
      <w:shd w:val="clear" w:color="auto" w:fill="FFFFFF"/>
    </w:rPr>
  </w:style>
  <w:style w:type="character" w:customStyle="1" w:styleId="211pt">
    <w:name w:val="Основной текст (2) + 11 pt"/>
    <w:basedOn w:val="22"/>
    <w:uiPriority w:val="99"/>
    <w:rsid w:val="004763FC"/>
    <w:rPr>
      <w:rFonts w:ascii="Times New Roman" w:hAnsi="Times New Roman" w:cs="Times New Roman"/>
      <w:color w:val="000000"/>
      <w:spacing w:val="0"/>
      <w:w w:val="100"/>
      <w:position w:val="0"/>
      <w:sz w:val="22"/>
      <w:szCs w:val="22"/>
      <w:u w:val="none"/>
      <w:shd w:val="clear" w:color="auto" w:fill="FFFFFF"/>
      <w:lang w:val="ru-RU" w:eastAsia="ru-RU"/>
    </w:rPr>
  </w:style>
  <w:style w:type="character" w:customStyle="1" w:styleId="11Exact">
    <w:name w:val="Основной текст (11) Exact"/>
    <w:basedOn w:val="a1"/>
    <w:uiPriority w:val="99"/>
    <w:rsid w:val="004763FC"/>
    <w:rPr>
      <w:rFonts w:ascii="Times New Roman" w:hAnsi="Times New Roman" w:cs="Times New Roman"/>
      <w:sz w:val="22"/>
      <w:szCs w:val="22"/>
      <w:u w:val="none"/>
    </w:rPr>
  </w:style>
  <w:style w:type="character" w:customStyle="1" w:styleId="af8">
    <w:name w:val="Подпись к таблице_"/>
    <w:basedOn w:val="a1"/>
    <w:link w:val="af9"/>
    <w:uiPriority w:val="99"/>
    <w:locked/>
    <w:rsid w:val="004763FC"/>
    <w:rPr>
      <w:rFonts w:ascii="Times New Roman" w:hAnsi="Times New Roman" w:cs="Times New Roman"/>
      <w:shd w:val="clear" w:color="auto" w:fill="FFFFFF"/>
    </w:rPr>
  </w:style>
  <w:style w:type="character" w:customStyle="1" w:styleId="211">
    <w:name w:val="Основной текст (2) + 11"/>
    <w:aliases w:val="5 pt,Курсив"/>
    <w:basedOn w:val="22"/>
    <w:uiPriority w:val="99"/>
    <w:rsid w:val="004763FC"/>
    <w:rPr>
      <w:rFonts w:ascii="Times New Roman" w:hAnsi="Times New Roman" w:cs="Times New Roman"/>
      <w:i/>
      <w:iCs/>
      <w:color w:val="000000"/>
      <w:spacing w:val="0"/>
      <w:w w:val="100"/>
      <w:position w:val="0"/>
      <w:sz w:val="23"/>
      <w:szCs w:val="23"/>
      <w:u w:val="none"/>
      <w:shd w:val="clear" w:color="auto" w:fill="FFFFFF"/>
      <w:lang w:val="ru-RU" w:eastAsia="ru-RU"/>
    </w:rPr>
  </w:style>
  <w:style w:type="paragraph" w:customStyle="1" w:styleId="af7">
    <w:name w:val="Сноска"/>
    <w:basedOn w:val="a0"/>
    <w:link w:val="af6"/>
    <w:uiPriority w:val="99"/>
    <w:rsid w:val="004763FC"/>
    <w:pPr>
      <w:widowControl w:val="0"/>
      <w:shd w:val="clear" w:color="auto" w:fill="FFFFFF"/>
      <w:spacing w:after="0" w:line="240" w:lineRule="atLeast"/>
    </w:pPr>
    <w:rPr>
      <w:rFonts w:ascii="Times New Roman" w:eastAsia="Times New Roman" w:hAnsi="Times New Roman"/>
      <w:b/>
      <w:bCs/>
      <w:sz w:val="18"/>
      <w:szCs w:val="18"/>
    </w:rPr>
  </w:style>
  <w:style w:type="paragraph" w:customStyle="1" w:styleId="121">
    <w:name w:val="Основной текст (12)"/>
    <w:basedOn w:val="a0"/>
    <w:link w:val="120"/>
    <w:uiPriority w:val="99"/>
    <w:rsid w:val="004763FC"/>
    <w:pPr>
      <w:widowControl w:val="0"/>
      <w:shd w:val="clear" w:color="auto" w:fill="FFFFFF"/>
      <w:spacing w:after="0" w:line="240" w:lineRule="atLeast"/>
    </w:pPr>
    <w:rPr>
      <w:rFonts w:ascii="Times New Roman" w:eastAsia="Times New Roman" w:hAnsi="Times New Roman"/>
      <w:sz w:val="26"/>
      <w:szCs w:val="26"/>
    </w:rPr>
  </w:style>
  <w:style w:type="paragraph" w:customStyle="1" w:styleId="111">
    <w:name w:val="Основной текст (11)"/>
    <w:basedOn w:val="a0"/>
    <w:link w:val="110"/>
    <w:uiPriority w:val="99"/>
    <w:rsid w:val="004763FC"/>
    <w:pPr>
      <w:widowControl w:val="0"/>
      <w:shd w:val="clear" w:color="auto" w:fill="FFFFFF"/>
      <w:spacing w:before="900" w:after="360" w:line="240" w:lineRule="atLeast"/>
    </w:pPr>
    <w:rPr>
      <w:rFonts w:ascii="Times New Roman" w:eastAsia="Times New Roman" w:hAnsi="Times New Roman"/>
    </w:rPr>
  </w:style>
  <w:style w:type="paragraph" w:customStyle="1" w:styleId="af9">
    <w:name w:val="Подпись к таблице"/>
    <w:basedOn w:val="a0"/>
    <w:link w:val="af8"/>
    <w:uiPriority w:val="99"/>
    <w:rsid w:val="004763FC"/>
    <w:pPr>
      <w:widowControl w:val="0"/>
      <w:shd w:val="clear" w:color="auto" w:fill="FFFFFF"/>
      <w:spacing w:after="0" w:line="240" w:lineRule="atLeast"/>
    </w:pPr>
    <w:rPr>
      <w:rFonts w:ascii="Times New Roman" w:eastAsia="Times New Roman" w:hAnsi="Times New Roman"/>
    </w:rPr>
  </w:style>
  <w:style w:type="paragraph" w:customStyle="1" w:styleId="ConsPlusNonformat">
    <w:name w:val="ConsPlusNonformat"/>
    <w:uiPriority w:val="99"/>
    <w:rsid w:val="004763FC"/>
    <w:pPr>
      <w:widowControl w:val="0"/>
      <w:autoSpaceDE w:val="0"/>
      <w:autoSpaceDN w:val="0"/>
    </w:pPr>
    <w:rPr>
      <w:rFonts w:ascii="Courier New" w:eastAsia="Times New Roman" w:hAnsi="Courier New" w:cs="Courier New"/>
      <w:sz w:val="20"/>
    </w:rPr>
  </w:style>
  <w:style w:type="paragraph" w:styleId="afa">
    <w:name w:val="Body Text"/>
    <w:basedOn w:val="a0"/>
    <w:link w:val="13"/>
    <w:uiPriority w:val="99"/>
    <w:semiHidden/>
    <w:rsid w:val="006D2150"/>
    <w:pPr>
      <w:spacing w:after="120"/>
    </w:pPr>
  </w:style>
  <w:style w:type="character" w:customStyle="1" w:styleId="13">
    <w:name w:val="Основной текст Знак1"/>
    <w:basedOn w:val="a1"/>
    <w:link w:val="afa"/>
    <w:uiPriority w:val="99"/>
    <w:locked/>
    <w:rsid w:val="006D2150"/>
    <w:rPr>
      <w:rFonts w:cs="Times New Roman"/>
    </w:rPr>
  </w:style>
  <w:style w:type="character" w:customStyle="1" w:styleId="afb">
    <w:name w:val="Основной текст Знак"/>
    <w:basedOn w:val="a1"/>
    <w:uiPriority w:val="99"/>
    <w:rsid w:val="003028A4"/>
    <w:rPr>
      <w:rFonts w:ascii="Times New Roman" w:hAnsi="Times New Roman" w:cs="Times New Roman"/>
      <w:sz w:val="24"/>
      <w:szCs w:val="24"/>
      <w:lang w:eastAsia="ru-RU"/>
    </w:rPr>
  </w:style>
  <w:style w:type="character" w:customStyle="1" w:styleId="afc">
    <w:name w:val="Цветовое выделение"/>
    <w:uiPriority w:val="99"/>
    <w:rsid w:val="003028A4"/>
    <w:rPr>
      <w:b/>
      <w:color w:val="26282F"/>
    </w:rPr>
  </w:style>
  <w:style w:type="character" w:customStyle="1" w:styleId="afd">
    <w:name w:val="Гипертекстовая ссылка"/>
    <w:uiPriority w:val="99"/>
    <w:rsid w:val="003028A4"/>
    <w:rPr>
      <w:color w:val="106BBE"/>
    </w:rPr>
  </w:style>
  <w:style w:type="character" w:customStyle="1" w:styleId="91">
    <w:name w:val="Основной текст (9)_"/>
    <w:link w:val="92"/>
    <w:uiPriority w:val="99"/>
    <w:locked/>
    <w:rsid w:val="003028A4"/>
    <w:rPr>
      <w:b/>
      <w:i/>
      <w:sz w:val="23"/>
      <w:shd w:val="clear" w:color="auto" w:fill="FFFFFF"/>
    </w:rPr>
  </w:style>
  <w:style w:type="paragraph" w:customStyle="1" w:styleId="92">
    <w:name w:val="Основной текст (9)"/>
    <w:basedOn w:val="a0"/>
    <w:link w:val="91"/>
    <w:uiPriority w:val="99"/>
    <w:rsid w:val="003028A4"/>
    <w:pPr>
      <w:widowControl w:val="0"/>
      <w:shd w:val="clear" w:color="auto" w:fill="FFFFFF"/>
      <w:spacing w:before="240" w:after="240" w:line="240" w:lineRule="atLeast"/>
      <w:ind w:hanging="2080"/>
      <w:jc w:val="both"/>
    </w:pPr>
    <w:rPr>
      <w:b/>
      <w:i/>
      <w:sz w:val="23"/>
      <w:szCs w:val="20"/>
      <w:shd w:val="clear" w:color="auto" w:fill="FFFFFF"/>
      <w:lang w:eastAsia="ru-RU"/>
    </w:rPr>
  </w:style>
  <w:style w:type="character" w:styleId="afe">
    <w:name w:val="Hyperlink"/>
    <w:basedOn w:val="a1"/>
    <w:uiPriority w:val="99"/>
    <w:rsid w:val="003028A4"/>
    <w:rPr>
      <w:rFonts w:cs="Times New Roman"/>
      <w:color w:val="0000FF"/>
      <w:u w:val="single"/>
    </w:rPr>
  </w:style>
  <w:style w:type="character" w:customStyle="1" w:styleId="aff">
    <w:name w:val="Основной текст + Курсив"/>
    <w:uiPriority w:val="99"/>
    <w:rsid w:val="003028A4"/>
    <w:rPr>
      <w:rFonts w:ascii="Times New Roman" w:hAnsi="Times New Roman"/>
      <w:i/>
      <w:sz w:val="23"/>
      <w:shd w:val="clear" w:color="auto" w:fill="FFFFFF"/>
    </w:rPr>
  </w:style>
  <w:style w:type="paragraph" w:customStyle="1" w:styleId="aff0">
    <w:name w:val="Комментарий"/>
    <w:basedOn w:val="a0"/>
    <w:next w:val="a0"/>
    <w:uiPriority w:val="99"/>
    <w:rsid w:val="003028A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 w:val="24"/>
      <w:szCs w:val="24"/>
      <w:lang w:eastAsia="ru-RU"/>
    </w:rPr>
  </w:style>
  <w:style w:type="paragraph" w:customStyle="1" w:styleId="aff1">
    <w:name w:val="Информация о версии"/>
    <w:basedOn w:val="aff0"/>
    <w:next w:val="a0"/>
    <w:uiPriority w:val="99"/>
    <w:rsid w:val="003028A4"/>
    <w:rPr>
      <w:i/>
      <w:iCs/>
    </w:rPr>
  </w:style>
  <w:style w:type="character" w:customStyle="1" w:styleId="24">
    <w:name w:val="Заголовок №2_"/>
    <w:link w:val="25"/>
    <w:uiPriority w:val="99"/>
    <w:locked/>
    <w:rsid w:val="003028A4"/>
    <w:rPr>
      <w:b/>
      <w:sz w:val="23"/>
      <w:shd w:val="clear" w:color="auto" w:fill="FFFFFF"/>
    </w:rPr>
  </w:style>
  <w:style w:type="paragraph" w:customStyle="1" w:styleId="25">
    <w:name w:val="Заголовок №2"/>
    <w:basedOn w:val="a0"/>
    <w:link w:val="24"/>
    <w:uiPriority w:val="99"/>
    <w:rsid w:val="003028A4"/>
    <w:pPr>
      <w:widowControl w:val="0"/>
      <w:shd w:val="clear" w:color="auto" w:fill="FFFFFF"/>
      <w:spacing w:after="240" w:line="240" w:lineRule="atLeast"/>
      <w:ind w:hanging="1160"/>
      <w:jc w:val="both"/>
      <w:outlineLvl w:val="1"/>
    </w:pPr>
    <w:rPr>
      <w:b/>
      <w:sz w:val="23"/>
      <w:szCs w:val="20"/>
      <w:shd w:val="clear" w:color="auto" w:fill="FFFFFF"/>
      <w:lang w:eastAsia="ru-RU"/>
    </w:rPr>
  </w:style>
  <w:style w:type="character" w:customStyle="1" w:styleId="93">
    <w:name w:val="Основной текст (9) + Не полужирный"/>
    <w:aliases w:val="Не курсив"/>
    <w:uiPriority w:val="99"/>
    <w:rsid w:val="003028A4"/>
    <w:rPr>
      <w:rFonts w:ascii="Times New Roman" w:hAnsi="Times New Roman"/>
      <w:sz w:val="23"/>
      <w:shd w:val="clear" w:color="auto" w:fill="FFFFFF"/>
    </w:rPr>
  </w:style>
  <w:style w:type="paragraph" w:customStyle="1" w:styleId="aligncenter">
    <w:name w:val="align_center"/>
    <w:basedOn w:val="a0"/>
    <w:uiPriority w:val="99"/>
    <w:rsid w:val="003028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2">
    <w:name w:val="Таблицы (моноширинный)"/>
    <w:basedOn w:val="a0"/>
    <w:next w:val="a0"/>
    <w:uiPriority w:val="99"/>
    <w:rsid w:val="003028A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ff3">
    <w:name w:val="annotation subject"/>
    <w:basedOn w:val="af"/>
    <w:next w:val="af"/>
    <w:link w:val="aff4"/>
    <w:uiPriority w:val="99"/>
    <w:semiHidden/>
    <w:rsid w:val="003028A4"/>
    <w:pPr>
      <w:spacing w:after="0"/>
    </w:pPr>
    <w:rPr>
      <w:rFonts w:ascii="Times New Roman" w:eastAsia="Times New Roman" w:hAnsi="Times New Roman"/>
      <w:b/>
      <w:bCs/>
      <w:lang w:eastAsia="ru-RU"/>
    </w:rPr>
  </w:style>
  <w:style w:type="character" w:customStyle="1" w:styleId="aff4">
    <w:name w:val="Тема примечания Знак"/>
    <w:basedOn w:val="af0"/>
    <w:link w:val="aff3"/>
    <w:uiPriority w:val="99"/>
    <w:semiHidden/>
    <w:locked/>
    <w:rsid w:val="003028A4"/>
    <w:rPr>
      <w:rFonts w:eastAsia="Times New Roman" w:cs="Times New Roman"/>
      <w:b/>
      <w:bCs/>
      <w:sz w:val="20"/>
      <w:szCs w:val="20"/>
      <w:lang w:val="ru-RU" w:eastAsia="ru-RU" w:bidi="ar-SA"/>
    </w:rPr>
  </w:style>
  <w:style w:type="paragraph" w:styleId="aff5">
    <w:name w:val="Normal (Web)"/>
    <w:aliases w:val="_а_Е’__ (дќа) И’ц_1,_а_Е’__ (дќа) И’ц_ И’ц_,___С¬__ (_x_) ÷¬__1,___С¬__ (_x_) ÷¬__ ÷¬__"/>
    <w:basedOn w:val="a0"/>
    <w:link w:val="aff6"/>
    <w:uiPriority w:val="99"/>
    <w:rsid w:val="003028A4"/>
    <w:pPr>
      <w:spacing w:before="100" w:beforeAutospacing="1" w:after="100" w:afterAutospacing="1" w:line="240" w:lineRule="auto"/>
    </w:pPr>
    <w:rPr>
      <w:rFonts w:eastAsia="Times New Roman"/>
      <w:sz w:val="24"/>
      <w:szCs w:val="20"/>
      <w:lang w:eastAsia="ru-RU"/>
    </w:rPr>
  </w:style>
  <w:style w:type="character" w:customStyle="1" w:styleId="aff6">
    <w:name w:val="Обычный (веб) Знак"/>
    <w:aliases w:val="_а_Е’__ (дќа) И’ц_1 Знак,_а_Е’__ (дќа) И’ц_ И’ц_ Знак,___С¬__ (_x_) ÷¬__1 Знак,___С¬__ (_x_) ÷¬__ ÷¬__ Знак"/>
    <w:link w:val="aff5"/>
    <w:uiPriority w:val="99"/>
    <w:locked/>
    <w:rsid w:val="003028A4"/>
    <w:rPr>
      <w:rFonts w:eastAsia="Times New Roman"/>
      <w:sz w:val="24"/>
      <w:lang w:val="ru-RU" w:eastAsia="ru-RU"/>
    </w:rPr>
  </w:style>
  <w:style w:type="character" w:customStyle="1" w:styleId="ConsPlusNormal0">
    <w:name w:val="ConsPlusNormal Знак"/>
    <w:link w:val="ConsPlusNormal"/>
    <w:uiPriority w:val="99"/>
    <w:locked/>
    <w:rsid w:val="003028A4"/>
    <w:rPr>
      <w:rFonts w:eastAsia="Times New Roman"/>
      <w:sz w:val="22"/>
      <w:lang w:val="ru-RU" w:eastAsia="ru-RU"/>
    </w:rPr>
  </w:style>
  <w:style w:type="paragraph" w:customStyle="1" w:styleId="10">
    <w:name w:val="Стиль1"/>
    <w:basedOn w:val="ac"/>
    <w:link w:val="14"/>
    <w:uiPriority w:val="99"/>
    <w:rsid w:val="003028A4"/>
    <w:pPr>
      <w:numPr>
        <w:numId w:val="3"/>
      </w:numPr>
      <w:shd w:val="clear" w:color="auto" w:fill="FFFFFF"/>
      <w:tabs>
        <w:tab w:val="left" w:pos="1134"/>
      </w:tabs>
      <w:spacing w:after="0" w:line="276" w:lineRule="auto"/>
      <w:jc w:val="both"/>
      <w:textAlignment w:val="baseline"/>
    </w:pPr>
    <w:rPr>
      <w:rFonts w:ascii="Arial" w:hAnsi="Arial"/>
      <w:b/>
      <w:spacing w:val="2"/>
      <w:sz w:val="29"/>
      <w:szCs w:val="20"/>
      <w:lang w:eastAsia="ru-RU"/>
    </w:rPr>
  </w:style>
  <w:style w:type="character" w:customStyle="1" w:styleId="ad">
    <w:name w:val="Абзац списка Знак"/>
    <w:aliases w:val="Абзац списка нумерованный Знак,ТЗ список Знак"/>
    <w:basedOn w:val="a1"/>
    <w:link w:val="ac"/>
    <w:uiPriority w:val="99"/>
    <w:locked/>
    <w:rsid w:val="003028A4"/>
    <w:rPr>
      <w:rFonts w:ascii="Calibri" w:hAnsi="Calibri" w:cs="Times New Roman"/>
      <w:sz w:val="22"/>
      <w:szCs w:val="22"/>
      <w:lang w:val="ru-RU" w:eastAsia="en-US" w:bidi="ar-SA"/>
    </w:rPr>
  </w:style>
  <w:style w:type="paragraph" w:styleId="aff7">
    <w:name w:val="No Spacing"/>
    <w:link w:val="aff8"/>
    <w:uiPriority w:val="99"/>
    <w:qFormat/>
    <w:rsid w:val="003028A4"/>
    <w:pPr>
      <w:spacing w:after="200" w:line="276" w:lineRule="auto"/>
    </w:pPr>
    <w:rPr>
      <w:lang w:eastAsia="en-US"/>
    </w:rPr>
  </w:style>
  <w:style w:type="paragraph" w:customStyle="1" w:styleId="Char">
    <w:name w:val="Char Знак Знак Знак Знак Знак Знак"/>
    <w:basedOn w:val="a0"/>
    <w:uiPriority w:val="99"/>
    <w:rsid w:val="003028A4"/>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f9">
    <w:name w:val="Основной текст_"/>
    <w:link w:val="15"/>
    <w:uiPriority w:val="99"/>
    <w:locked/>
    <w:rsid w:val="003028A4"/>
    <w:rPr>
      <w:sz w:val="26"/>
      <w:shd w:val="clear" w:color="auto" w:fill="FFFFFF"/>
    </w:rPr>
  </w:style>
  <w:style w:type="paragraph" w:customStyle="1" w:styleId="15">
    <w:name w:val="Основной текст1"/>
    <w:basedOn w:val="a0"/>
    <w:link w:val="aff9"/>
    <w:uiPriority w:val="99"/>
    <w:rsid w:val="003028A4"/>
    <w:pPr>
      <w:widowControl w:val="0"/>
      <w:shd w:val="clear" w:color="auto" w:fill="FFFFFF"/>
      <w:spacing w:after="300" w:line="326" w:lineRule="exact"/>
      <w:ind w:hanging="340"/>
      <w:jc w:val="center"/>
    </w:pPr>
    <w:rPr>
      <w:sz w:val="26"/>
      <w:szCs w:val="20"/>
      <w:shd w:val="clear" w:color="auto" w:fill="FFFFFF"/>
      <w:lang w:eastAsia="ru-RU"/>
    </w:rPr>
  </w:style>
  <w:style w:type="paragraph" w:styleId="affa">
    <w:name w:val="endnote text"/>
    <w:basedOn w:val="a0"/>
    <w:link w:val="affb"/>
    <w:uiPriority w:val="99"/>
    <w:rsid w:val="003028A4"/>
    <w:pPr>
      <w:autoSpaceDE w:val="0"/>
      <w:autoSpaceDN w:val="0"/>
      <w:spacing w:after="0" w:line="240" w:lineRule="auto"/>
    </w:pPr>
    <w:rPr>
      <w:rFonts w:ascii="Times New Roman" w:eastAsia="Times New Roman" w:hAnsi="Times New Roman"/>
      <w:sz w:val="20"/>
      <w:szCs w:val="20"/>
      <w:lang w:eastAsia="ru-RU"/>
    </w:rPr>
  </w:style>
  <w:style w:type="character" w:customStyle="1" w:styleId="affb">
    <w:name w:val="Текст концевой сноски Знак"/>
    <w:basedOn w:val="a1"/>
    <w:link w:val="affa"/>
    <w:uiPriority w:val="99"/>
    <w:locked/>
    <w:rsid w:val="003028A4"/>
    <w:rPr>
      <w:rFonts w:eastAsia="Times New Roman" w:cs="Times New Roman"/>
      <w:lang w:val="ru-RU" w:eastAsia="ru-RU" w:bidi="ar-SA"/>
    </w:rPr>
  </w:style>
  <w:style w:type="character" w:styleId="affc">
    <w:name w:val="endnote reference"/>
    <w:basedOn w:val="a1"/>
    <w:uiPriority w:val="99"/>
    <w:rsid w:val="003028A4"/>
    <w:rPr>
      <w:rFonts w:cs="Times New Roman"/>
      <w:vertAlign w:val="superscript"/>
    </w:rPr>
  </w:style>
  <w:style w:type="paragraph" w:styleId="affd">
    <w:name w:val="Revision"/>
    <w:hidden/>
    <w:uiPriority w:val="99"/>
    <w:semiHidden/>
    <w:rsid w:val="003028A4"/>
    <w:rPr>
      <w:lang w:eastAsia="en-US"/>
    </w:rPr>
  </w:style>
  <w:style w:type="paragraph" w:customStyle="1" w:styleId="1110">
    <w:name w:val="Рег. 1.1.1"/>
    <w:basedOn w:val="a0"/>
    <w:uiPriority w:val="99"/>
    <w:rsid w:val="003028A4"/>
    <w:pPr>
      <w:spacing w:after="0" w:line="276" w:lineRule="auto"/>
      <w:jc w:val="both"/>
    </w:pPr>
    <w:rPr>
      <w:rFonts w:ascii="Times New Roman" w:eastAsia="Times New Roman" w:hAnsi="Times New Roman"/>
      <w:sz w:val="28"/>
      <w:szCs w:val="28"/>
      <w:lang w:eastAsia="ru-RU"/>
    </w:rPr>
  </w:style>
  <w:style w:type="paragraph" w:customStyle="1" w:styleId="112">
    <w:name w:val="Рег. Основной текст уровнеь 1.1 (базовый)"/>
    <w:basedOn w:val="ConsPlusNormal"/>
    <w:uiPriority w:val="99"/>
    <w:rsid w:val="003028A4"/>
    <w:pPr>
      <w:widowControl/>
      <w:autoSpaceDE/>
      <w:autoSpaceDN/>
      <w:spacing w:line="276" w:lineRule="auto"/>
      <w:jc w:val="both"/>
    </w:pPr>
    <w:rPr>
      <w:rFonts w:ascii="Times New Roman" w:eastAsia="Calibri" w:hAnsi="Times New Roman"/>
      <w:sz w:val="28"/>
      <w:szCs w:val="28"/>
      <w:lang w:eastAsia="en-US"/>
    </w:rPr>
  </w:style>
  <w:style w:type="paragraph" w:customStyle="1" w:styleId="Default">
    <w:name w:val="Default"/>
    <w:uiPriority w:val="99"/>
    <w:rsid w:val="003028A4"/>
    <w:pPr>
      <w:autoSpaceDE w:val="0"/>
      <w:autoSpaceDN w:val="0"/>
      <w:adjustRightInd w:val="0"/>
    </w:pPr>
    <w:rPr>
      <w:rFonts w:ascii="Times New Roman" w:eastAsia="Times New Roman" w:hAnsi="Times New Roman"/>
      <w:color w:val="000000"/>
      <w:sz w:val="24"/>
      <w:szCs w:val="24"/>
    </w:rPr>
  </w:style>
  <w:style w:type="character" w:customStyle="1" w:styleId="16">
    <w:name w:val="Текст концевой сноски Знак1"/>
    <w:uiPriority w:val="99"/>
    <w:rsid w:val="003028A4"/>
    <w:rPr>
      <w:rFonts w:ascii="Calibri" w:hAnsi="Calibri"/>
      <w:sz w:val="24"/>
    </w:rPr>
  </w:style>
  <w:style w:type="paragraph" w:customStyle="1" w:styleId="affe">
    <w:name w:val="обычный приложения"/>
    <w:basedOn w:val="a0"/>
    <w:uiPriority w:val="99"/>
    <w:rsid w:val="003028A4"/>
    <w:pPr>
      <w:spacing w:after="200" w:line="276" w:lineRule="auto"/>
      <w:jc w:val="center"/>
    </w:pPr>
    <w:rPr>
      <w:rFonts w:ascii="Times New Roman" w:hAnsi="Times New Roman"/>
      <w:b/>
      <w:sz w:val="24"/>
    </w:rPr>
  </w:style>
  <w:style w:type="character" w:styleId="afff">
    <w:name w:val="Emphasis"/>
    <w:basedOn w:val="a1"/>
    <w:uiPriority w:val="99"/>
    <w:qFormat/>
    <w:locked/>
    <w:rsid w:val="003028A4"/>
    <w:rPr>
      <w:rFonts w:cs="Times New Roman"/>
      <w:i/>
    </w:rPr>
  </w:style>
  <w:style w:type="paragraph" w:styleId="afff0">
    <w:name w:val="Document Map"/>
    <w:basedOn w:val="a0"/>
    <w:link w:val="afff1"/>
    <w:uiPriority w:val="99"/>
    <w:semiHidden/>
    <w:rsid w:val="003028A4"/>
    <w:pPr>
      <w:spacing w:after="0" w:line="240" w:lineRule="auto"/>
    </w:pPr>
    <w:rPr>
      <w:rFonts w:ascii="Tahoma" w:eastAsia="Times New Roman" w:hAnsi="Tahoma" w:cs="Tahoma"/>
      <w:sz w:val="16"/>
      <w:szCs w:val="16"/>
      <w:lang w:eastAsia="ru-RU"/>
    </w:rPr>
  </w:style>
  <w:style w:type="character" w:customStyle="1" w:styleId="afff1">
    <w:name w:val="Схема документа Знак"/>
    <w:basedOn w:val="a1"/>
    <w:link w:val="afff0"/>
    <w:uiPriority w:val="99"/>
    <w:semiHidden/>
    <w:locked/>
    <w:rsid w:val="003028A4"/>
    <w:rPr>
      <w:rFonts w:ascii="Tahoma" w:hAnsi="Tahoma" w:cs="Tahoma"/>
      <w:sz w:val="16"/>
      <w:szCs w:val="16"/>
      <w:lang w:val="ru-RU" w:eastAsia="ru-RU" w:bidi="ar-SA"/>
    </w:rPr>
  </w:style>
  <w:style w:type="paragraph" w:customStyle="1" w:styleId="afff2">
    <w:name w:val="МУ Обычный стиль"/>
    <w:basedOn w:val="a0"/>
    <w:autoRedefine/>
    <w:uiPriority w:val="99"/>
    <w:rsid w:val="003028A4"/>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uiPriority w:val="99"/>
    <w:rsid w:val="003028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uiPriority w:val="99"/>
    <w:rsid w:val="003028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efaultFontHxMailStyle">
    <w:name w:val="Default Font HxMail Style"/>
    <w:uiPriority w:val="99"/>
    <w:rsid w:val="003028A4"/>
    <w:rPr>
      <w:rFonts w:ascii="Times New Roman" w:hAnsi="Times New Roman"/>
      <w:color w:val="5B9BD5"/>
      <w:u w:val="none"/>
      <w:effect w:val="none"/>
    </w:rPr>
  </w:style>
  <w:style w:type="character" w:customStyle="1" w:styleId="113">
    <w:name w:val="Заголовок 1 Знак1"/>
    <w:basedOn w:val="a1"/>
    <w:uiPriority w:val="99"/>
    <w:rsid w:val="003028A4"/>
    <w:rPr>
      <w:rFonts w:ascii="Cambria" w:hAnsi="Cambria" w:cs="Times New Roman"/>
      <w:color w:val="365F91"/>
      <w:sz w:val="32"/>
      <w:szCs w:val="32"/>
    </w:rPr>
  </w:style>
  <w:style w:type="paragraph" w:styleId="33">
    <w:name w:val="Body Text Indent 3"/>
    <w:basedOn w:val="a0"/>
    <w:link w:val="34"/>
    <w:uiPriority w:val="99"/>
    <w:rsid w:val="003028A4"/>
    <w:pPr>
      <w:spacing w:after="0" w:line="240" w:lineRule="auto"/>
      <w:ind w:firstLine="708"/>
      <w:jc w:val="both"/>
    </w:pPr>
    <w:rPr>
      <w:rFonts w:ascii="Times New Roman" w:eastAsia="Times New Roman" w:hAnsi="Times New Roman"/>
      <w:sz w:val="28"/>
      <w:szCs w:val="24"/>
      <w:lang w:eastAsia="ru-RU"/>
    </w:rPr>
  </w:style>
  <w:style w:type="character" w:customStyle="1" w:styleId="34">
    <w:name w:val="Основной текст с отступом 3 Знак"/>
    <w:basedOn w:val="a1"/>
    <w:link w:val="33"/>
    <w:uiPriority w:val="99"/>
    <w:locked/>
    <w:rsid w:val="003028A4"/>
    <w:rPr>
      <w:rFonts w:eastAsia="Times New Roman" w:cs="Times New Roman"/>
      <w:sz w:val="24"/>
      <w:szCs w:val="24"/>
      <w:lang w:val="ru-RU" w:eastAsia="ru-RU" w:bidi="ar-SA"/>
    </w:rPr>
  </w:style>
  <w:style w:type="paragraph" w:customStyle="1" w:styleId="210">
    <w:name w:val="Основной текст 21"/>
    <w:basedOn w:val="a0"/>
    <w:uiPriority w:val="99"/>
    <w:rsid w:val="003028A4"/>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3028A4"/>
    <w:pPr>
      <w:spacing w:line="240" w:lineRule="exact"/>
    </w:pPr>
    <w:rPr>
      <w:rFonts w:ascii="Verdana" w:eastAsia="Times New Roman" w:hAnsi="Verdana" w:cs="Verdana"/>
      <w:sz w:val="20"/>
      <w:szCs w:val="20"/>
      <w:lang w:val="en-US"/>
    </w:rPr>
  </w:style>
  <w:style w:type="paragraph" w:customStyle="1" w:styleId="Style7">
    <w:name w:val="Style7"/>
    <w:basedOn w:val="a0"/>
    <w:uiPriority w:val="99"/>
    <w:rsid w:val="003028A4"/>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7">
    <w:name w:val="1"/>
    <w:basedOn w:val="a0"/>
    <w:uiPriority w:val="99"/>
    <w:rsid w:val="003028A4"/>
    <w:pPr>
      <w:spacing w:before="100" w:beforeAutospacing="1" w:after="100" w:afterAutospacing="1" w:line="240" w:lineRule="auto"/>
    </w:pPr>
    <w:rPr>
      <w:rFonts w:ascii="Tahoma" w:eastAsia="Times New Roman" w:hAnsi="Tahoma"/>
      <w:sz w:val="20"/>
      <w:szCs w:val="20"/>
      <w:lang w:val="en-US"/>
    </w:rPr>
  </w:style>
  <w:style w:type="character" w:styleId="afff3">
    <w:name w:val="Strong"/>
    <w:basedOn w:val="a1"/>
    <w:uiPriority w:val="99"/>
    <w:qFormat/>
    <w:locked/>
    <w:rsid w:val="003028A4"/>
    <w:rPr>
      <w:rFonts w:cs="Times New Roman"/>
      <w:b/>
    </w:rPr>
  </w:style>
  <w:style w:type="paragraph" w:customStyle="1" w:styleId="18">
    <w:name w:val="Знак Знак Знак Знак1 Знак Знак Знак"/>
    <w:basedOn w:val="a0"/>
    <w:uiPriority w:val="99"/>
    <w:rsid w:val="003028A4"/>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uiPriority w:val="99"/>
    <w:rsid w:val="003028A4"/>
    <w:pPr>
      <w:numPr>
        <w:numId w:val="4"/>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uiPriority w:val="99"/>
    <w:rsid w:val="003028A4"/>
    <w:pPr>
      <w:numPr>
        <w:ilvl w:val="1"/>
        <w:numId w:val="4"/>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uiPriority w:val="99"/>
    <w:rsid w:val="003028A4"/>
    <w:pPr>
      <w:numPr>
        <w:ilvl w:val="2"/>
      </w:numPr>
      <w:tabs>
        <w:tab w:val="clear" w:pos="992"/>
        <w:tab w:val="clear" w:pos="1134"/>
        <w:tab w:val="clear" w:pos="9781"/>
        <w:tab w:val="left" w:pos="1418"/>
      </w:tabs>
      <w:outlineLvl w:val="2"/>
    </w:pPr>
  </w:style>
  <w:style w:type="paragraph" w:styleId="afff4">
    <w:name w:val="Plain Text"/>
    <w:basedOn w:val="a0"/>
    <w:link w:val="afff5"/>
    <w:uiPriority w:val="99"/>
    <w:rsid w:val="003028A4"/>
    <w:pPr>
      <w:spacing w:after="0" w:line="240" w:lineRule="auto"/>
    </w:pPr>
    <w:rPr>
      <w:rFonts w:ascii="Courier New" w:eastAsia="Times New Roman" w:hAnsi="Courier New" w:cs="Courier New"/>
      <w:sz w:val="20"/>
      <w:szCs w:val="20"/>
      <w:lang w:eastAsia="ru-RU"/>
    </w:rPr>
  </w:style>
  <w:style w:type="character" w:customStyle="1" w:styleId="afff5">
    <w:name w:val="Текст Знак"/>
    <w:basedOn w:val="a1"/>
    <w:link w:val="afff4"/>
    <w:uiPriority w:val="99"/>
    <w:locked/>
    <w:rsid w:val="003028A4"/>
    <w:rPr>
      <w:rFonts w:ascii="Courier New" w:hAnsi="Courier New" w:cs="Courier New"/>
      <w:lang w:val="ru-RU" w:eastAsia="ru-RU" w:bidi="ar-SA"/>
    </w:rPr>
  </w:style>
  <w:style w:type="paragraph" w:customStyle="1" w:styleId="19">
    <w:name w:val="Абзац списка1"/>
    <w:basedOn w:val="a0"/>
    <w:uiPriority w:val="99"/>
    <w:rsid w:val="003028A4"/>
    <w:pPr>
      <w:spacing w:after="0" w:line="240" w:lineRule="auto"/>
      <w:ind w:left="720"/>
      <w:contextualSpacing/>
    </w:pPr>
    <w:rPr>
      <w:rFonts w:ascii="Times New Roman" w:hAnsi="Times New Roman"/>
      <w:sz w:val="24"/>
      <w:szCs w:val="24"/>
      <w:lang w:eastAsia="ru-RU"/>
    </w:rPr>
  </w:style>
  <w:style w:type="paragraph" w:customStyle="1" w:styleId="1a">
    <w:name w:val="Знак Знак Знак Знак1 Знак Знак Знак Знак"/>
    <w:basedOn w:val="a0"/>
    <w:uiPriority w:val="99"/>
    <w:rsid w:val="003028A4"/>
    <w:pPr>
      <w:spacing w:before="100" w:beforeAutospacing="1" w:after="100" w:afterAutospacing="1" w:line="240" w:lineRule="auto"/>
    </w:pPr>
    <w:rPr>
      <w:rFonts w:ascii="Tahoma" w:eastAsia="Times New Roman" w:hAnsi="Tahoma"/>
      <w:sz w:val="20"/>
      <w:szCs w:val="20"/>
      <w:lang w:val="en-US"/>
    </w:rPr>
  </w:style>
  <w:style w:type="table" w:customStyle="1" w:styleId="26">
    <w:name w:val="2"/>
    <w:uiPriority w:val="99"/>
    <w:rsid w:val="003028A4"/>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1b">
    <w:name w:val="Сетка таблицы1"/>
    <w:uiPriority w:val="99"/>
    <w:rsid w:val="003028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uiPriority w:val="99"/>
    <w:rsid w:val="003028A4"/>
    <w:rPr>
      <w:rFonts w:ascii="Times New Roman" w:hAnsi="Times New Roman"/>
      <w:sz w:val="22"/>
    </w:rPr>
  </w:style>
  <w:style w:type="paragraph" w:customStyle="1" w:styleId="no-indent">
    <w:name w:val="no-indent"/>
    <w:basedOn w:val="a0"/>
    <w:uiPriority w:val="99"/>
    <w:rsid w:val="003028A4"/>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12">
    <w:name w:val="21"/>
    <w:uiPriority w:val="99"/>
    <w:rsid w:val="003028A4"/>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27">
    <w:name w:val="Сетка таблицы2"/>
    <w:uiPriority w:val="99"/>
    <w:rsid w:val="003028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22"/>
    <w:uiPriority w:val="99"/>
    <w:rsid w:val="003028A4"/>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35">
    <w:name w:val="Сетка таблицы3"/>
    <w:uiPriority w:val="99"/>
    <w:rsid w:val="003028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line number"/>
    <w:basedOn w:val="a1"/>
    <w:uiPriority w:val="99"/>
    <w:semiHidden/>
    <w:rsid w:val="003028A4"/>
    <w:rPr>
      <w:rFonts w:cs="Times New Roman"/>
    </w:rPr>
  </w:style>
  <w:style w:type="character" w:customStyle="1" w:styleId="blk">
    <w:name w:val="blk"/>
    <w:basedOn w:val="a1"/>
    <w:uiPriority w:val="99"/>
    <w:rsid w:val="003028A4"/>
    <w:rPr>
      <w:rFonts w:cs="Times New Roman"/>
    </w:rPr>
  </w:style>
  <w:style w:type="paragraph" w:customStyle="1" w:styleId="1c">
    <w:name w:val="Без интервала1"/>
    <w:uiPriority w:val="99"/>
    <w:rsid w:val="003028A4"/>
    <w:pPr>
      <w:suppressAutoHyphens/>
      <w:spacing w:line="100" w:lineRule="atLeast"/>
    </w:pPr>
    <w:rPr>
      <w:kern w:val="1"/>
      <w:lang w:eastAsia="ar-SA"/>
    </w:rPr>
  </w:style>
  <w:style w:type="character" w:customStyle="1" w:styleId="WW8Num5z2">
    <w:name w:val="WW8Num5z2"/>
    <w:uiPriority w:val="99"/>
    <w:rsid w:val="003028A4"/>
  </w:style>
  <w:style w:type="character" w:customStyle="1" w:styleId="14">
    <w:name w:val="Стиль1 Знак"/>
    <w:link w:val="10"/>
    <w:uiPriority w:val="99"/>
    <w:locked/>
    <w:rsid w:val="003028A4"/>
    <w:rPr>
      <w:rFonts w:ascii="Arial" w:hAnsi="Arial"/>
      <w:b/>
      <w:spacing w:val="2"/>
      <w:sz w:val="29"/>
      <w:lang w:val="ru-RU" w:eastAsia="ru-RU"/>
    </w:rPr>
  </w:style>
  <w:style w:type="paragraph" w:styleId="afff7">
    <w:name w:val="caption"/>
    <w:basedOn w:val="a0"/>
    <w:next w:val="a0"/>
    <w:uiPriority w:val="99"/>
    <w:qFormat/>
    <w:locked/>
    <w:rsid w:val="003028A4"/>
    <w:pPr>
      <w:spacing w:after="200" w:line="240" w:lineRule="auto"/>
    </w:pPr>
    <w:rPr>
      <w:rFonts w:eastAsia="Times New Roman"/>
      <w:i/>
      <w:iCs/>
      <w:color w:val="44546A"/>
      <w:sz w:val="18"/>
      <w:szCs w:val="18"/>
    </w:rPr>
  </w:style>
  <w:style w:type="paragraph" w:styleId="afff8">
    <w:name w:val="Title"/>
    <w:basedOn w:val="a0"/>
    <w:next w:val="a0"/>
    <w:link w:val="afff9"/>
    <w:uiPriority w:val="99"/>
    <w:qFormat/>
    <w:locked/>
    <w:rsid w:val="003028A4"/>
    <w:pPr>
      <w:spacing w:after="0" w:line="240" w:lineRule="auto"/>
      <w:contextualSpacing/>
    </w:pPr>
    <w:rPr>
      <w:rFonts w:ascii="Calibri Light" w:eastAsia="Times New Roman" w:hAnsi="Calibri Light"/>
      <w:spacing w:val="-10"/>
      <w:sz w:val="56"/>
      <w:szCs w:val="56"/>
      <w:lang w:eastAsia="ru-RU"/>
    </w:rPr>
  </w:style>
  <w:style w:type="character" w:customStyle="1" w:styleId="afff9">
    <w:name w:val="Название Знак"/>
    <w:basedOn w:val="a1"/>
    <w:link w:val="afff8"/>
    <w:uiPriority w:val="99"/>
    <w:locked/>
    <w:rsid w:val="003028A4"/>
    <w:rPr>
      <w:rFonts w:ascii="Calibri Light" w:hAnsi="Calibri Light" w:cs="Times New Roman"/>
      <w:spacing w:val="-10"/>
      <w:sz w:val="56"/>
      <w:szCs w:val="56"/>
      <w:lang w:val="ru-RU" w:eastAsia="ru-RU" w:bidi="ar-SA"/>
    </w:rPr>
  </w:style>
  <w:style w:type="paragraph" w:styleId="afffa">
    <w:name w:val="Subtitle"/>
    <w:basedOn w:val="a0"/>
    <w:next w:val="a0"/>
    <w:link w:val="afffb"/>
    <w:uiPriority w:val="99"/>
    <w:qFormat/>
    <w:locked/>
    <w:rsid w:val="003028A4"/>
    <w:pPr>
      <w:numPr>
        <w:ilvl w:val="1"/>
      </w:numPr>
    </w:pPr>
    <w:rPr>
      <w:rFonts w:eastAsia="Times New Roman"/>
      <w:color w:val="5A5A5A"/>
      <w:spacing w:val="15"/>
      <w:sz w:val="20"/>
      <w:szCs w:val="20"/>
      <w:lang w:eastAsia="ru-RU"/>
    </w:rPr>
  </w:style>
  <w:style w:type="character" w:customStyle="1" w:styleId="afffb">
    <w:name w:val="Подзаголовок Знак"/>
    <w:basedOn w:val="a1"/>
    <w:link w:val="afffa"/>
    <w:uiPriority w:val="99"/>
    <w:locked/>
    <w:rsid w:val="003028A4"/>
    <w:rPr>
      <w:rFonts w:ascii="Calibri" w:hAnsi="Calibri" w:cs="Times New Roman"/>
      <w:color w:val="5A5A5A"/>
      <w:spacing w:val="15"/>
      <w:lang w:val="ru-RU" w:eastAsia="ru-RU" w:bidi="ar-SA"/>
    </w:rPr>
  </w:style>
  <w:style w:type="paragraph" w:styleId="28">
    <w:name w:val="Quote"/>
    <w:basedOn w:val="a0"/>
    <w:next w:val="a0"/>
    <w:link w:val="29"/>
    <w:uiPriority w:val="99"/>
    <w:qFormat/>
    <w:rsid w:val="003028A4"/>
    <w:pPr>
      <w:spacing w:before="200"/>
      <w:ind w:left="864" w:right="864"/>
    </w:pPr>
    <w:rPr>
      <w:rFonts w:eastAsia="Times New Roman"/>
      <w:i/>
      <w:iCs/>
      <w:color w:val="404040"/>
      <w:sz w:val="20"/>
      <w:szCs w:val="20"/>
      <w:lang w:eastAsia="ru-RU"/>
    </w:rPr>
  </w:style>
  <w:style w:type="character" w:customStyle="1" w:styleId="29">
    <w:name w:val="Цитата 2 Знак"/>
    <w:basedOn w:val="a1"/>
    <w:link w:val="28"/>
    <w:uiPriority w:val="99"/>
    <w:locked/>
    <w:rsid w:val="003028A4"/>
    <w:rPr>
      <w:rFonts w:ascii="Calibri" w:hAnsi="Calibri" w:cs="Times New Roman"/>
      <w:i/>
      <w:iCs/>
      <w:color w:val="404040"/>
      <w:lang w:val="ru-RU" w:eastAsia="ru-RU" w:bidi="ar-SA"/>
    </w:rPr>
  </w:style>
  <w:style w:type="paragraph" w:styleId="afffc">
    <w:name w:val="Intense Quote"/>
    <w:basedOn w:val="a0"/>
    <w:next w:val="a0"/>
    <w:link w:val="afffd"/>
    <w:uiPriority w:val="99"/>
    <w:qFormat/>
    <w:rsid w:val="003028A4"/>
    <w:pPr>
      <w:pBdr>
        <w:top w:val="single" w:sz="4" w:space="10" w:color="5B9BD5"/>
        <w:bottom w:val="single" w:sz="4" w:space="10" w:color="5B9BD5"/>
      </w:pBdr>
      <w:spacing w:before="360" w:after="360"/>
      <w:ind w:left="864" w:right="864"/>
      <w:jc w:val="center"/>
    </w:pPr>
    <w:rPr>
      <w:rFonts w:eastAsia="Times New Roman"/>
      <w:i/>
      <w:iCs/>
      <w:color w:val="5B9BD5"/>
      <w:sz w:val="20"/>
      <w:szCs w:val="20"/>
      <w:lang w:eastAsia="ru-RU"/>
    </w:rPr>
  </w:style>
  <w:style w:type="character" w:customStyle="1" w:styleId="afffd">
    <w:name w:val="Выделенная цитата Знак"/>
    <w:basedOn w:val="a1"/>
    <w:link w:val="afffc"/>
    <w:uiPriority w:val="99"/>
    <w:locked/>
    <w:rsid w:val="003028A4"/>
    <w:rPr>
      <w:rFonts w:ascii="Calibri" w:hAnsi="Calibri" w:cs="Times New Roman"/>
      <w:i/>
      <w:iCs/>
      <w:color w:val="5B9BD5"/>
      <w:lang w:val="ru-RU" w:eastAsia="ru-RU" w:bidi="ar-SA"/>
    </w:rPr>
  </w:style>
  <w:style w:type="character" w:styleId="afffe">
    <w:name w:val="Subtle Emphasis"/>
    <w:basedOn w:val="a1"/>
    <w:uiPriority w:val="99"/>
    <w:qFormat/>
    <w:rsid w:val="003028A4"/>
    <w:rPr>
      <w:rFonts w:cs="Times New Roman"/>
      <w:i/>
      <w:color w:val="404040"/>
    </w:rPr>
  </w:style>
  <w:style w:type="character" w:styleId="affff">
    <w:name w:val="Intense Emphasis"/>
    <w:basedOn w:val="a1"/>
    <w:uiPriority w:val="99"/>
    <w:qFormat/>
    <w:rsid w:val="003028A4"/>
    <w:rPr>
      <w:rFonts w:cs="Times New Roman"/>
      <w:i/>
      <w:color w:val="5B9BD5"/>
    </w:rPr>
  </w:style>
  <w:style w:type="character" w:styleId="affff0">
    <w:name w:val="Subtle Reference"/>
    <w:basedOn w:val="a1"/>
    <w:uiPriority w:val="99"/>
    <w:qFormat/>
    <w:rsid w:val="003028A4"/>
    <w:rPr>
      <w:rFonts w:cs="Times New Roman"/>
      <w:smallCaps/>
      <w:color w:val="404040"/>
    </w:rPr>
  </w:style>
  <w:style w:type="character" w:styleId="affff1">
    <w:name w:val="Intense Reference"/>
    <w:basedOn w:val="a1"/>
    <w:uiPriority w:val="99"/>
    <w:qFormat/>
    <w:rsid w:val="003028A4"/>
    <w:rPr>
      <w:rFonts w:cs="Times New Roman"/>
      <w:b/>
      <w:smallCaps/>
      <w:color w:val="5B9BD5"/>
      <w:spacing w:val="5"/>
    </w:rPr>
  </w:style>
  <w:style w:type="character" w:styleId="affff2">
    <w:name w:val="Book Title"/>
    <w:basedOn w:val="a1"/>
    <w:uiPriority w:val="99"/>
    <w:qFormat/>
    <w:rsid w:val="003028A4"/>
    <w:rPr>
      <w:rFonts w:cs="Times New Roman"/>
      <w:b/>
      <w:i/>
      <w:spacing w:val="5"/>
    </w:rPr>
  </w:style>
  <w:style w:type="paragraph" w:styleId="affff3">
    <w:name w:val="TOC Heading"/>
    <w:basedOn w:val="11"/>
    <w:next w:val="a0"/>
    <w:uiPriority w:val="99"/>
    <w:qFormat/>
    <w:rsid w:val="003028A4"/>
    <w:pPr>
      <w:keepNext/>
      <w:keepLines/>
      <w:spacing w:before="240" w:beforeAutospacing="0" w:after="0" w:afterAutospacing="0" w:line="259" w:lineRule="auto"/>
      <w:outlineLvl w:val="9"/>
    </w:pPr>
    <w:rPr>
      <w:rFonts w:ascii="Calibri Light" w:hAnsi="Calibri Light"/>
      <w:color w:val="2E74B5"/>
    </w:rPr>
  </w:style>
  <w:style w:type="paragraph" w:styleId="2a">
    <w:name w:val="toc 2"/>
    <w:basedOn w:val="a0"/>
    <w:next w:val="a0"/>
    <w:autoRedefine/>
    <w:uiPriority w:val="99"/>
    <w:locked/>
    <w:rsid w:val="003028A4"/>
    <w:pPr>
      <w:spacing w:after="100"/>
      <w:ind w:left="220"/>
    </w:pPr>
    <w:rPr>
      <w:rFonts w:eastAsia="Times New Roman"/>
    </w:rPr>
  </w:style>
  <w:style w:type="paragraph" w:styleId="36">
    <w:name w:val="toc 3"/>
    <w:basedOn w:val="a0"/>
    <w:next w:val="a0"/>
    <w:autoRedefine/>
    <w:uiPriority w:val="99"/>
    <w:locked/>
    <w:rsid w:val="003028A4"/>
    <w:pPr>
      <w:spacing w:after="100"/>
      <w:ind w:left="440"/>
    </w:pPr>
    <w:rPr>
      <w:rFonts w:eastAsia="Times New Roman"/>
    </w:rPr>
  </w:style>
  <w:style w:type="paragraph" w:customStyle="1" w:styleId="2b">
    <w:name w:val="Стиль2"/>
    <w:basedOn w:val="3"/>
    <w:link w:val="2c"/>
    <w:uiPriority w:val="99"/>
    <w:rsid w:val="003028A4"/>
    <w:rPr>
      <w:rFonts w:eastAsia="Calibri"/>
      <w:color w:val="2D2D2D"/>
      <w:sz w:val="24"/>
      <w:szCs w:val="20"/>
      <w:lang w:val="en-US"/>
    </w:rPr>
  </w:style>
  <w:style w:type="character" w:customStyle="1" w:styleId="2c">
    <w:name w:val="Стиль2 Знак"/>
    <w:link w:val="2b"/>
    <w:uiPriority w:val="99"/>
    <w:locked/>
    <w:rsid w:val="003028A4"/>
    <w:rPr>
      <w:rFonts w:ascii="Arial" w:hAnsi="Arial"/>
      <w:b/>
      <w:color w:val="2D2D2D"/>
      <w:sz w:val="24"/>
      <w:lang w:val="en-US" w:eastAsia="ru-RU"/>
    </w:rPr>
  </w:style>
  <w:style w:type="paragraph" w:customStyle="1" w:styleId="ConsNonformat">
    <w:name w:val="ConsNonformat"/>
    <w:uiPriority w:val="99"/>
    <w:rsid w:val="003028A4"/>
    <w:pPr>
      <w:ind w:right="19772"/>
    </w:pPr>
    <w:rPr>
      <w:rFonts w:ascii="Courier New" w:eastAsia="Times New Roman" w:hAnsi="Courier New"/>
      <w:sz w:val="20"/>
      <w:szCs w:val="20"/>
    </w:rPr>
  </w:style>
  <w:style w:type="paragraph" w:customStyle="1" w:styleId="ConsNormal">
    <w:name w:val="ConsNormal"/>
    <w:uiPriority w:val="99"/>
    <w:rsid w:val="003028A4"/>
    <w:pPr>
      <w:autoSpaceDE w:val="0"/>
      <w:autoSpaceDN w:val="0"/>
      <w:ind w:right="19771" w:firstLine="539"/>
      <w:jc w:val="both"/>
    </w:pPr>
    <w:rPr>
      <w:rFonts w:ascii="Courier New" w:eastAsia="Times New Roman" w:hAnsi="Courier New" w:cs="Courier New"/>
      <w:sz w:val="20"/>
      <w:szCs w:val="20"/>
      <w:lang w:val="en-US"/>
    </w:rPr>
  </w:style>
  <w:style w:type="paragraph" w:customStyle="1" w:styleId="ConsPlusCell">
    <w:name w:val="ConsPlusCell"/>
    <w:uiPriority w:val="99"/>
    <w:rsid w:val="003028A4"/>
    <w:pPr>
      <w:widowControl w:val="0"/>
      <w:autoSpaceDE w:val="0"/>
      <w:autoSpaceDN w:val="0"/>
      <w:adjustRightInd w:val="0"/>
    </w:pPr>
    <w:rPr>
      <w:rFonts w:ascii="Arial" w:eastAsia="Times New Roman" w:hAnsi="Arial" w:cs="Arial"/>
      <w:sz w:val="20"/>
      <w:szCs w:val="20"/>
    </w:rPr>
  </w:style>
  <w:style w:type="character" w:customStyle="1" w:styleId="aff8">
    <w:name w:val="Без интервала Знак"/>
    <w:link w:val="aff7"/>
    <w:uiPriority w:val="99"/>
    <w:locked/>
    <w:rsid w:val="003028A4"/>
    <w:rPr>
      <w:sz w:val="22"/>
      <w:lang w:val="ru-RU" w:eastAsia="en-US"/>
    </w:rPr>
  </w:style>
  <w:style w:type="paragraph" w:customStyle="1" w:styleId="1-">
    <w:name w:val="Рег. Заголовок 1-го уровня регламента"/>
    <w:basedOn w:val="11"/>
    <w:uiPriority w:val="99"/>
    <w:rsid w:val="003028A4"/>
    <w:pPr>
      <w:keepNext/>
      <w:suppressAutoHyphens/>
      <w:spacing w:before="240" w:beforeAutospacing="0" w:after="240" w:afterAutospacing="0" w:line="276" w:lineRule="auto"/>
      <w:jc w:val="center"/>
    </w:pPr>
    <w:rPr>
      <w:rFonts w:ascii="Times New Roman" w:hAnsi="Times New Roman"/>
      <w:b/>
      <w:bCs/>
      <w:iCs/>
      <w:color w:val="auto"/>
      <w:kern w:val="1"/>
      <w:sz w:val="28"/>
      <w:szCs w:val="28"/>
      <w:lang w:eastAsia="ar-SA"/>
    </w:rPr>
  </w:style>
  <w:style w:type="paragraph" w:customStyle="1" w:styleId="2d">
    <w:name w:val="Без интервала2"/>
    <w:uiPriority w:val="99"/>
    <w:rsid w:val="003028A4"/>
    <w:pPr>
      <w:suppressAutoHyphens/>
      <w:spacing w:line="100" w:lineRule="atLeast"/>
    </w:pPr>
    <w:rPr>
      <w:kern w:val="1"/>
      <w:lang w:eastAsia="ar-SA"/>
    </w:rPr>
  </w:style>
  <w:style w:type="paragraph" w:customStyle="1" w:styleId="37">
    <w:name w:val="Без интервала3"/>
    <w:uiPriority w:val="99"/>
    <w:rsid w:val="003028A4"/>
    <w:rPr>
      <w:rFonts w:eastAsia="Times New Roman"/>
      <w:lang w:eastAsia="en-US"/>
    </w:rPr>
  </w:style>
  <w:style w:type="paragraph" w:customStyle="1" w:styleId="41">
    <w:name w:val="Без интервала4"/>
    <w:uiPriority w:val="99"/>
    <w:rsid w:val="003028A4"/>
    <w:rPr>
      <w:rFonts w:eastAsia="Times New Roman"/>
      <w:lang w:eastAsia="en-US"/>
    </w:rPr>
  </w:style>
  <w:style w:type="character" w:styleId="affff4">
    <w:name w:val="FollowedHyperlink"/>
    <w:basedOn w:val="a1"/>
    <w:uiPriority w:val="99"/>
    <w:semiHidden/>
    <w:rsid w:val="003028A4"/>
    <w:rPr>
      <w:rFonts w:cs="Times New Roman"/>
      <w:color w:val="954F72"/>
      <w:u w:val="single"/>
    </w:rPr>
  </w:style>
  <w:style w:type="paragraph" w:styleId="HTML">
    <w:name w:val="HTML Preformatted"/>
    <w:basedOn w:val="a0"/>
    <w:link w:val="HTML0"/>
    <w:uiPriority w:val="99"/>
    <w:rsid w:val="0030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1"/>
    <w:link w:val="HTML"/>
    <w:uiPriority w:val="99"/>
    <w:locked/>
    <w:rsid w:val="003028A4"/>
    <w:rPr>
      <w:rFonts w:ascii="Courier New" w:hAnsi="Courier New" w:cs="Times New Roman"/>
      <w:lang w:val="ru-RU" w:eastAsia="ru-RU" w:bidi="ar-SA"/>
    </w:rPr>
  </w:style>
  <w:style w:type="paragraph" w:customStyle="1" w:styleId="affff5">
    <w:name w:val="слово"/>
    <w:basedOn w:val="a0"/>
    <w:uiPriority w:val="99"/>
    <w:rsid w:val="003028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6">
    <w:name w:val="основной"/>
    <w:basedOn w:val="a0"/>
    <w:uiPriority w:val="99"/>
    <w:rsid w:val="003028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0"/>
    <w:uiPriority w:val="99"/>
    <w:rsid w:val="003028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61">
    <w:name w:val="Основной текст (6)_"/>
    <w:link w:val="62"/>
    <w:uiPriority w:val="99"/>
    <w:locked/>
    <w:rsid w:val="003028A4"/>
    <w:rPr>
      <w:b/>
      <w:shd w:val="clear" w:color="auto" w:fill="FFFFFF"/>
    </w:rPr>
  </w:style>
  <w:style w:type="character" w:customStyle="1" w:styleId="42">
    <w:name w:val="Заголовок №4_"/>
    <w:link w:val="43"/>
    <w:uiPriority w:val="99"/>
    <w:locked/>
    <w:rsid w:val="003028A4"/>
    <w:rPr>
      <w:b/>
      <w:shd w:val="clear" w:color="auto" w:fill="FFFFFF"/>
    </w:rPr>
  </w:style>
  <w:style w:type="character" w:customStyle="1" w:styleId="71">
    <w:name w:val="Основной текст (7)_"/>
    <w:link w:val="72"/>
    <w:uiPriority w:val="99"/>
    <w:locked/>
    <w:rsid w:val="003028A4"/>
    <w:rPr>
      <w:shd w:val="clear" w:color="auto" w:fill="FFFFFF"/>
    </w:rPr>
  </w:style>
  <w:style w:type="paragraph" w:customStyle="1" w:styleId="62">
    <w:name w:val="Основной текст (6)"/>
    <w:basedOn w:val="a0"/>
    <w:link w:val="61"/>
    <w:uiPriority w:val="99"/>
    <w:rsid w:val="003028A4"/>
    <w:pPr>
      <w:widowControl w:val="0"/>
      <w:shd w:val="clear" w:color="auto" w:fill="FFFFFF"/>
      <w:spacing w:before="720" w:after="840" w:line="270" w:lineRule="exact"/>
    </w:pPr>
    <w:rPr>
      <w:b/>
      <w:sz w:val="20"/>
      <w:szCs w:val="20"/>
      <w:shd w:val="clear" w:color="auto" w:fill="FFFFFF"/>
      <w:lang w:eastAsia="ru-RU"/>
    </w:rPr>
  </w:style>
  <w:style w:type="paragraph" w:customStyle="1" w:styleId="43">
    <w:name w:val="Заголовок №4"/>
    <w:basedOn w:val="a0"/>
    <w:link w:val="42"/>
    <w:uiPriority w:val="99"/>
    <w:rsid w:val="003028A4"/>
    <w:pPr>
      <w:widowControl w:val="0"/>
      <w:shd w:val="clear" w:color="auto" w:fill="FFFFFF"/>
      <w:spacing w:before="540" w:after="0" w:line="554" w:lineRule="exact"/>
      <w:jc w:val="center"/>
      <w:outlineLvl w:val="3"/>
    </w:pPr>
    <w:rPr>
      <w:b/>
      <w:sz w:val="20"/>
      <w:szCs w:val="20"/>
      <w:shd w:val="clear" w:color="auto" w:fill="FFFFFF"/>
      <w:lang w:eastAsia="ru-RU"/>
    </w:rPr>
  </w:style>
  <w:style w:type="paragraph" w:customStyle="1" w:styleId="72">
    <w:name w:val="Основной текст (7)"/>
    <w:basedOn w:val="a0"/>
    <w:link w:val="71"/>
    <w:uiPriority w:val="99"/>
    <w:rsid w:val="003028A4"/>
    <w:pPr>
      <w:widowControl w:val="0"/>
      <w:shd w:val="clear" w:color="auto" w:fill="FFFFFF"/>
      <w:spacing w:before="60" w:after="300" w:line="240" w:lineRule="atLeast"/>
      <w:jc w:val="right"/>
    </w:pPr>
    <w:rPr>
      <w:sz w:val="20"/>
      <w:szCs w:val="20"/>
      <w:shd w:val="clear" w:color="auto" w:fill="FFFFFF"/>
      <w:lang w:eastAsia="ru-RU"/>
    </w:rPr>
  </w:style>
  <w:style w:type="paragraph" w:customStyle="1" w:styleId="affff7">
    <w:name w:val="Нормальный (таблица)"/>
    <w:basedOn w:val="a0"/>
    <w:next w:val="a0"/>
    <w:uiPriority w:val="99"/>
    <w:rsid w:val="003028A4"/>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f8">
    <w:name w:val="Прижатый влево"/>
    <w:basedOn w:val="a0"/>
    <w:next w:val="a0"/>
    <w:uiPriority w:val="99"/>
    <w:rsid w:val="003028A4"/>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123">
    <w:name w:val="_Список_123"/>
    <w:uiPriority w:val="99"/>
    <w:rsid w:val="003028A4"/>
    <w:pPr>
      <w:tabs>
        <w:tab w:val="left" w:pos="851"/>
        <w:tab w:val="left" w:pos="1644"/>
        <w:tab w:val="left" w:pos="1928"/>
        <w:tab w:val="left" w:pos="2325"/>
      </w:tabs>
      <w:spacing w:after="60"/>
      <w:jc w:val="both"/>
    </w:pPr>
    <w:rPr>
      <w:rFonts w:ascii="Times New Roman" w:eastAsia="Times New Roman" w:hAnsi="Times New Roman"/>
      <w:sz w:val="24"/>
      <w:szCs w:val="20"/>
    </w:rPr>
  </w:style>
  <w:style w:type="character" w:customStyle="1" w:styleId="s10">
    <w:name w:val="s_10"/>
    <w:basedOn w:val="a1"/>
    <w:uiPriority w:val="99"/>
    <w:rsid w:val="003028A4"/>
    <w:rPr>
      <w:rFonts w:cs="Times New Roman"/>
    </w:rPr>
  </w:style>
  <w:style w:type="paragraph" w:customStyle="1" w:styleId="TableParagraph">
    <w:name w:val="Table Paragraph"/>
    <w:basedOn w:val="a0"/>
    <w:uiPriority w:val="99"/>
    <w:rsid w:val="00501786"/>
    <w:pPr>
      <w:widowControl w:val="0"/>
      <w:autoSpaceDE w:val="0"/>
      <w:autoSpaceDN w:val="0"/>
      <w:spacing w:after="0" w:line="240" w:lineRule="auto"/>
    </w:pPr>
    <w:rPr>
      <w:rFonts w:ascii="Times New Roman" w:eastAsia="Times New Roman" w:hAnsi="Times New Roman"/>
    </w:rPr>
  </w:style>
  <w:style w:type="character" w:styleId="affff9">
    <w:name w:val="page number"/>
    <w:basedOn w:val="a1"/>
    <w:uiPriority w:val="99"/>
    <w:locked/>
    <w:rsid w:val="000D7B08"/>
    <w:rPr>
      <w:rFonts w:cs="Times New Roman"/>
    </w:rPr>
  </w:style>
  <w:style w:type="paragraph" w:customStyle="1" w:styleId="1-21">
    <w:name w:val="Средняя сетка 1 - Акцент 21"/>
    <w:basedOn w:val="a0"/>
    <w:uiPriority w:val="99"/>
    <w:rsid w:val="000D7B08"/>
    <w:pPr>
      <w:spacing w:after="200" w:line="276" w:lineRule="auto"/>
      <w:ind w:left="720"/>
      <w:contextualSpacing/>
    </w:pPr>
  </w:style>
  <w:style w:type="paragraph" w:customStyle="1" w:styleId="affffa">
    <w:name w:val="Знак Знак Знак Знак"/>
    <w:basedOn w:val="a0"/>
    <w:uiPriority w:val="99"/>
    <w:rsid w:val="000D7B08"/>
    <w:pPr>
      <w:spacing w:before="100" w:beforeAutospacing="1" w:after="100" w:afterAutospacing="1" w:line="240" w:lineRule="auto"/>
    </w:pPr>
    <w:rPr>
      <w:rFonts w:ascii="Tahoma" w:hAnsi="Tahoma"/>
      <w:sz w:val="20"/>
      <w:szCs w:val="20"/>
      <w:lang w:val="en-US"/>
    </w:rPr>
  </w:style>
  <w:style w:type="paragraph" w:customStyle="1" w:styleId="-11">
    <w:name w:val="Цветная заливка - Акцент 11"/>
    <w:hidden/>
    <w:uiPriority w:val="99"/>
    <w:rsid w:val="000D7B08"/>
    <w:rPr>
      <w:rFonts w:ascii="Times New Roman" w:hAnsi="Times New Roman"/>
      <w:sz w:val="24"/>
      <w:szCs w:val="24"/>
    </w:rPr>
  </w:style>
  <w:style w:type="character" w:customStyle="1" w:styleId="1d">
    <w:name w:val="Тема примечания Знак1"/>
    <w:uiPriority w:val="99"/>
    <w:locked/>
    <w:rsid w:val="000D7B08"/>
    <w:rPr>
      <w:b/>
      <w:sz w:val="24"/>
    </w:rPr>
  </w:style>
  <w:style w:type="paragraph" w:customStyle="1" w:styleId="affffb">
    <w:name w:val="÷¬__ ÷¬__ ÷¬__ ÷¬__"/>
    <w:basedOn w:val="a0"/>
    <w:uiPriority w:val="99"/>
    <w:rsid w:val="000D7B08"/>
    <w:pPr>
      <w:spacing w:before="100" w:beforeAutospacing="1" w:after="100" w:afterAutospacing="1" w:line="240" w:lineRule="auto"/>
    </w:pPr>
    <w:rPr>
      <w:rFonts w:ascii="Tahoma" w:hAnsi="Tahoma"/>
      <w:sz w:val="20"/>
      <w:szCs w:val="20"/>
      <w:lang w:val="en-US"/>
    </w:rPr>
  </w:style>
  <w:style w:type="paragraph" w:styleId="2e">
    <w:name w:val="Body Text Indent 2"/>
    <w:basedOn w:val="a0"/>
    <w:link w:val="2f"/>
    <w:uiPriority w:val="99"/>
    <w:locked/>
    <w:rsid w:val="000D7B08"/>
    <w:pPr>
      <w:spacing w:after="120" w:line="480" w:lineRule="auto"/>
      <w:ind w:left="283"/>
    </w:pPr>
    <w:rPr>
      <w:rFonts w:ascii="Times New Roman" w:hAnsi="Times New Roman"/>
      <w:sz w:val="24"/>
      <w:szCs w:val="24"/>
      <w:lang w:eastAsia="ru-RU"/>
    </w:rPr>
  </w:style>
  <w:style w:type="character" w:customStyle="1" w:styleId="2f">
    <w:name w:val="Основной текст с отступом 2 Знак"/>
    <w:basedOn w:val="a1"/>
    <w:link w:val="2e"/>
    <w:uiPriority w:val="99"/>
    <w:locked/>
    <w:rsid w:val="000D7B08"/>
    <w:rPr>
      <w:rFonts w:cs="Times New Roman"/>
      <w:sz w:val="24"/>
      <w:lang w:val="ru-RU" w:eastAsia="ru-RU"/>
    </w:rPr>
  </w:style>
  <w:style w:type="paragraph" w:customStyle="1" w:styleId="P16">
    <w:name w:val="P16"/>
    <w:basedOn w:val="a0"/>
    <w:hidden/>
    <w:uiPriority w:val="99"/>
    <w:rsid w:val="000D7B08"/>
    <w:pPr>
      <w:widowControl w:val="0"/>
      <w:adjustRightInd w:val="0"/>
      <w:spacing w:after="0" w:line="240" w:lineRule="auto"/>
      <w:jc w:val="center"/>
      <w:textAlignment w:val="baseline"/>
    </w:pPr>
    <w:rPr>
      <w:rFonts w:ascii="Times New Roman" w:hAnsi="Times New Roman"/>
      <w:b/>
      <w:sz w:val="24"/>
      <w:szCs w:val="20"/>
      <w:lang w:eastAsia="ru-RU"/>
    </w:rPr>
  </w:style>
  <w:style w:type="paragraph" w:customStyle="1" w:styleId="P59">
    <w:name w:val="P59"/>
    <w:basedOn w:val="a0"/>
    <w:hidden/>
    <w:uiPriority w:val="99"/>
    <w:rsid w:val="000D7B08"/>
    <w:pPr>
      <w:widowControl w:val="0"/>
      <w:tabs>
        <w:tab w:val="left" w:pos="-3420"/>
      </w:tabs>
      <w:adjustRightInd w:val="0"/>
      <w:spacing w:after="0" w:line="240" w:lineRule="auto"/>
      <w:jc w:val="center"/>
      <w:textAlignment w:val="baseline"/>
    </w:pPr>
    <w:rPr>
      <w:rFonts w:ascii="Times New Roman" w:hAnsi="Times New Roman"/>
      <w:sz w:val="24"/>
      <w:szCs w:val="20"/>
      <w:lang w:eastAsia="ru-RU"/>
    </w:rPr>
  </w:style>
  <w:style w:type="paragraph" w:customStyle="1" w:styleId="P61">
    <w:name w:val="P61"/>
    <w:basedOn w:val="a0"/>
    <w:hidden/>
    <w:uiPriority w:val="99"/>
    <w:rsid w:val="000D7B08"/>
    <w:pPr>
      <w:widowControl w:val="0"/>
      <w:tabs>
        <w:tab w:val="left" w:pos="-3420"/>
      </w:tabs>
      <w:adjustRightInd w:val="0"/>
      <w:spacing w:after="0" w:line="240" w:lineRule="auto"/>
      <w:jc w:val="center"/>
      <w:textAlignment w:val="baseline"/>
    </w:pPr>
    <w:rPr>
      <w:rFonts w:ascii="Times New Roman" w:hAnsi="Times New Roman"/>
      <w:sz w:val="28"/>
      <w:szCs w:val="20"/>
      <w:lang w:eastAsia="ru-RU"/>
    </w:rPr>
  </w:style>
  <w:style w:type="paragraph" w:customStyle="1" w:styleId="P103">
    <w:name w:val="P103"/>
    <w:basedOn w:val="a0"/>
    <w:hidden/>
    <w:uiPriority w:val="99"/>
    <w:rsid w:val="000D7B08"/>
    <w:pPr>
      <w:widowControl w:val="0"/>
      <w:tabs>
        <w:tab w:val="left" w:pos="6054"/>
      </w:tabs>
      <w:autoSpaceDE w:val="0"/>
      <w:autoSpaceDN w:val="0"/>
      <w:adjustRightInd w:val="0"/>
      <w:spacing w:after="0" w:line="240" w:lineRule="auto"/>
      <w:ind w:left="5760"/>
      <w:textAlignment w:val="baseline"/>
    </w:pPr>
    <w:rPr>
      <w:rFonts w:ascii="Times New Roman" w:hAnsi="Times New Roman"/>
      <w:sz w:val="24"/>
      <w:szCs w:val="20"/>
      <w:lang w:eastAsia="ru-RU"/>
    </w:rPr>
  </w:style>
  <w:style w:type="character" w:customStyle="1" w:styleId="T3">
    <w:name w:val="T3"/>
    <w:hidden/>
    <w:uiPriority w:val="99"/>
    <w:rsid w:val="000D7B08"/>
    <w:rPr>
      <w:sz w:val="24"/>
    </w:rPr>
  </w:style>
  <w:style w:type="paragraph" w:customStyle="1" w:styleId="formattext">
    <w:name w:val="formattext"/>
    <w:basedOn w:val="a0"/>
    <w:uiPriority w:val="99"/>
    <w:rsid w:val="000D7B08"/>
    <w:pPr>
      <w:spacing w:before="100" w:beforeAutospacing="1" w:after="100" w:afterAutospacing="1" w:line="240" w:lineRule="auto"/>
    </w:pPr>
    <w:rPr>
      <w:rFonts w:ascii="Times New Roman" w:hAnsi="Times New Roman"/>
      <w:sz w:val="24"/>
      <w:szCs w:val="24"/>
      <w:lang w:eastAsia="ru-RU"/>
    </w:rPr>
  </w:style>
  <w:style w:type="paragraph" w:customStyle="1" w:styleId="81">
    <w:name w:val="Стиль8"/>
    <w:basedOn w:val="a0"/>
    <w:uiPriority w:val="99"/>
    <w:rsid w:val="000D7B08"/>
    <w:pPr>
      <w:spacing w:after="0" w:line="240" w:lineRule="auto"/>
    </w:pPr>
    <w:rPr>
      <w:rFonts w:ascii="Times New Roman" w:hAnsi="Times New Roman"/>
      <w:noProof/>
      <w:sz w:val="28"/>
      <w:szCs w:val="28"/>
      <w:lang w:eastAsia="ru-RU"/>
    </w:rPr>
  </w:style>
  <w:style w:type="paragraph" w:customStyle="1" w:styleId="1e">
    <w:name w:val="Заголовок1"/>
    <w:basedOn w:val="a0"/>
    <w:next w:val="a0"/>
    <w:link w:val="affffc"/>
    <w:uiPriority w:val="99"/>
    <w:rsid w:val="000D7B08"/>
    <w:pPr>
      <w:spacing w:before="240" w:after="60" w:line="240" w:lineRule="auto"/>
      <w:jc w:val="center"/>
      <w:outlineLvl w:val="0"/>
    </w:pPr>
    <w:rPr>
      <w:rFonts w:ascii="Calibri Light" w:hAnsi="Calibri Light"/>
      <w:b/>
      <w:kern w:val="28"/>
      <w:sz w:val="32"/>
      <w:szCs w:val="20"/>
      <w:lang w:eastAsia="ru-RU"/>
    </w:rPr>
  </w:style>
  <w:style w:type="character" w:customStyle="1" w:styleId="affffc">
    <w:name w:val="Заголовок Знак"/>
    <w:link w:val="1e"/>
    <w:uiPriority w:val="99"/>
    <w:locked/>
    <w:rsid w:val="000D7B08"/>
    <w:rPr>
      <w:rFonts w:ascii="Calibri Light" w:hAnsi="Calibri Light"/>
      <w:b/>
      <w:kern w:val="28"/>
      <w:sz w:val="32"/>
      <w:lang w:val="ru-RU" w:eastAsia="ru-RU"/>
    </w:rPr>
  </w:style>
  <w:style w:type="paragraph" w:styleId="1f">
    <w:name w:val="toc 1"/>
    <w:basedOn w:val="a0"/>
    <w:next w:val="a0"/>
    <w:autoRedefine/>
    <w:uiPriority w:val="99"/>
    <w:rsid w:val="000D7B08"/>
    <w:pPr>
      <w:spacing w:after="0" w:line="240" w:lineRule="auto"/>
    </w:pPr>
    <w:rPr>
      <w:rFonts w:ascii="Times New Roman" w:hAnsi="Times New Roman"/>
      <w:sz w:val="24"/>
      <w:szCs w:val="24"/>
      <w:lang w:eastAsia="ru-RU"/>
    </w:rPr>
  </w:style>
  <w:style w:type="paragraph" w:customStyle="1" w:styleId="114">
    <w:name w:val="Абзац списка11"/>
    <w:basedOn w:val="a0"/>
    <w:uiPriority w:val="99"/>
    <w:rsid w:val="000D7B08"/>
    <w:pPr>
      <w:spacing w:after="0" w:line="240" w:lineRule="auto"/>
      <w:ind w:left="720"/>
      <w:contextualSpacing/>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326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B4B1B4310F6C8C6A7F8A8A9E13333E971D4CD9CF48DD587804CB333A16E82C5B924E524C79B531235FB83D3D5AB7D858C1897485f7ZCJ" TargetMode="External"/><Relationship Id="rId13" Type="http://schemas.openxmlformats.org/officeDocument/2006/relationships/hyperlink" Target="https://login.consultant.ru/link/?req=doc&amp;base=LAW&amp;n=452764&amp;dst=467" TargetMode="External"/><Relationship Id="rId18" Type="http://schemas.openxmlformats.org/officeDocument/2006/relationships/hyperlink" Target="consultantplus://offline/ref=685D2F466DC0104B3FB107D3DC9184BEF4F4FDE3D3BE96B0EB7EFB74535B04764AC71DA39828B2FF6DEB4DEB51D334C9DC4D59089AB897513973I" TargetMode="External"/><Relationship Id="rId26" Type="http://schemas.openxmlformats.org/officeDocument/2006/relationships/hyperlink" Target="consultantplus://offline/ref=2B70F4A297CDB716C9D486DADE54556F0D8B054FE6BA8A028837B60814A38A57864AA2FBA8DBBC6BE02B92D91DA24E39A9A9468BE8R3IFO" TargetMode="External"/><Relationship Id="rId39" Type="http://schemas.openxmlformats.org/officeDocument/2006/relationships/hyperlink" Target="consultantplus://offline/ref=9F5F9DD37764EC53FFF706C3C9612A5261B3F4FD447C02A4C90477CDD74269D63DFB825779FF285D3639D18F6A4E09A116ADAD47F3FD1B6DQ6u6J" TargetMode="External"/><Relationship Id="rId3" Type="http://schemas.openxmlformats.org/officeDocument/2006/relationships/settings" Target="settings.xml"/><Relationship Id="rId21" Type="http://schemas.openxmlformats.org/officeDocument/2006/relationships/hyperlink" Target="consultantplus://offline/ref=2B70F4A297CDB716C9D486DADE54556F0D8B054FE6BA8A028837B60814A38A57864AA2FBA8DBBC6BE02B92D91DA24E39A9A9468BE8R3IFO" TargetMode="External"/><Relationship Id="rId34" Type="http://schemas.openxmlformats.org/officeDocument/2006/relationships/hyperlink" Target="consultantplus://offline/ref=521E78BADC502103F61942CE39284A61A5E7403F98C18227F4ADA3301697F29F60067ADAAD6F1B9EC1AF58w4nAQ" TargetMode="External"/><Relationship Id="rId42" Type="http://schemas.openxmlformats.org/officeDocument/2006/relationships/header" Target="header1.xml"/><Relationship Id="rId47" Type="http://schemas.openxmlformats.org/officeDocument/2006/relationships/fontTable" Target="fontTable.xml"/><Relationship Id="rId7" Type="http://schemas.openxmlformats.org/officeDocument/2006/relationships/hyperlink" Target="consultantplus://offline/ref=C5B4B1B4310F6C8C6A7F8A8A9E13333E971D4CD9CF48DD587804CB333A16E82C5B924E524A79B531235FB83D3D5AB7D858C1897485f7ZCJ" TargetMode="External"/><Relationship Id="rId12" Type="http://schemas.openxmlformats.org/officeDocument/2006/relationships/hyperlink" Target="https://login.consultant.ru/link/?req=doc&amp;base=LAW&amp;n=452764&amp;dst=455" TargetMode="External"/><Relationship Id="rId17" Type="http://schemas.openxmlformats.org/officeDocument/2006/relationships/hyperlink" Target="consultantplus://offline/ref=685D2F466DC0104B3FB107D3DC9184BEF4F4FBE3D6B896B0EB7EFB74535B04764AC71DA69B23E7A62CB514BA149839CAC35159093877I" TargetMode="External"/><Relationship Id="rId25" Type="http://schemas.openxmlformats.org/officeDocument/2006/relationships/hyperlink" Target="consultantplus://offline/ref=2B70F4A297CDB716C9D486DADE54556F0D8B054FE6BA8A028837B60814A38A57864AA2FBA5D7BC6BE02B92D91DA24E39A9A9468BE8R3IFO" TargetMode="External"/><Relationship Id="rId33" Type="http://schemas.openxmlformats.org/officeDocument/2006/relationships/hyperlink" Target="consultantplus://offline/ref=4E8AD0768EAFFD163351E9FF8BEA4A02D858C9F7FB05836249F797C5AD5693941151A87B8FFE76395B98F1443AF70D473C988AB216EC14E6bB58H" TargetMode="External"/><Relationship Id="rId38" Type="http://schemas.openxmlformats.org/officeDocument/2006/relationships/hyperlink" Target="consultantplus://offline/ref=6E8119E4CCC1E46228FBD6411D5330447AF131865AAD47424F1BBA38FFE02BE263773E04EE6FF1BEB3387E58150FC2360F356554FB7104E1P5C0L" TargetMode="External"/><Relationship Id="rId46" Type="http://schemas.openxmlformats.org/officeDocument/2006/relationships/hyperlink" Target="consultantplus://offline/ref=4439A4CCDA26DC43185F89244CD7126383BADC53933FD14B5A8DCEAA2F6C4DFC1E5A4F5EE79F807ECCCA2375266AJ2I" TargetMode="External"/><Relationship Id="rId2" Type="http://schemas.openxmlformats.org/officeDocument/2006/relationships/styles" Target="styles.xml"/><Relationship Id="rId16" Type="http://schemas.openxmlformats.org/officeDocument/2006/relationships/hyperlink" Target="consultantplus://offline/ref=2B70F4A297CDB716C9D486DADE54556F0D8B054FE6BA8A028837B60814A38A57864AA2F7A4DBBC6BE02B92D91DA24E39A9A9468BE8R3IFO" TargetMode="External"/><Relationship Id="rId20" Type="http://schemas.openxmlformats.org/officeDocument/2006/relationships/hyperlink" Target="consultantplus://offline/ref=2B70F4A297CDB716C9D486DADE54556F0D8B054FE6BA8A028837B60814A38A57864AA2FBA5D7BC6BE02B92D91DA24E39A9A9468BE8R3IFO" TargetMode="External"/><Relationship Id="rId29" Type="http://schemas.openxmlformats.org/officeDocument/2006/relationships/hyperlink" Target="consultantplus://offline/ref=521E78BADC502103F61942CE39284A61A5E7403F98C18227F4ADA3301697F29F60067ADAAD6F1B9EC1AF58w4nAQ" TargetMode="External"/><Relationship Id="rId41" Type="http://schemas.openxmlformats.org/officeDocument/2006/relationships/hyperlink" Target="consultantplus://offline/ref=A397FE100A04CF436DCCCECBCB31C68B42BE200191B8B806F655A1EE54601F0A8CDCC862B6B13B1233FA6C374EFDx9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52764&amp;dst=435" TargetMode="External"/><Relationship Id="rId24" Type="http://schemas.openxmlformats.org/officeDocument/2006/relationships/hyperlink" Target="consultantplus://offline/ref=2B70F4A297CDB716C9D486DADE54556F0D8B0042E9BB8A028837B60814A38A57944AFAF2A1D2A93FB671C5D41FRAI2O" TargetMode="External"/><Relationship Id="rId32" Type="http://schemas.openxmlformats.org/officeDocument/2006/relationships/hyperlink" Target="consultantplus://offline/ref=2B70F4A297CDB716C9D486DADE54556F0D8B054FE6BA8A028837B60814A38A57864AA2FBA8DBBC6BE02B92D91DA24E39A9A9468BE8R3IFO" TargetMode="External"/><Relationship Id="rId37" Type="http://schemas.openxmlformats.org/officeDocument/2006/relationships/hyperlink" Target="consultantplus://offline/ref=ECEF4B822E318AB8AD4ABEACBCB5C1BE6B5D8F0E111A09775A34F88216D311DAABF444E2CF787A2F845B922CB299188C72C1FD709C4CC37634m4J" TargetMode="External"/><Relationship Id="rId40" Type="http://schemas.openxmlformats.org/officeDocument/2006/relationships/hyperlink" Target="consultantplus://offline/ref=04240ACBBB23317F89860477FD3A0A3757D558053149B3BE6B6FBCD6626C1CEA7CA9E1502ED43207C691246F96457D6119914853535F17EEX6cBL" TargetMode="External"/><Relationship Id="rId45" Type="http://schemas.openxmlformats.org/officeDocument/2006/relationships/hyperlink" Target="consultantplus://offline/ref=4439A4CCDA26DC43185F89244CD7126383BAD9559636D14B5A8DCEAA2F6C4DFC1E5A4F5EE79F807ECCCA2375266AJ2I" TargetMode="External"/><Relationship Id="rId5" Type="http://schemas.openxmlformats.org/officeDocument/2006/relationships/footnotes" Target="footnotes.xml"/><Relationship Id="rId15" Type="http://schemas.openxmlformats.org/officeDocument/2006/relationships/hyperlink" Target="consultantplus://offline/ref=2B70F4A297CDB716C9D486DADE54556F0D8B054FE6BA8A028837B60814A38A57864AA2F7A0D3BC6BE02B92D91DA24E39A9A9468BE8R3IFO" TargetMode="External"/><Relationship Id="rId23" Type="http://schemas.openxmlformats.org/officeDocument/2006/relationships/hyperlink" Target="consultantplus://offline/ref=521E78BADC502103F61942CE39284A61A5E7403F98C18227F4ADA3301697F29F60067ADAAD6F1B9EC1AF58w4nAQ" TargetMode="External"/><Relationship Id="rId28" Type="http://schemas.openxmlformats.org/officeDocument/2006/relationships/hyperlink" Target="consultantplus://offline/ref=4E8AD0768EAFFD163351E9FF8BEA4A02D858C9F7FB05836249F797C5AD5693941151A87B8FFE76395B98F1443AF70D473C988AB216EC14E6bB58H" TargetMode="External"/><Relationship Id="rId36" Type="http://schemas.openxmlformats.org/officeDocument/2006/relationships/hyperlink" Target="consultantplus://offline/ref=2E63B6B385252E25D66461D162C6DA747E295D0DB8B720E638F1C5738414EB0D13EBDF49FEE7CFA7A8277344CA854D0142B3DE534CB39778DEj5J" TargetMode="External"/><Relationship Id="rId10" Type="http://schemas.openxmlformats.org/officeDocument/2006/relationships/hyperlink" Target="consultantplus://offline/ref=C5B4B1B4310F6C8C6A7F8A8A9E13333E971D4CD9CF48DD587804CB333A16E82C5B924E534E79B531235FB83D3D5AB7D858C1897485f7ZCJ" TargetMode="External"/><Relationship Id="rId19" Type="http://schemas.openxmlformats.org/officeDocument/2006/relationships/hyperlink" Target="consultantplus://offline/ref=2B70F4A297CDB716C9D486DADE54556F0D8B0042E9BB8A028837B60814A38A57944AFAF2A1D2A93FB671C5D41FRAI2O" TargetMode="External"/><Relationship Id="rId31" Type="http://schemas.openxmlformats.org/officeDocument/2006/relationships/hyperlink" Target="consultantplus://offline/ref=2B70F4A297CDB716C9D486DADE54556F0D8B054FE6BA8A028837B60814A38A57864AA2FBA5D7BC6BE02B92D91DA24E39A9A9468BE8R3IFO" TargetMode="External"/><Relationship Id="rId44" Type="http://schemas.openxmlformats.org/officeDocument/2006/relationships/hyperlink" Target="consultantplus://offline/ref=4439A4CCDA26DC43185F89244CD7126383BADC53933FD14B5A8DCEAA2F6C4DFC1E5A4F5EE79F807ECCCA2375266AJ2I" TargetMode="External"/><Relationship Id="rId4" Type="http://schemas.openxmlformats.org/officeDocument/2006/relationships/webSettings" Target="webSettings.xml"/><Relationship Id="rId9" Type="http://schemas.openxmlformats.org/officeDocument/2006/relationships/hyperlink" Target="consultantplus://offline/ref=C5B4B1B4310F6C8C6A7F8A8A9E13333E971D4CD9CF48DD587804CB333A16E82C5B924E524F7BB531235FB83D3D5AB7D858C1897485f7ZCJ" TargetMode="External"/><Relationship Id="rId14" Type="http://schemas.openxmlformats.org/officeDocument/2006/relationships/hyperlink" Target="https://login.consultant.ru/link/?req=doc&amp;base=LAW&amp;n=452764&amp;dst=575" TargetMode="External"/><Relationship Id="rId22" Type="http://schemas.openxmlformats.org/officeDocument/2006/relationships/hyperlink" Target="consultantplus://offline/ref=4E8AD0768EAFFD163351E9FF8BEA4A02D858C9F7FB05836249F797C5AD5693941151A87B8FFE76395B98F1443AF70D473C988AB216EC14E6bB58H" TargetMode="External"/><Relationship Id="rId27" Type="http://schemas.openxmlformats.org/officeDocument/2006/relationships/hyperlink" Target="consultantplus://offline/ref=521E78BADC502103F61942CE39284A61A5E7403F98C18227F4ADA3301697F29F60067ADAAD6F1B9EC1AF58w4nAQ" TargetMode="External"/><Relationship Id="rId30" Type="http://schemas.openxmlformats.org/officeDocument/2006/relationships/hyperlink" Target="consultantplus://offline/ref=2B70F4A297CDB716C9D486DADE54556F0D8B0042E9BB8A028837B60814A38A57944AFAF2A1D2A93FB671C5D41FRAI2O" TargetMode="External"/><Relationship Id="rId35" Type="http://schemas.openxmlformats.org/officeDocument/2006/relationships/hyperlink" Target="consultantplus://offline/ref=A548E341BBB9FF1A600D6DD5F68F8952B4EACA4CF952A24A21A12F6E48B41D3A2F3D4A6293B53BF74DDE867445E36E7C4768621B2AD4d5ZDJ" TargetMode="External"/><Relationship Id="rId43" Type="http://schemas.openxmlformats.org/officeDocument/2006/relationships/hyperlink" Target="consultantplus://offline/ref=4439A4CCDA26DC43185F89244CD7126383BAD9559636D14B5A8DCEAA2F6C4DFC1E5A4F5EE79F807ECCCA2375266AJ2I"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1802</TotalTime>
  <Pages>59</Pages>
  <Words>21505</Words>
  <Characters>122581</Characters>
  <Application>Microsoft Office Word</Application>
  <DocSecurity>0</DocSecurity>
  <Lines>1021</Lines>
  <Paragraphs>287</Paragraphs>
  <ScaleCrop>false</ScaleCrop>
  <Company/>
  <LinksUpToDate>false</LinksUpToDate>
  <CharactersWithSpaces>143799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Евсюков</dc:creator>
  <cp:keywords/>
  <dc:description/>
  <cp:lastModifiedBy>Ольга Конакова</cp:lastModifiedBy>
  <cp:revision>818</cp:revision>
  <cp:lastPrinted>2023-11-22T09:19:00Z</cp:lastPrinted>
  <dcterms:created xsi:type="dcterms:W3CDTF">2023-01-25T07:37:00Z</dcterms:created>
  <dcterms:modified xsi:type="dcterms:W3CDTF">2023-12-08T14:00:00Z</dcterms:modified>
</cp:coreProperties>
</file>